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F84F6" w14:textId="77777777" w:rsidR="0088348E" w:rsidRPr="009948A6" w:rsidRDefault="0088348E" w:rsidP="0088348E">
      <w:pPr>
        <w:pStyle w:val="Heading1"/>
        <w:rPr>
          <w:color w:val="000000" w:themeColor="text1"/>
        </w:rPr>
      </w:pPr>
      <w:r w:rsidRPr="009948A6">
        <w:rPr>
          <w:color w:val="000000" w:themeColor="text1"/>
        </w:rPr>
        <w:t>1AC</w:t>
      </w:r>
    </w:p>
    <w:p w14:paraId="6EECD324"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 xml:space="preserve">I Affirm </w:t>
      </w:r>
    </w:p>
    <w:p w14:paraId="0E6CFD00" w14:textId="77777777" w:rsidR="0088348E" w:rsidRPr="009948A6" w:rsidRDefault="0088348E" w:rsidP="0088348E">
      <w:pPr>
        <w:pStyle w:val="Heading3"/>
        <w:rPr>
          <w:rFonts w:asciiTheme="majorHAnsi" w:hAnsiTheme="majorHAnsi" w:cstheme="majorHAnsi"/>
          <w:color w:val="000000" w:themeColor="text1"/>
        </w:rPr>
      </w:pPr>
      <w:r w:rsidRPr="009948A6">
        <w:rPr>
          <w:rFonts w:asciiTheme="majorHAnsi" w:hAnsiTheme="majorHAnsi" w:cstheme="majorHAnsi"/>
          <w:color w:val="000000" w:themeColor="text1"/>
        </w:rPr>
        <w:lastRenderedPageBreak/>
        <w:t xml:space="preserve">1AC – Debris </w:t>
      </w:r>
    </w:p>
    <w:p w14:paraId="0632924A"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Advantage 1 is Debris –</w:t>
      </w:r>
    </w:p>
    <w:p w14:paraId="5D22D794" w14:textId="77777777" w:rsidR="0088348E" w:rsidRPr="009948A6" w:rsidRDefault="0088348E" w:rsidP="0088348E">
      <w:pPr>
        <w:pStyle w:val="Heading4"/>
        <w:rPr>
          <w:color w:val="000000" w:themeColor="text1"/>
        </w:rPr>
      </w:pPr>
      <w:r w:rsidRPr="009948A6">
        <w:rPr>
          <w:color w:val="000000" w:themeColor="text1"/>
        </w:rPr>
        <w:t>Satellites are key to preventing nuclear miscalculation.</w:t>
      </w:r>
    </w:p>
    <w:p w14:paraId="1CB53989" w14:textId="77777777" w:rsidR="0088348E" w:rsidRPr="009948A6" w:rsidRDefault="0088348E" w:rsidP="0088348E">
      <w:pPr>
        <w:rPr>
          <w:rFonts w:asciiTheme="majorHAnsi" w:hAnsiTheme="majorHAnsi" w:cstheme="majorHAnsi"/>
          <w:color w:val="000000" w:themeColor="text1"/>
        </w:rPr>
      </w:pPr>
      <w:r w:rsidRPr="009948A6">
        <w:rPr>
          <w:rStyle w:val="Style13ptBold"/>
          <w:rFonts w:asciiTheme="majorHAnsi" w:hAnsiTheme="majorHAnsi" w:cstheme="majorHAnsi"/>
          <w:color w:val="000000" w:themeColor="text1"/>
        </w:rPr>
        <w:t>Johnson 14</w:t>
      </w:r>
      <w:r w:rsidRPr="009948A6">
        <w:rPr>
          <w:rFonts w:asciiTheme="majorHAnsi" w:hAnsiTheme="majorHAnsi" w:cstheme="majorHAnsi"/>
          <w:color w:val="000000" w:themeColor="text1"/>
        </w:rPr>
        <w:t xml:space="preserve">, [Les </w:t>
      </w:r>
      <w:proofErr w:type="gramStart"/>
      <w:r w:rsidRPr="009948A6">
        <w:rPr>
          <w:rFonts w:asciiTheme="majorHAnsi" w:hAnsiTheme="majorHAnsi" w:cstheme="majorHAnsi"/>
          <w:color w:val="000000" w:themeColor="text1"/>
        </w:rPr>
        <w:t>Johnson .</w:t>
      </w:r>
      <w:proofErr w:type="gramEnd"/>
      <w:r w:rsidRPr="009948A6">
        <w:rPr>
          <w:rFonts w:asciiTheme="majorHAnsi" w:hAnsiTheme="majorHAnsi" w:cstheme="majorHAnsi"/>
          <w:color w:val="000000" w:themeColor="text1"/>
        </w:rPr>
        <w:t xml:space="preserve"> </w:t>
      </w:r>
      <w:proofErr w:type="spellStart"/>
      <w:r w:rsidRPr="009948A6">
        <w:rPr>
          <w:rFonts w:asciiTheme="majorHAnsi" w:hAnsiTheme="majorHAnsi" w:cstheme="majorHAnsi"/>
          <w:color w:val="000000" w:themeColor="text1"/>
        </w:rPr>
        <w:t>Baen</w:t>
      </w:r>
      <w:proofErr w:type="spellEnd"/>
      <w:r w:rsidRPr="009948A6">
        <w:rPr>
          <w:rFonts w:asciiTheme="majorHAnsi" w:hAnsiTheme="majorHAnsi" w:cstheme="majorHAnsi"/>
          <w:color w:val="000000" w:themeColor="text1"/>
        </w:rPr>
        <w:t xml:space="preserve"> science fiction author, popular science writer, and NASA technologist. “Living without satellites”. </w:t>
      </w:r>
      <w:hyperlink r:id="rId9" w:history="1">
        <w:r w:rsidRPr="009948A6">
          <w:rPr>
            <w:rStyle w:val="Hyperlink"/>
            <w:rFonts w:asciiTheme="majorHAnsi" w:hAnsiTheme="majorHAnsi" w:cstheme="majorHAnsi"/>
            <w:color w:val="000000" w:themeColor="text1"/>
          </w:rPr>
          <w:t>https://www.baen.com/living_without_satellites</w:t>
        </w:r>
      </w:hyperlink>
      <w:r w:rsidRPr="009948A6">
        <w:rPr>
          <w:rFonts w:asciiTheme="majorHAnsi" w:hAnsiTheme="majorHAnsi" w:cstheme="majorHAnsi"/>
          <w:color w:val="000000" w:themeColor="text1"/>
        </w:rPr>
        <w:t xml:space="preserve">.]  </w:t>
      </w:r>
      <w:proofErr w:type="spellStart"/>
      <w:r w:rsidRPr="009948A6">
        <w:rPr>
          <w:rFonts w:asciiTheme="majorHAnsi" w:hAnsiTheme="majorHAnsi" w:cstheme="majorHAnsi"/>
          <w:color w:val="000000" w:themeColor="text1"/>
        </w:rPr>
        <w:t>Sachin</w:t>
      </w:r>
      <w:proofErr w:type="spellEnd"/>
    </w:p>
    <w:p w14:paraId="6F6CFE67" w14:textId="77777777" w:rsidR="0088348E" w:rsidRPr="009948A6" w:rsidRDefault="0088348E" w:rsidP="0088348E">
      <w:pPr>
        <w:rPr>
          <w:rStyle w:val="StyleUnderline"/>
          <w:rFonts w:asciiTheme="majorHAnsi" w:hAnsiTheme="majorHAnsi" w:cstheme="majorHAnsi"/>
          <w:color w:val="000000" w:themeColor="text1"/>
        </w:rPr>
      </w:pPr>
      <w:r w:rsidRPr="009948A6">
        <w:rPr>
          <w:rStyle w:val="StyleUnderline"/>
          <w:rFonts w:asciiTheme="majorHAnsi" w:hAnsiTheme="majorHAnsi" w:cstheme="majorHAnsi"/>
          <w:color w:val="000000" w:themeColor="text1"/>
          <w:highlight w:val="cyan"/>
        </w:rPr>
        <w:t>Satellite</w:t>
      </w:r>
      <w:r w:rsidRPr="009948A6">
        <w:rPr>
          <w:rStyle w:val="StyleUnderline"/>
          <w:rFonts w:asciiTheme="majorHAnsi" w:hAnsiTheme="majorHAnsi" w:cstheme="majorHAnsi"/>
          <w:color w:val="000000" w:themeColor="text1"/>
        </w:rPr>
        <w:t xml:space="preserve"> imagery is </w:t>
      </w:r>
      <w:r w:rsidRPr="009948A6">
        <w:rPr>
          <w:rStyle w:val="StyleUnderline"/>
          <w:rFonts w:asciiTheme="majorHAnsi" w:hAnsiTheme="majorHAnsi" w:cstheme="majorHAnsi"/>
          <w:color w:val="000000" w:themeColor="text1"/>
          <w:highlight w:val="cyan"/>
        </w:rPr>
        <w:t>used by</w:t>
      </w:r>
      <w:r w:rsidRPr="009948A6">
        <w:rPr>
          <w:rStyle w:val="StyleUnderline"/>
          <w:rFonts w:asciiTheme="majorHAnsi" w:hAnsiTheme="majorHAnsi" w:cstheme="majorHAnsi"/>
          <w:color w:val="000000" w:themeColor="text1"/>
        </w:rPr>
        <w:t xml:space="preserve"> the </w:t>
      </w:r>
      <w:r w:rsidRPr="009948A6">
        <w:rPr>
          <w:rStyle w:val="StyleUnderline"/>
          <w:rFonts w:asciiTheme="majorHAnsi" w:hAnsiTheme="majorHAnsi" w:cstheme="majorHAnsi"/>
          <w:color w:val="000000" w:themeColor="text1"/>
          <w:highlight w:val="cyan"/>
        </w:rPr>
        <w:t>military</w:t>
      </w:r>
      <w:r w:rsidRPr="009948A6">
        <w:rPr>
          <w:rStyle w:val="StyleUnderline"/>
          <w:rFonts w:asciiTheme="majorHAnsi" w:hAnsiTheme="majorHAnsi" w:cstheme="majorHAnsi"/>
          <w:color w:val="000000" w:themeColor="text1"/>
        </w:rPr>
        <w:t xml:space="preserve"> and</w:t>
      </w:r>
      <w:r w:rsidRPr="009948A6">
        <w:rPr>
          <w:rFonts w:asciiTheme="majorHAnsi" w:hAnsiTheme="majorHAnsi" w:cstheme="majorHAnsi"/>
          <w:color w:val="000000" w:themeColor="text1"/>
          <w:sz w:val="14"/>
        </w:rPr>
        <w:t xml:space="preserve"> our </w:t>
      </w:r>
      <w:r w:rsidRPr="009948A6">
        <w:rPr>
          <w:rStyle w:val="StyleUnderline"/>
          <w:rFonts w:asciiTheme="majorHAnsi" w:hAnsiTheme="majorHAnsi" w:cstheme="majorHAnsi"/>
          <w:color w:val="000000" w:themeColor="text1"/>
        </w:rPr>
        <w:t xml:space="preserve">political leaders </w:t>
      </w:r>
      <w:r w:rsidRPr="009948A6">
        <w:rPr>
          <w:rStyle w:val="StyleUnderline"/>
          <w:rFonts w:asciiTheme="majorHAnsi" w:hAnsiTheme="majorHAnsi" w:cstheme="majorHAnsi"/>
          <w:color w:val="000000" w:themeColor="text1"/>
          <w:highlight w:val="cyan"/>
        </w:rPr>
        <w:t>to maintain</w:t>
      </w:r>
      <w:r w:rsidRPr="009948A6">
        <w:rPr>
          <w:rStyle w:val="StyleUnderline"/>
          <w:rFonts w:asciiTheme="majorHAnsi" w:hAnsiTheme="majorHAnsi" w:cstheme="majorHAnsi"/>
          <w:color w:val="000000" w:themeColor="text1"/>
        </w:rPr>
        <w:t xml:space="preserve"> the </w:t>
      </w:r>
      <w:r w:rsidRPr="009948A6">
        <w:rPr>
          <w:rStyle w:val="StyleUnderline"/>
          <w:rFonts w:asciiTheme="majorHAnsi" w:hAnsiTheme="majorHAnsi" w:cstheme="majorHAnsi"/>
          <w:color w:val="000000" w:themeColor="text1"/>
          <w:highlight w:val="cyan"/>
        </w:rPr>
        <w:t>peace</w:t>
      </w:r>
      <w:r w:rsidRPr="009948A6">
        <w:rPr>
          <w:rFonts w:asciiTheme="majorHAnsi" w:hAnsiTheme="majorHAnsi" w:cstheme="majorHAnsi"/>
          <w:color w:val="000000" w:themeColor="text1"/>
          <w:sz w:val="14"/>
        </w:rPr>
        <w:t xml:space="preserve">. </w:t>
      </w:r>
      <w:r w:rsidRPr="009948A6">
        <w:rPr>
          <w:rStyle w:val="StyleUnderline"/>
          <w:rFonts w:asciiTheme="majorHAnsi" w:hAnsiTheme="majorHAnsi" w:cstheme="majorHAnsi"/>
          <w:color w:val="000000" w:themeColor="text1"/>
        </w:rPr>
        <w:t>When</w:t>
      </w:r>
      <w:r w:rsidRPr="009948A6">
        <w:rPr>
          <w:rFonts w:asciiTheme="majorHAnsi" w:hAnsiTheme="majorHAnsi" w:cstheme="majorHAnsi"/>
          <w:color w:val="000000" w:themeColor="text1"/>
          <w:sz w:val="14"/>
        </w:rPr>
        <w:t xml:space="preserve"> your </w:t>
      </w:r>
      <w:r w:rsidRPr="009948A6">
        <w:rPr>
          <w:rStyle w:val="StyleUnderline"/>
          <w:rFonts w:asciiTheme="majorHAnsi" w:hAnsiTheme="majorHAnsi" w:cstheme="majorHAnsi"/>
          <w:color w:val="000000" w:themeColor="text1"/>
        </w:rPr>
        <w:t xml:space="preserve">potential </w:t>
      </w:r>
      <w:r w:rsidRPr="009948A6">
        <w:rPr>
          <w:rStyle w:val="StyleUnderline"/>
          <w:rFonts w:asciiTheme="majorHAnsi" w:hAnsiTheme="majorHAnsi" w:cstheme="majorHAnsi"/>
          <w:color w:val="000000" w:themeColor="text1"/>
          <w:highlight w:val="cyan"/>
        </w:rPr>
        <w:t>adversaries</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can’t hide what they’re doing</w:t>
      </w:r>
      <w:r w:rsidRPr="009948A6">
        <w:rPr>
          <w:rStyle w:val="StyleUnderline"/>
          <w:rFonts w:asciiTheme="majorHAnsi" w:hAnsiTheme="majorHAnsi" w:cstheme="majorHAnsi"/>
          <w:color w:val="000000" w:themeColor="text1"/>
        </w:rPr>
        <w:t xml:space="preserve">, where their armies are moving </w:t>
      </w:r>
      <w:r w:rsidRPr="009948A6">
        <w:rPr>
          <w:rStyle w:val="StyleUnderline"/>
          <w:rFonts w:asciiTheme="majorHAnsi" w:hAnsiTheme="majorHAnsi" w:cstheme="majorHAnsi"/>
          <w:color w:val="000000" w:themeColor="text1"/>
          <w:highlight w:val="cyan"/>
        </w:rPr>
        <w:t>and</w:t>
      </w:r>
      <w:r w:rsidRPr="009948A6">
        <w:rPr>
          <w:rStyle w:val="StyleUnderline"/>
          <w:rFonts w:asciiTheme="majorHAnsi" w:hAnsiTheme="majorHAnsi" w:cstheme="majorHAnsi"/>
          <w:color w:val="000000" w:themeColor="text1"/>
        </w:rPr>
        <w:t xml:space="preserve"> what they are doing with their civilian and </w:t>
      </w:r>
      <w:r w:rsidRPr="009948A6">
        <w:rPr>
          <w:rStyle w:val="StyleUnderline"/>
          <w:rFonts w:asciiTheme="majorHAnsi" w:hAnsiTheme="majorHAnsi" w:cstheme="majorHAnsi"/>
          <w:color w:val="000000" w:themeColor="text1"/>
          <w:highlight w:val="cyan"/>
        </w:rPr>
        <w:t>military infrastructure</w:t>
      </w:r>
      <w:r w:rsidRPr="009948A6">
        <w:rPr>
          <w:rStyle w:val="StyleUnderline"/>
          <w:rFonts w:asciiTheme="majorHAnsi" w:hAnsiTheme="majorHAnsi" w:cstheme="majorHAnsi"/>
          <w:color w:val="000000" w:themeColor="text1"/>
        </w:rPr>
        <w:t xml:space="preserve">, then the </w:t>
      </w:r>
      <w:r w:rsidRPr="009948A6">
        <w:rPr>
          <w:rStyle w:val="StyleUnderline"/>
          <w:rFonts w:asciiTheme="majorHAnsi" w:hAnsiTheme="majorHAnsi" w:cstheme="majorHAnsi"/>
          <w:color w:val="000000" w:themeColor="text1"/>
          <w:highlight w:val="cyan"/>
        </w:rPr>
        <w:t>danger of</w:t>
      </w:r>
      <w:r w:rsidRPr="009948A6">
        <w:rPr>
          <w:rStyle w:val="StyleUnderline"/>
          <w:rFonts w:asciiTheme="majorHAnsi" w:hAnsiTheme="majorHAnsi" w:cstheme="majorHAnsi"/>
          <w:color w:val="000000" w:themeColor="text1"/>
        </w:rPr>
        <w:t xml:space="preserve"> surprise </w:t>
      </w:r>
      <w:r w:rsidRPr="009948A6">
        <w:rPr>
          <w:rStyle w:val="StyleUnderline"/>
          <w:rFonts w:asciiTheme="majorHAnsi" w:hAnsiTheme="majorHAnsi" w:cstheme="majorHAnsi"/>
          <w:color w:val="000000" w:themeColor="text1"/>
          <w:highlight w:val="cyan"/>
        </w:rPr>
        <w:t>attack is diminished</w:t>
      </w:r>
      <w:r w:rsidRPr="009948A6">
        <w:rPr>
          <w:rFonts w:asciiTheme="majorHAnsi" w:hAnsiTheme="majorHAnsi" w:cstheme="majorHAnsi"/>
          <w:color w:val="000000" w:themeColor="text1"/>
          <w:sz w:val="14"/>
        </w:rPr>
        <w:t xml:space="preserve">. </w:t>
      </w:r>
      <w:r w:rsidRPr="009948A6">
        <w:rPr>
          <w:rStyle w:val="StyleUnderline"/>
          <w:rFonts w:asciiTheme="majorHAnsi" w:hAnsiTheme="majorHAnsi" w:cstheme="majorHAnsi"/>
          <w:color w:val="000000" w:themeColor="text1"/>
        </w:rPr>
        <w:t>In</w:t>
      </w:r>
      <w:r w:rsidRPr="009948A6">
        <w:rPr>
          <w:rFonts w:asciiTheme="majorHAnsi" w:hAnsiTheme="majorHAnsi" w:cstheme="majorHAnsi"/>
          <w:color w:val="000000" w:themeColor="text1"/>
          <w:sz w:val="14"/>
        </w:rPr>
        <w:t xml:space="preserve"> our </w:t>
      </w:r>
      <w:r w:rsidRPr="009948A6">
        <w:rPr>
          <w:rStyle w:val="StyleUnderline"/>
          <w:rFonts w:asciiTheme="majorHAnsi" w:hAnsiTheme="majorHAnsi" w:cstheme="majorHAnsi"/>
          <w:color w:val="000000" w:themeColor="text1"/>
        </w:rPr>
        <w:t>nuclear age with instant death only minutes away by missile attack</w:t>
      </w:r>
      <w:r w:rsidRPr="009948A6">
        <w:rPr>
          <w:rFonts w:asciiTheme="majorHAnsi" w:hAnsiTheme="majorHAnsi" w:cstheme="majorHAnsi"/>
          <w:color w:val="000000" w:themeColor="text1"/>
          <w:sz w:val="14"/>
        </w:rPr>
        <w:t xml:space="preserve">, the doctrine of Mutual Assured Destruction </w:t>
      </w:r>
      <w:r w:rsidRPr="009948A6">
        <w:rPr>
          <w:rStyle w:val="Emphasis"/>
          <w:rFonts w:asciiTheme="majorHAnsi" w:hAnsiTheme="majorHAnsi" w:cstheme="majorHAnsi"/>
          <w:color w:val="000000" w:themeColor="text1"/>
          <w:highlight w:val="cyan"/>
        </w:rPr>
        <w:t>(MAD)</w:t>
      </w:r>
      <w:r w:rsidRPr="009948A6">
        <w:rPr>
          <w:rStyle w:val="Emphasis"/>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only works if</w:t>
      </w:r>
      <w:r w:rsidRPr="009948A6">
        <w:rPr>
          <w:rStyle w:val="Emphasis"/>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both sides</w:t>
      </w:r>
      <w:r w:rsidRPr="009948A6">
        <w:rPr>
          <w:rStyle w:val="Emphasis"/>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know</w:t>
      </w:r>
      <w:r w:rsidRPr="009948A6">
        <w:rPr>
          <w:rStyle w:val="Emphasis"/>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whether</w:t>
      </w:r>
      <w:r w:rsidRPr="009948A6">
        <w:rPr>
          <w:rStyle w:val="Emphasis"/>
          <w:rFonts w:asciiTheme="majorHAnsi" w:hAnsiTheme="majorHAnsi" w:cstheme="majorHAnsi"/>
          <w:color w:val="000000" w:themeColor="text1"/>
        </w:rPr>
        <w:t xml:space="preserve"> or not </w:t>
      </w:r>
      <w:r w:rsidRPr="009948A6">
        <w:rPr>
          <w:rStyle w:val="Emphasis"/>
          <w:rFonts w:asciiTheme="majorHAnsi" w:hAnsiTheme="majorHAnsi" w:cstheme="majorHAnsi"/>
          <w:color w:val="000000" w:themeColor="text1"/>
          <w:highlight w:val="cyan"/>
        </w:rPr>
        <w:t>they are being attacked</w:t>
      </w:r>
      <w:r w:rsidRPr="009948A6">
        <w:rPr>
          <w:rStyle w:val="Emphasis"/>
          <w:rFonts w:asciiTheme="majorHAnsi" w:hAnsiTheme="majorHAnsi" w:cstheme="majorHAnsi"/>
          <w:color w:val="000000" w:themeColor="text1"/>
        </w:rPr>
        <w:t>.</w:t>
      </w:r>
      <w:r w:rsidRPr="009948A6">
        <w:rPr>
          <w:rFonts w:asciiTheme="majorHAnsi" w:hAnsiTheme="majorHAnsi" w:cstheme="majorHAnsi"/>
          <w:color w:val="000000" w:themeColor="text1"/>
          <w:sz w:val="14"/>
        </w:rPr>
        <w:t xml:space="preserve"> The launch of missiles or a bomber fleet </w:t>
      </w:r>
      <w:r w:rsidRPr="009948A6">
        <w:rPr>
          <w:rStyle w:val="StyleUnderline"/>
          <w:rFonts w:asciiTheme="majorHAnsi" w:hAnsiTheme="majorHAnsi" w:cstheme="majorHAnsi"/>
          <w:color w:val="000000" w:themeColor="text1"/>
        </w:rPr>
        <w:t>can easily be seen from space far in advance of either reaching their potential targets halfway around the globe</w:t>
      </w:r>
      <w:r w:rsidRPr="009948A6">
        <w:rPr>
          <w:rFonts w:asciiTheme="majorHAnsi" w:hAnsiTheme="majorHAnsi" w:cstheme="majorHAnsi"/>
          <w:color w:val="000000" w:themeColor="text1"/>
          <w:sz w:val="14"/>
        </w:rPr>
        <w:t xml:space="preserve">. The </w:t>
      </w:r>
      <w:r w:rsidRPr="009948A6">
        <w:rPr>
          <w:rStyle w:val="StyleUnderline"/>
          <w:rFonts w:asciiTheme="majorHAnsi" w:hAnsiTheme="majorHAnsi" w:cstheme="majorHAnsi"/>
          <w:color w:val="000000" w:themeColor="text1"/>
        </w:rPr>
        <w:t xml:space="preserve">danger of surprise attack is therefore small, </w:t>
      </w:r>
      <w:r w:rsidRPr="009948A6">
        <w:rPr>
          <w:rStyle w:val="StyleUnderline"/>
          <w:rFonts w:asciiTheme="majorHAnsi" w:hAnsiTheme="majorHAnsi" w:cstheme="majorHAnsi"/>
          <w:color w:val="000000" w:themeColor="text1"/>
          <w:highlight w:val="cyan"/>
        </w:rPr>
        <w:t>making</w:t>
      </w:r>
      <w:r w:rsidRPr="009948A6">
        <w:rPr>
          <w:rStyle w:val="StyleUnderline"/>
          <w:rFonts w:asciiTheme="majorHAnsi" w:hAnsiTheme="majorHAnsi" w:cstheme="majorHAnsi"/>
          <w:color w:val="000000" w:themeColor="text1"/>
        </w:rPr>
        <w:t xml:space="preserve"> an </w:t>
      </w:r>
      <w:r w:rsidRPr="009948A6">
        <w:rPr>
          <w:rStyle w:val="Emphasis"/>
          <w:rFonts w:asciiTheme="majorHAnsi" w:hAnsiTheme="majorHAnsi" w:cstheme="majorHAnsi"/>
          <w:color w:val="000000" w:themeColor="text1"/>
          <w:highlight w:val="cyan"/>
        </w:rPr>
        <w:t>accidental war</w:t>
      </w:r>
      <w:r w:rsidRPr="009948A6">
        <w:rPr>
          <w:rStyle w:val="StyleUnderline"/>
          <w:rFonts w:asciiTheme="majorHAnsi" w:hAnsiTheme="majorHAnsi" w:cstheme="majorHAnsi"/>
          <w:color w:val="000000" w:themeColor="text1"/>
          <w:highlight w:val="cyan"/>
        </w:rPr>
        <w:t xml:space="preserve"> far less likely</w:t>
      </w:r>
      <w:r w:rsidRPr="009948A6">
        <w:rPr>
          <w:rStyle w:val="StyleUnderline"/>
          <w:rFonts w:asciiTheme="majorHAnsi" w:hAnsiTheme="majorHAnsi" w:cstheme="majorHAnsi"/>
          <w:color w:val="000000" w:themeColor="text1"/>
        </w:rPr>
        <w:t>.</w:t>
      </w:r>
      <w:r w:rsidRPr="009948A6">
        <w:rPr>
          <w:rFonts w:asciiTheme="majorHAnsi" w:hAnsiTheme="majorHAnsi" w:cstheme="majorHAnsi"/>
          <w:color w:val="000000" w:themeColor="text1"/>
        </w:rPr>
        <w:t xml:space="preserve"> </w:t>
      </w:r>
      <w:proofErr w:type="gramStart"/>
      <w:r w:rsidRPr="009948A6">
        <w:rPr>
          <w:rFonts w:asciiTheme="majorHAnsi" w:hAnsiTheme="majorHAnsi" w:cstheme="majorHAnsi"/>
          <w:color w:val="000000" w:themeColor="text1"/>
          <w:sz w:val="14"/>
        </w:rPr>
        <w:t>So</w:t>
      </w:r>
      <w:proofErr w:type="gramEnd"/>
      <w:r w:rsidRPr="009948A6">
        <w:rPr>
          <w:rFonts w:asciiTheme="majorHAnsi" w:hAnsiTheme="majorHAnsi" w:cstheme="majorHAnsi"/>
          <w:color w:val="000000" w:themeColor="text1"/>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9948A6">
        <w:rPr>
          <w:rStyle w:val="Emphasis"/>
          <w:rFonts w:asciiTheme="majorHAnsi" w:hAnsiTheme="majorHAnsi" w:cstheme="majorHAnsi"/>
          <w:color w:val="000000" w:themeColor="text1"/>
          <w:highlight w:val="cyan"/>
        </w:rPr>
        <w:t>security of countries</w:t>
      </w:r>
      <w:r w:rsidRPr="009948A6">
        <w:rPr>
          <w:rStyle w:val="Emphasis"/>
          <w:rFonts w:asciiTheme="majorHAnsi" w:hAnsiTheme="majorHAnsi" w:cstheme="majorHAnsi"/>
          <w:color w:val="000000" w:themeColor="text1"/>
        </w:rPr>
        <w:t xml:space="preserve"> </w:t>
      </w:r>
      <w:r w:rsidRPr="009948A6">
        <w:rPr>
          <w:rFonts w:asciiTheme="majorHAnsi" w:hAnsiTheme="majorHAnsi" w:cstheme="majorHAnsi"/>
          <w:color w:val="000000" w:themeColor="text1"/>
          <w:sz w:val="14"/>
        </w:rPr>
        <w:t>in the developed world</w:t>
      </w:r>
      <w:r w:rsidRPr="009948A6">
        <w:rPr>
          <w:rStyle w:val="Emphasis"/>
          <w:rFonts w:asciiTheme="majorHAnsi" w:hAnsiTheme="majorHAnsi" w:cstheme="majorHAnsi"/>
          <w:color w:val="000000" w:themeColor="text1"/>
        </w:rPr>
        <w:t xml:space="preserve"> are now </w:t>
      </w:r>
      <w:r w:rsidRPr="009948A6">
        <w:rPr>
          <w:rStyle w:val="Emphasis"/>
          <w:rFonts w:asciiTheme="majorHAnsi" w:hAnsiTheme="majorHAnsi" w:cstheme="majorHAnsi"/>
          <w:color w:val="000000" w:themeColor="text1"/>
          <w:highlight w:val="cyan"/>
        </w:rPr>
        <w:t>dependent on space</w:t>
      </w:r>
      <w:r w:rsidRPr="009948A6">
        <w:rPr>
          <w:rStyle w:val="Emphasis"/>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satellites</w:t>
      </w:r>
      <w:r w:rsidRPr="009948A6">
        <w:rPr>
          <w:rFonts w:asciiTheme="majorHAnsi" w:hAnsiTheme="majorHAnsi" w:cstheme="majorHAnsi"/>
          <w:color w:val="000000" w:themeColor="text1"/>
          <w:sz w:val="14"/>
        </w:rPr>
        <w:t xml:space="preserve">. We space advocates should celebrate our success and be terrified of it at the same time. </w:t>
      </w:r>
      <w:r w:rsidRPr="009948A6">
        <w:rPr>
          <w:rStyle w:val="StyleUnderline"/>
          <w:rFonts w:asciiTheme="majorHAnsi" w:hAnsiTheme="majorHAnsi" w:cstheme="majorHAnsi"/>
          <w:color w:val="000000" w:themeColor="text1"/>
          <w:highlight w:val="cyan"/>
        </w:rPr>
        <w:t>Should we lose</w:t>
      </w:r>
      <w:r w:rsidRPr="009948A6">
        <w:rPr>
          <w:rStyle w:val="StyleUnderline"/>
          <w:rFonts w:asciiTheme="majorHAnsi" w:hAnsiTheme="majorHAnsi" w:cstheme="majorHAnsi"/>
          <w:color w:val="000000" w:themeColor="text1"/>
        </w:rPr>
        <w:t xml:space="preserve"> these fragile </w:t>
      </w:r>
      <w:r w:rsidRPr="009948A6">
        <w:rPr>
          <w:rStyle w:val="StyleUnderline"/>
          <w:rFonts w:asciiTheme="majorHAnsi" w:hAnsiTheme="majorHAnsi" w:cstheme="majorHAnsi"/>
          <w:color w:val="000000" w:themeColor="text1"/>
          <w:highlight w:val="cyan"/>
        </w:rPr>
        <w:t>assets in space</w:t>
      </w:r>
      <w:r w:rsidRPr="009948A6">
        <w:rPr>
          <w:rStyle w:val="StyleUnderline"/>
          <w:rFonts w:asciiTheme="majorHAnsi" w:hAnsiTheme="majorHAnsi" w:cstheme="majorHAnsi"/>
          <w:color w:val="000000" w:themeColor="text1"/>
        </w:rPr>
        <w:t>,</w:t>
      </w:r>
      <w:r w:rsidRPr="009948A6">
        <w:rPr>
          <w:rFonts w:asciiTheme="majorHAnsi" w:hAnsiTheme="majorHAnsi" w:cstheme="majorHAnsi"/>
          <w:color w:val="000000" w:themeColor="text1"/>
          <w:sz w:val="14"/>
        </w:rPr>
        <w:t xml:space="preserve"> our </w:t>
      </w:r>
      <w:r w:rsidRPr="009948A6">
        <w:rPr>
          <w:rStyle w:val="StyleUnderline"/>
          <w:rFonts w:asciiTheme="majorHAnsi" w:hAnsiTheme="majorHAnsi" w:cstheme="majorHAnsi"/>
          <w:color w:val="000000" w:themeColor="text1"/>
        </w:rPr>
        <w:t>economy would experience a disruption like no other: ship, air and train travel would stop and only restart/operate in a much-reduced capacity for years (GPS loss)</w:t>
      </w:r>
      <w:r w:rsidRPr="009948A6">
        <w:rPr>
          <w:rFonts w:asciiTheme="majorHAnsi" w:hAnsiTheme="majorHAnsi" w:cstheme="majorHAnsi"/>
          <w:color w:val="000000" w:themeColor="text1"/>
          <w:sz w:val="14"/>
        </w:rPr>
        <w:t xml:space="preserve">. Many banking and retail transactions would cease (VSAT loss). Distribution of news and vital national information would be crippled (communications satellite loss). </w:t>
      </w:r>
      <w:r w:rsidRPr="009948A6">
        <w:rPr>
          <w:rStyle w:val="Emphasis"/>
          <w:rFonts w:asciiTheme="majorHAnsi" w:hAnsiTheme="majorHAnsi" w:cstheme="majorHAnsi"/>
          <w:color w:val="000000" w:themeColor="text1"/>
          <w:highlight w:val="cyan"/>
        </w:rPr>
        <w:t>Lives would be</w:t>
      </w:r>
      <w:r w:rsidRPr="009948A6">
        <w:rPr>
          <w:rStyle w:val="Emphasis"/>
          <w:rFonts w:asciiTheme="majorHAnsi" w:hAnsiTheme="majorHAnsi" w:cstheme="majorHAnsi"/>
          <w:color w:val="000000" w:themeColor="text1"/>
        </w:rPr>
        <w:t xml:space="preserve"> put </w:t>
      </w:r>
      <w:r w:rsidRPr="009948A6">
        <w:rPr>
          <w:rStyle w:val="Emphasis"/>
          <w:rFonts w:asciiTheme="majorHAnsi" w:hAnsiTheme="majorHAnsi" w:cstheme="majorHAnsi"/>
          <w:color w:val="000000" w:themeColor="text1"/>
          <w:highlight w:val="cyan"/>
        </w:rPr>
        <w:t>at risk</w:t>
      </w:r>
      <w:r w:rsidRPr="009948A6">
        <w:rPr>
          <w:rStyle w:val="StyleUnderline"/>
          <w:rFonts w:asciiTheme="majorHAnsi" w:hAnsiTheme="majorHAnsi" w:cstheme="majorHAnsi"/>
          <w:color w:val="000000" w:themeColor="text1"/>
        </w:rPr>
        <w:t xml:space="preserve"> and the productivity of our </w:t>
      </w:r>
      <w:r w:rsidRPr="009948A6">
        <w:rPr>
          <w:rStyle w:val="StyleUnderline"/>
          <w:rFonts w:asciiTheme="majorHAnsi" w:hAnsiTheme="majorHAnsi" w:cstheme="majorHAnsi"/>
          <w:color w:val="000000" w:themeColor="text1"/>
          <w:highlight w:val="cyan"/>
        </w:rPr>
        <w:t xml:space="preserve">farming would dramatically decrease </w:t>
      </w:r>
      <w:r w:rsidRPr="009948A6">
        <w:rPr>
          <w:rStyle w:val="StyleUnderline"/>
          <w:rFonts w:asciiTheme="majorHAnsi" w:hAnsiTheme="majorHAnsi" w:cstheme="majorHAnsi"/>
          <w:color w:val="000000" w:themeColor="text1"/>
        </w:rPr>
        <w:t xml:space="preserve">(weather satellite loss). The </w:t>
      </w:r>
      <w:r w:rsidRPr="009948A6">
        <w:rPr>
          <w:rStyle w:val="StyleUnderline"/>
          <w:rFonts w:asciiTheme="majorHAnsi" w:hAnsiTheme="majorHAnsi" w:cstheme="majorHAnsi"/>
          <w:color w:val="000000" w:themeColor="text1"/>
          <w:highlight w:val="cyan"/>
        </w:rPr>
        <w:t>risk of</w:t>
      </w:r>
      <w:r w:rsidRPr="009948A6">
        <w:rPr>
          <w:rStyle w:val="StyleUnderline"/>
          <w:rFonts w:asciiTheme="majorHAnsi" w:hAnsiTheme="majorHAnsi" w:cstheme="majorHAnsi"/>
          <w:color w:val="000000" w:themeColor="text1"/>
        </w:rPr>
        <w:t xml:space="preserve"> war, including </w:t>
      </w:r>
      <w:r w:rsidRPr="009948A6">
        <w:rPr>
          <w:rStyle w:val="Emphasis"/>
          <w:rFonts w:asciiTheme="majorHAnsi" w:hAnsiTheme="majorHAnsi" w:cstheme="majorHAnsi"/>
          <w:color w:val="000000" w:themeColor="text1"/>
          <w:highlight w:val="cyan"/>
        </w:rPr>
        <w:t>nuclear war, would increase</w:t>
      </w:r>
      <w:r w:rsidRPr="009948A6">
        <w:rPr>
          <w:rStyle w:val="StyleUnderline"/>
          <w:rFonts w:asciiTheme="majorHAnsi" w:hAnsiTheme="majorHAnsi" w:cstheme="majorHAnsi"/>
          <w:color w:val="000000" w:themeColor="text1"/>
        </w:rPr>
        <w:t xml:space="preserve"> (loss of spy satellites) </w:t>
      </w:r>
      <w:r w:rsidRPr="009948A6">
        <w:rPr>
          <w:rStyle w:val="StyleUnderline"/>
          <w:rFonts w:asciiTheme="majorHAnsi" w:hAnsiTheme="majorHAnsi" w:cstheme="majorHAnsi"/>
          <w:color w:val="000000" w:themeColor="text1"/>
          <w:highlight w:val="cyan"/>
        </w:rPr>
        <w:t>and</w:t>
      </w:r>
      <w:r w:rsidRPr="009948A6">
        <w:rPr>
          <w:rStyle w:val="StyleUnderline"/>
          <w:rFonts w:asciiTheme="majorHAnsi" w:hAnsiTheme="majorHAnsi" w:cstheme="majorHAnsi"/>
          <w:color w:val="000000" w:themeColor="text1"/>
        </w:rPr>
        <w:t xml:space="preserve"> our </w:t>
      </w:r>
      <w:r w:rsidRPr="009948A6">
        <w:rPr>
          <w:rStyle w:val="StyleUnderline"/>
          <w:rFonts w:asciiTheme="majorHAnsi" w:hAnsiTheme="majorHAnsi" w:cstheme="majorHAnsi"/>
          <w:color w:val="000000" w:themeColor="text1"/>
          <w:highlight w:val="cyan"/>
        </w:rPr>
        <w:t>military’s ability to react</w:t>
      </w:r>
      <w:r w:rsidRPr="009948A6">
        <w:rPr>
          <w:rStyle w:val="StyleUnderline"/>
          <w:rFonts w:asciiTheme="majorHAnsi" w:hAnsiTheme="majorHAnsi" w:cstheme="majorHAnsi"/>
          <w:color w:val="000000" w:themeColor="text1"/>
        </w:rPr>
        <w:t xml:space="preserve"> to crises </w:t>
      </w:r>
      <w:r w:rsidRPr="009948A6">
        <w:rPr>
          <w:rStyle w:val="StyleUnderline"/>
          <w:rFonts w:asciiTheme="majorHAnsi" w:hAnsiTheme="majorHAnsi" w:cstheme="majorHAnsi"/>
          <w:color w:val="000000" w:themeColor="text1"/>
          <w:highlight w:val="cyan"/>
        </w:rPr>
        <w:t>would be</w:t>
      </w:r>
      <w:r w:rsidRPr="009948A6">
        <w:rPr>
          <w:rStyle w:val="StyleUnderline"/>
          <w:rFonts w:asciiTheme="majorHAnsi" w:hAnsiTheme="majorHAnsi" w:cstheme="majorHAnsi"/>
          <w:color w:val="000000" w:themeColor="text1"/>
        </w:rPr>
        <w:t xml:space="preserve"> significantly </w:t>
      </w:r>
      <w:r w:rsidRPr="009948A6">
        <w:rPr>
          <w:rStyle w:val="StyleUnderline"/>
          <w:rFonts w:asciiTheme="majorHAnsi" w:hAnsiTheme="majorHAnsi" w:cstheme="majorHAnsi"/>
          <w:color w:val="000000" w:themeColor="text1"/>
          <w:highlight w:val="cyan"/>
        </w:rPr>
        <w:t>reduced</w:t>
      </w:r>
      <w:r w:rsidRPr="009948A6">
        <w:rPr>
          <w:rStyle w:val="StyleUnderline"/>
          <w:rFonts w:asciiTheme="majorHAnsi" w:hAnsiTheme="majorHAnsi" w:cstheme="majorHAnsi"/>
          <w:color w:val="000000" w:themeColor="text1"/>
        </w:rPr>
        <w:t xml:space="preserve"> (loss of military logistics and intelligence gathering satellites).</w:t>
      </w:r>
    </w:p>
    <w:p w14:paraId="4368BA1E"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It causes extinction [0:13]</w:t>
      </w:r>
    </w:p>
    <w:p w14:paraId="23B8DEC0" w14:textId="77777777" w:rsidR="0088348E" w:rsidRPr="009948A6" w:rsidRDefault="0088348E" w:rsidP="0088348E">
      <w:pPr>
        <w:rPr>
          <w:rFonts w:asciiTheme="majorHAnsi" w:hAnsiTheme="majorHAnsi" w:cstheme="majorHAnsi"/>
          <w:color w:val="000000" w:themeColor="text1"/>
        </w:rPr>
      </w:pPr>
      <w:proofErr w:type="spellStart"/>
      <w:r w:rsidRPr="009948A6">
        <w:rPr>
          <w:rStyle w:val="Style13ptBold"/>
          <w:rFonts w:asciiTheme="majorHAnsi" w:hAnsiTheme="majorHAnsi" w:cstheme="majorHAnsi"/>
          <w:color w:val="000000" w:themeColor="text1"/>
        </w:rPr>
        <w:t>Rogoway</w:t>
      </w:r>
      <w:proofErr w:type="spellEnd"/>
      <w:r w:rsidRPr="009948A6">
        <w:rPr>
          <w:rStyle w:val="Style13ptBold"/>
          <w:rFonts w:asciiTheme="majorHAnsi" w:hAnsiTheme="majorHAnsi" w:cstheme="majorHAnsi"/>
          <w:color w:val="000000" w:themeColor="text1"/>
        </w:rPr>
        <w:t xml:space="preserve"> 15 </w:t>
      </w:r>
      <w:r w:rsidRPr="009948A6">
        <w:rPr>
          <w:rFonts w:asciiTheme="majorHAnsi" w:hAnsiTheme="majorHAnsi" w:cstheme="majorHAnsi"/>
          <w:color w:val="000000" w:themeColor="text1"/>
        </w:rPr>
        <w:t xml:space="preserve">[Tyler; November 12; Defense Journalist and Editor of Time Inc’s The War Zone; </w:t>
      </w:r>
      <w:proofErr w:type="spellStart"/>
      <w:r w:rsidRPr="009948A6">
        <w:rPr>
          <w:rFonts w:asciiTheme="majorHAnsi" w:hAnsiTheme="majorHAnsi" w:cstheme="majorHAnsi"/>
          <w:color w:val="000000" w:themeColor="text1"/>
        </w:rPr>
        <w:t>Jalopnik</w:t>
      </w:r>
      <w:proofErr w:type="spellEnd"/>
      <w:r w:rsidRPr="009948A6">
        <w:rPr>
          <w:rFonts w:asciiTheme="majorHAnsi" w:hAnsiTheme="majorHAnsi" w:cstheme="majorHAnsi"/>
          <w:color w:val="000000" w:themeColor="text1"/>
        </w:rPr>
        <w:t xml:space="preserve">, “These Are The Doomsday Satellites That Detected The Explosion Of </w:t>
      </w:r>
      <w:proofErr w:type="spellStart"/>
      <w:r w:rsidRPr="009948A6">
        <w:rPr>
          <w:rFonts w:asciiTheme="majorHAnsi" w:hAnsiTheme="majorHAnsi" w:cstheme="majorHAnsi"/>
          <w:color w:val="000000" w:themeColor="text1"/>
        </w:rPr>
        <w:t>Metrojet</w:t>
      </w:r>
      <w:proofErr w:type="spellEnd"/>
      <w:r w:rsidRPr="009948A6">
        <w:rPr>
          <w:rFonts w:asciiTheme="majorHAnsi" w:hAnsiTheme="majorHAnsi" w:cstheme="majorHAnsi"/>
          <w:color w:val="000000" w:themeColor="text1"/>
        </w:rPr>
        <w:t xml:space="preserve"> 9268,” </w:t>
      </w:r>
      <w:hyperlink r:id="rId10" w:history="1">
        <w:r w:rsidRPr="009948A6">
          <w:rPr>
            <w:rStyle w:val="Hyperlink"/>
            <w:rFonts w:asciiTheme="majorHAnsi" w:hAnsiTheme="majorHAnsi" w:cstheme="majorHAnsi"/>
            <w:color w:val="000000" w:themeColor="text1"/>
          </w:rPr>
          <w:t>https://foxtrotalpha.jalopnik.com/these-are-the-doomsday-satellites-that-detected-the-exp-1737434876</w:t>
        </w:r>
      </w:hyperlink>
      <w:r w:rsidRPr="009948A6">
        <w:rPr>
          <w:rFonts w:asciiTheme="majorHAnsi" w:hAnsiTheme="majorHAnsi" w:cstheme="majorHAnsi"/>
          <w:color w:val="000000" w:themeColor="text1"/>
        </w:rPr>
        <w:t xml:space="preserve">] </w:t>
      </w:r>
      <w:proofErr w:type="spellStart"/>
      <w:r w:rsidRPr="009948A6">
        <w:rPr>
          <w:rFonts w:asciiTheme="majorHAnsi" w:hAnsiTheme="majorHAnsi" w:cstheme="majorHAnsi"/>
          <w:color w:val="000000" w:themeColor="text1"/>
        </w:rPr>
        <w:t>Sachin</w:t>
      </w:r>
      <w:proofErr w:type="spellEnd"/>
    </w:p>
    <w:p w14:paraId="06463B07" w14:textId="77777777" w:rsidR="0088348E" w:rsidRPr="009948A6" w:rsidRDefault="0088348E" w:rsidP="0088348E">
      <w:pPr>
        <w:rPr>
          <w:rFonts w:asciiTheme="majorHAnsi" w:hAnsiTheme="majorHAnsi" w:cstheme="majorHAnsi"/>
          <w:color w:val="000000" w:themeColor="text1"/>
          <w:sz w:val="16"/>
        </w:rPr>
      </w:pPr>
      <w:r w:rsidRPr="009948A6">
        <w:rPr>
          <w:rFonts w:asciiTheme="majorHAnsi" w:hAnsiTheme="majorHAnsi" w:cstheme="majorHAnsi"/>
          <w:color w:val="000000" w:themeColor="text1"/>
          <w:sz w:val="16"/>
        </w:rPr>
        <w:t xml:space="preserve">For over 50 years </w:t>
      </w:r>
      <w:r w:rsidRPr="009948A6">
        <w:rPr>
          <w:rStyle w:val="StyleUnderline"/>
          <w:rFonts w:asciiTheme="majorHAnsi" w:hAnsiTheme="majorHAnsi" w:cstheme="majorHAnsi"/>
          <w:color w:val="000000" w:themeColor="text1"/>
        </w:rPr>
        <w:t>the Pentagon has</w:t>
      </w:r>
      <w:r w:rsidRPr="009948A6">
        <w:rPr>
          <w:rFonts w:asciiTheme="majorHAnsi" w:hAnsiTheme="majorHAnsi" w:cstheme="majorHAnsi"/>
          <w:color w:val="000000" w:themeColor="text1"/>
          <w:sz w:val="16"/>
        </w:rPr>
        <w:t xml:space="preserve"> had </w:t>
      </w:r>
      <w:r w:rsidRPr="009948A6">
        <w:rPr>
          <w:rStyle w:val="StyleUnderline"/>
          <w:rFonts w:asciiTheme="majorHAnsi" w:hAnsiTheme="majorHAnsi" w:cstheme="majorHAnsi"/>
          <w:color w:val="000000" w:themeColor="text1"/>
          <w:highlight w:val="cyan"/>
        </w:rPr>
        <w:t xml:space="preserve">early </w:t>
      </w:r>
      <w:r w:rsidRPr="009948A6">
        <w:rPr>
          <w:rStyle w:val="Emphasis"/>
          <w:rFonts w:asciiTheme="majorHAnsi" w:hAnsiTheme="majorHAnsi" w:cstheme="majorHAnsi"/>
          <w:color w:val="000000" w:themeColor="text1"/>
          <w:highlight w:val="cyan"/>
        </w:rPr>
        <w:t>warning</w:t>
      </w:r>
      <w:r w:rsidRPr="009948A6">
        <w:rPr>
          <w:rStyle w:val="Emphasis"/>
          <w:rFonts w:asciiTheme="majorHAnsi" w:hAnsiTheme="majorHAnsi" w:cstheme="majorHAnsi"/>
          <w:color w:val="000000" w:themeColor="text1"/>
        </w:rPr>
        <w:t xml:space="preserve"> satellites</w:t>
      </w:r>
      <w:r w:rsidRPr="009948A6">
        <w:rPr>
          <w:rStyle w:val="StyleUnderline"/>
          <w:rFonts w:asciiTheme="majorHAnsi" w:hAnsiTheme="majorHAnsi" w:cstheme="majorHAnsi"/>
          <w:color w:val="000000" w:themeColor="text1"/>
        </w:rPr>
        <w:t xml:space="preserve"> in orbit aimed at </w:t>
      </w:r>
      <w:r w:rsidRPr="009948A6">
        <w:rPr>
          <w:rStyle w:val="Emphasis"/>
          <w:rFonts w:asciiTheme="majorHAnsi" w:hAnsiTheme="majorHAnsi" w:cstheme="majorHAnsi"/>
          <w:color w:val="000000" w:themeColor="text1"/>
          <w:highlight w:val="cyan"/>
        </w:rPr>
        <w:t>spott</w:t>
      </w:r>
      <w:r w:rsidRPr="009948A6">
        <w:rPr>
          <w:rStyle w:val="Emphasis"/>
          <w:rFonts w:asciiTheme="majorHAnsi" w:hAnsiTheme="majorHAnsi" w:cstheme="majorHAnsi"/>
          <w:color w:val="000000" w:themeColor="text1"/>
        </w:rPr>
        <w:t xml:space="preserve">ing </w:t>
      </w:r>
      <w:r w:rsidRPr="009948A6">
        <w:rPr>
          <w:rStyle w:val="Emphasis"/>
          <w:rFonts w:asciiTheme="majorHAnsi" w:hAnsiTheme="majorHAnsi" w:cstheme="majorHAnsi"/>
          <w:color w:val="000000" w:themeColor="text1"/>
          <w:highlight w:val="cyan"/>
        </w:rPr>
        <w:t>launches</w:t>
      </w:r>
      <w:r w:rsidRPr="009948A6">
        <w:rPr>
          <w:rStyle w:val="StyleUnderline"/>
          <w:rFonts w:asciiTheme="majorHAnsi" w:hAnsiTheme="majorHAnsi" w:cstheme="majorHAnsi"/>
          <w:color w:val="000000" w:themeColor="text1"/>
          <w:highlight w:val="cyan"/>
        </w:rPr>
        <w:t xml:space="preserve"> of</w:t>
      </w:r>
      <w:r w:rsidRPr="009948A6">
        <w:rPr>
          <w:rStyle w:val="StyleUnderline"/>
          <w:rFonts w:asciiTheme="majorHAnsi" w:hAnsiTheme="majorHAnsi" w:cstheme="majorHAnsi"/>
          <w:color w:val="000000" w:themeColor="text1"/>
        </w:rPr>
        <w:t xml:space="preserve"> ballistic </w:t>
      </w:r>
      <w:r w:rsidRPr="009948A6">
        <w:rPr>
          <w:rStyle w:val="StyleUnderline"/>
          <w:rFonts w:asciiTheme="majorHAnsi" w:hAnsiTheme="majorHAnsi" w:cstheme="majorHAnsi"/>
          <w:color w:val="000000" w:themeColor="text1"/>
          <w:highlight w:val="cyan"/>
        </w:rPr>
        <w:t>missiles</w:t>
      </w:r>
      <w:r w:rsidRPr="009948A6">
        <w:rPr>
          <w:rStyle w:val="StyleUnderline"/>
          <w:rFonts w:asciiTheme="majorHAnsi" w:hAnsiTheme="majorHAnsi" w:cstheme="majorHAnsi"/>
          <w:color w:val="000000" w:themeColor="text1"/>
        </w:rPr>
        <w:t>, especially the</w:t>
      </w:r>
      <w:r w:rsidRPr="009948A6">
        <w:rPr>
          <w:rFonts w:asciiTheme="majorHAnsi" w:hAnsiTheme="majorHAnsi" w:cstheme="majorHAnsi"/>
          <w:color w:val="000000" w:themeColor="text1"/>
          <w:sz w:val="16"/>
        </w:rPr>
        <w:t xml:space="preserve"> big </w:t>
      </w:r>
      <w:r w:rsidRPr="009948A6">
        <w:rPr>
          <w:rStyle w:val="Emphasis"/>
          <w:rFonts w:asciiTheme="majorHAnsi" w:hAnsiTheme="majorHAnsi" w:cstheme="majorHAnsi"/>
          <w:color w:val="000000" w:themeColor="text1"/>
        </w:rPr>
        <w:t>intercontinental kind</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that</w:t>
      </w:r>
      <w:r w:rsidRPr="009948A6">
        <w:rPr>
          <w:rStyle w:val="StyleUnderline"/>
          <w:rFonts w:asciiTheme="majorHAnsi" w:hAnsiTheme="majorHAnsi" w:cstheme="majorHAnsi"/>
          <w:color w:val="000000" w:themeColor="text1"/>
        </w:rPr>
        <w:t xml:space="preserve"> can fly around the globe in less than 30 minutes and </w:t>
      </w:r>
      <w:r w:rsidRPr="009948A6">
        <w:rPr>
          <w:rStyle w:val="StyleUnderline"/>
          <w:rFonts w:asciiTheme="majorHAnsi" w:hAnsiTheme="majorHAnsi" w:cstheme="majorHAnsi"/>
          <w:color w:val="000000" w:themeColor="text1"/>
          <w:highlight w:val="cyan"/>
        </w:rPr>
        <w:t>bring</w:t>
      </w:r>
      <w:r w:rsidRPr="009948A6">
        <w:rPr>
          <w:rFonts w:asciiTheme="majorHAnsi" w:hAnsiTheme="majorHAnsi" w:cstheme="majorHAnsi"/>
          <w:color w:val="000000" w:themeColor="text1"/>
          <w:sz w:val="16"/>
        </w:rPr>
        <w:t xml:space="preserve"> about </w:t>
      </w:r>
      <w:r w:rsidRPr="009948A6">
        <w:rPr>
          <w:rStyle w:val="Emphasis"/>
          <w:color w:val="000000" w:themeColor="text1"/>
          <w:highlight w:val="cyan"/>
        </w:rPr>
        <w:t>nuclear</w:t>
      </w:r>
      <w:r w:rsidRPr="009948A6">
        <w:rPr>
          <w:rStyle w:val="Emphasis"/>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Armageddon</w:t>
      </w:r>
      <w:r w:rsidRPr="009948A6">
        <w:rPr>
          <w:rFonts w:asciiTheme="majorHAnsi" w:hAnsiTheme="majorHAnsi" w:cstheme="majorHAnsi"/>
          <w:color w:val="000000" w:themeColor="text1"/>
          <w:sz w:val="16"/>
        </w:rPr>
        <w:t xml:space="preserve">. Recently, these satellites have made news for their “secondary capabilities,” spotting the downing of </w:t>
      </w:r>
      <w:proofErr w:type="spellStart"/>
      <w:r w:rsidRPr="009948A6">
        <w:rPr>
          <w:rFonts w:asciiTheme="majorHAnsi" w:hAnsiTheme="majorHAnsi" w:cstheme="majorHAnsi"/>
          <w:color w:val="000000" w:themeColor="text1"/>
          <w:sz w:val="16"/>
        </w:rPr>
        <w:t>Metrojet</w:t>
      </w:r>
      <w:proofErr w:type="spellEnd"/>
      <w:r w:rsidRPr="009948A6">
        <w:rPr>
          <w:rFonts w:asciiTheme="majorHAnsi" w:hAnsiTheme="majorHAnsi" w:cstheme="majorHAnsi"/>
          <w:color w:val="000000" w:themeColor="text1"/>
          <w:sz w:val="16"/>
        </w:rPr>
        <w:t xml:space="preserve"> Flight 9268 and Malaysian Airlines Flight 17. These are the shadowy satellites that are capable of such amazing feats, and an idea of how they work. In 1960, </w:t>
      </w:r>
      <w:r w:rsidRPr="009948A6">
        <w:rPr>
          <w:rStyle w:val="StyleUnderline"/>
          <w:rFonts w:asciiTheme="majorHAnsi" w:hAnsiTheme="majorHAnsi" w:cstheme="majorHAnsi"/>
          <w:color w:val="000000" w:themeColor="text1"/>
        </w:rPr>
        <w:t>at the height of the Cold War</w:t>
      </w:r>
      <w:r w:rsidRPr="009948A6">
        <w:rPr>
          <w:rFonts w:asciiTheme="majorHAnsi" w:hAnsiTheme="majorHAnsi" w:cstheme="majorHAnsi"/>
          <w:color w:val="000000" w:themeColor="text1"/>
          <w:sz w:val="16"/>
        </w:rPr>
        <w:t xml:space="preserve"> and at the dawn of the space age, </w:t>
      </w:r>
      <w:r w:rsidRPr="009948A6">
        <w:rPr>
          <w:rStyle w:val="StyleUnderline"/>
          <w:rFonts w:asciiTheme="majorHAnsi" w:hAnsiTheme="majorHAnsi" w:cstheme="majorHAnsi"/>
          <w:color w:val="000000" w:themeColor="text1"/>
        </w:rPr>
        <w:t>the first Missile Defense Alarm System</w:t>
      </w:r>
      <w:r w:rsidRPr="009948A6">
        <w:rPr>
          <w:rFonts w:asciiTheme="majorHAnsi" w:hAnsiTheme="majorHAnsi" w:cstheme="majorHAnsi"/>
          <w:color w:val="000000" w:themeColor="text1"/>
          <w:sz w:val="16"/>
        </w:rPr>
        <w:t xml:space="preserve"> (</w:t>
      </w:r>
      <w:proofErr w:type="spellStart"/>
      <w:r w:rsidRPr="009948A6">
        <w:rPr>
          <w:rFonts w:asciiTheme="majorHAnsi" w:hAnsiTheme="majorHAnsi" w:cstheme="majorHAnsi"/>
          <w:color w:val="000000" w:themeColor="text1"/>
          <w:sz w:val="16"/>
        </w:rPr>
        <w:t>MiDAS</w:t>
      </w:r>
      <w:proofErr w:type="spellEnd"/>
      <w:r w:rsidRPr="009948A6">
        <w:rPr>
          <w:rFonts w:asciiTheme="majorHAnsi" w:hAnsiTheme="majorHAnsi" w:cstheme="majorHAnsi"/>
          <w:color w:val="000000" w:themeColor="text1"/>
          <w:sz w:val="16"/>
        </w:rPr>
        <w:t xml:space="preserve">) satellite </w:t>
      </w:r>
      <w:r w:rsidRPr="009948A6">
        <w:rPr>
          <w:rStyle w:val="StyleUnderline"/>
          <w:rFonts w:asciiTheme="majorHAnsi" w:hAnsiTheme="majorHAnsi" w:cstheme="majorHAnsi"/>
          <w:color w:val="000000" w:themeColor="text1"/>
        </w:rPr>
        <w:t>was launched</w:t>
      </w:r>
      <w:r w:rsidRPr="009948A6">
        <w:rPr>
          <w:rFonts w:asciiTheme="majorHAnsi" w:hAnsiTheme="majorHAnsi" w:cstheme="majorHAnsi"/>
          <w:color w:val="000000" w:themeColor="text1"/>
          <w:sz w:val="16"/>
        </w:rPr>
        <w:t xml:space="preserve"> into low earth orbit. </w:t>
      </w:r>
      <w:r w:rsidRPr="009948A6">
        <w:rPr>
          <w:rStyle w:val="StyleUnderline"/>
          <w:rFonts w:asciiTheme="majorHAnsi" w:hAnsiTheme="majorHAnsi" w:cstheme="majorHAnsi"/>
          <w:color w:val="000000" w:themeColor="text1"/>
        </w:rPr>
        <w:t xml:space="preserve">Six years later </w:t>
      </w:r>
      <w:r w:rsidRPr="009948A6">
        <w:rPr>
          <w:rStyle w:val="StyleUnderline"/>
          <w:rFonts w:asciiTheme="majorHAnsi" w:hAnsiTheme="majorHAnsi" w:cstheme="majorHAnsi"/>
          <w:color w:val="000000" w:themeColor="text1"/>
          <w:highlight w:val="cyan"/>
        </w:rPr>
        <w:t>there was a constellation</w:t>
      </w:r>
      <w:r w:rsidRPr="009948A6">
        <w:rPr>
          <w:rFonts w:asciiTheme="majorHAnsi" w:hAnsiTheme="majorHAnsi" w:cstheme="majorHAnsi"/>
          <w:color w:val="000000" w:themeColor="text1"/>
          <w:sz w:val="16"/>
        </w:rPr>
        <w:t xml:space="preserve"> of nine of these satellites roaming the heavens, each </w:t>
      </w:r>
      <w:r w:rsidRPr="009948A6">
        <w:rPr>
          <w:rStyle w:val="StyleUnderline"/>
          <w:rFonts w:asciiTheme="majorHAnsi" w:hAnsiTheme="majorHAnsi" w:cstheme="majorHAnsi"/>
          <w:color w:val="000000" w:themeColor="text1"/>
          <w:highlight w:val="cyan"/>
        </w:rPr>
        <w:t>scanning</w:t>
      </w:r>
      <w:r w:rsidRPr="009948A6">
        <w:rPr>
          <w:rStyle w:val="StyleUnderline"/>
          <w:rFonts w:asciiTheme="majorHAnsi" w:hAnsiTheme="majorHAnsi" w:cstheme="majorHAnsi"/>
          <w:color w:val="000000" w:themeColor="text1"/>
        </w:rPr>
        <w:t xml:space="preserve"> the Soviet Union </w:t>
      </w:r>
      <w:r w:rsidRPr="009948A6">
        <w:rPr>
          <w:rStyle w:val="StyleUnderline"/>
          <w:rFonts w:asciiTheme="majorHAnsi" w:hAnsiTheme="majorHAnsi" w:cstheme="majorHAnsi"/>
          <w:color w:val="000000" w:themeColor="text1"/>
          <w:highlight w:val="cyan"/>
        </w:rPr>
        <w:t>for</w:t>
      </w:r>
      <w:r w:rsidRPr="009948A6">
        <w:rPr>
          <w:rFonts w:asciiTheme="majorHAnsi" w:hAnsiTheme="majorHAnsi" w:cstheme="majorHAnsi"/>
          <w:color w:val="000000" w:themeColor="text1"/>
          <w:sz w:val="16"/>
        </w:rPr>
        <w:t xml:space="preserve"> large infrared plumes, </w:t>
      </w:r>
      <w:r w:rsidRPr="009948A6">
        <w:rPr>
          <w:rStyle w:val="StyleUnderline"/>
          <w:rFonts w:asciiTheme="majorHAnsi" w:hAnsiTheme="majorHAnsi" w:cstheme="majorHAnsi"/>
          <w:color w:val="000000" w:themeColor="text1"/>
        </w:rPr>
        <w:t xml:space="preserve">the tell-tale sign of a </w:t>
      </w:r>
      <w:r w:rsidRPr="009948A6">
        <w:rPr>
          <w:rStyle w:val="Emphasis"/>
          <w:rFonts w:asciiTheme="majorHAnsi" w:hAnsiTheme="majorHAnsi" w:cstheme="majorHAnsi"/>
          <w:color w:val="000000" w:themeColor="text1"/>
        </w:rPr>
        <w:t>ballistic missile</w:t>
      </w:r>
      <w:r w:rsidRPr="009948A6">
        <w:rPr>
          <w:rStyle w:val="StyleUnderline"/>
          <w:rFonts w:asciiTheme="majorHAnsi" w:hAnsiTheme="majorHAnsi" w:cstheme="majorHAnsi"/>
          <w:color w:val="000000" w:themeColor="text1"/>
        </w:rPr>
        <w:t xml:space="preserve"> or </w:t>
      </w:r>
      <w:r w:rsidRPr="009948A6">
        <w:rPr>
          <w:rStyle w:val="Emphasis"/>
          <w:rFonts w:asciiTheme="majorHAnsi" w:hAnsiTheme="majorHAnsi" w:cstheme="majorHAnsi"/>
          <w:color w:val="000000" w:themeColor="text1"/>
        </w:rPr>
        <w:t xml:space="preserve">rocket </w:t>
      </w:r>
      <w:r w:rsidRPr="009948A6">
        <w:rPr>
          <w:rStyle w:val="Emphasis"/>
          <w:rFonts w:asciiTheme="majorHAnsi" w:hAnsiTheme="majorHAnsi" w:cstheme="majorHAnsi"/>
          <w:color w:val="000000" w:themeColor="text1"/>
          <w:highlight w:val="cyan"/>
        </w:rPr>
        <w:t>launch</w:t>
      </w:r>
      <w:r w:rsidRPr="009948A6">
        <w:rPr>
          <w:rStyle w:val="StyleUnderline"/>
          <w:rFonts w:asciiTheme="majorHAnsi" w:hAnsiTheme="majorHAnsi" w:cstheme="majorHAnsi"/>
          <w:color w:val="000000" w:themeColor="text1"/>
        </w:rPr>
        <w:t>. These</w:t>
      </w:r>
      <w:r w:rsidRPr="009948A6">
        <w:rPr>
          <w:rFonts w:asciiTheme="majorHAnsi" w:hAnsiTheme="majorHAnsi" w:cstheme="majorHAnsi"/>
          <w:color w:val="000000" w:themeColor="text1"/>
          <w:sz w:val="16"/>
        </w:rPr>
        <w:t xml:space="preserve"> fairly crude, low-earth orbit </w:t>
      </w:r>
      <w:r w:rsidRPr="009948A6">
        <w:rPr>
          <w:rStyle w:val="StyleUnderline"/>
          <w:rFonts w:asciiTheme="majorHAnsi" w:hAnsiTheme="majorHAnsi" w:cstheme="majorHAnsi"/>
          <w:color w:val="000000" w:themeColor="text1"/>
        </w:rPr>
        <w:t>satellites</w:t>
      </w:r>
      <w:r w:rsidRPr="009948A6">
        <w:rPr>
          <w:rFonts w:asciiTheme="majorHAnsi" w:hAnsiTheme="majorHAnsi" w:cstheme="majorHAnsi"/>
          <w:color w:val="000000" w:themeColor="text1"/>
          <w:sz w:val="16"/>
        </w:rPr>
        <w:t xml:space="preserve">, along with the radar-based Ballistic Missile Early Warning System, </w:t>
      </w:r>
      <w:r w:rsidRPr="009948A6">
        <w:rPr>
          <w:rStyle w:val="StyleUnderline"/>
          <w:rFonts w:asciiTheme="majorHAnsi" w:hAnsiTheme="majorHAnsi" w:cstheme="majorHAnsi"/>
          <w:color w:val="000000" w:themeColor="text1"/>
        </w:rPr>
        <w:t>would be the basis for a</w:t>
      </w:r>
      <w:r w:rsidRPr="009948A6">
        <w:rPr>
          <w:rFonts w:asciiTheme="majorHAnsi" w:hAnsiTheme="majorHAnsi" w:cstheme="majorHAnsi"/>
          <w:color w:val="000000" w:themeColor="text1"/>
          <w:sz w:val="16"/>
        </w:rPr>
        <w:t xml:space="preserve"> Cold War ballistic </w:t>
      </w:r>
      <w:r w:rsidRPr="009948A6">
        <w:rPr>
          <w:rStyle w:val="StyleUnderline"/>
          <w:rFonts w:asciiTheme="majorHAnsi" w:hAnsiTheme="majorHAnsi" w:cstheme="majorHAnsi"/>
          <w:color w:val="000000" w:themeColor="text1"/>
        </w:rPr>
        <w:t>missile surveillance system that would become</w:t>
      </w:r>
      <w:r w:rsidRPr="009948A6">
        <w:rPr>
          <w:rFonts w:asciiTheme="majorHAnsi" w:hAnsiTheme="majorHAnsi" w:cstheme="majorHAnsi"/>
          <w:color w:val="000000" w:themeColor="text1"/>
          <w:sz w:val="16"/>
        </w:rPr>
        <w:t xml:space="preserve"> ever </w:t>
      </w:r>
      <w:r w:rsidRPr="009948A6">
        <w:rPr>
          <w:rStyle w:val="StyleUnderline"/>
          <w:rFonts w:asciiTheme="majorHAnsi" w:hAnsiTheme="majorHAnsi" w:cstheme="majorHAnsi"/>
          <w:color w:val="000000" w:themeColor="text1"/>
        </w:rPr>
        <w:t xml:space="preserve">more complex and capable as the years went by. </w:t>
      </w:r>
      <w:r w:rsidRPr="009948A6">
        <w:rPr>
          <w:rStyle w:val="StyleUnderline"/>
          <w:rFonts w:asciiTheme="majorHAnsi" w:hAnsiTheme="majorHAnsi" w:cstheme="majorHAnsi"/>
          <w:color w:val="000000" w:themeColor="text1"/>
          <w:highlight w:val="cyan"/>
        </w:rPr>
        <w:t>If</w:t>
      </w:r>
      <w:r w:rsidRPr="009948A6">
        <w:rPr>
          <w:rFonts w:asciiTheme="majorHAnsi" w:hAnsiTheme="majorHAnsi" w:cstheme="majorHAnsi"/>
          <w:color w:val="000000" w:themeColor="text1"/>
          <w:sz w:val="16"/>
        </w:rPr>
        <w:t xml:space="preserve"> ballistic </w:t>
      </w:r>
      <w:r w:rsidRPr="009948A6">
        <w:rPr>
          <w:rStyle w:val="StyleUnderline"/>
          <w:rFonts w:asciiTheme="majorHAnsi" w:hAnsiTheme="majorHAnsi" w:cstheme="majorHAnsi"/>
          <w:color w:val="000000" w:themeColor="text1"/>
        </w:rPr>
        <w:t xml:space="preserve">missile </w:t>
      </w:r>
      <w:r w:rsidRPr="009948A6">
        <w:rPr>
          <w:rStyle w:val="Emphasis"/>
          <w:rFonts w:asciiTheme="majorHAnsi" w:hAnsiTheme="majorHAnsi" w:cstheme="majorHAnsi"/>
          <w:color w:val="000000" w:themeColor="text1"/>
          <w:highlight w:val="cyan"/>
        </w:rPr>
        <w:t>launches were detected</w:t>
      </w:r>
      <w:r w:rsidRPr="009948A6">
        <w:rPr>
          <w:rStyle w:val="StyleUnderline"/>
          <w:rFonts w:asciiTheme="majorHAnsi" w:hAnsiTheme="majorHAnsi" w:cstheme="majorHAnsi"/>
          <w:color w:val="000000" w:themeColor="text1"/>
        </w:rPr>
        <w:t xml:space="preserve"> and</w:t>
      </w:r>
      <w:r w:rsidRPr="009948A6">
        <w:rPr>
          <w:rFonts w:asciiTheme="majorHAnsi" w:hAnsiTheme="majorHAnsi" w:cstheme="majorHAnsi"/>
          <w:color w:val="000000" w:themeColor="text1"/>
          <w:sz w:val="16"/>
        </w:rPr>
        <w:t xml:space="preserve"> deemed </w:t>
      </w:r>
      <w:r w:rsidRPr="009948A6">
        <w:rPr>
          <w:rStyle w:val="StyleUnderline"/>
          <w:rFonts w:asciiTheme="majorHAnsi" w:hAnsiTheme="majorHAnsi" w:cstheme="majorHAnsi"/>
          <w:color w:val="000000" w:themeColor="text1"/>
        </w:rPr>
        <w:t xml:space="preserve">a threat, </w:t>
      </w:r>
      <w:r w:rsidRPr="009948A6">
        <w:rPr>
          <w:rStyle w:val="StyleUnderline"/>
          <w:rFonts w:asciiTheme="majorHAnsi" w:hAnsiTheme="majorHAnsi" w:cstheme="majorHAnsi"/>
          <w:color w:val="000000" w:themeColor="text1"/>
          <w:highlight w:val="cyan"/>
        </w:rPr>
        <w:t xml:space="preserve">the </w:t>
      </w:r>
      <w:r w:rsidRPr="009948A6">
        <w:rPr>
          <w:rStyle w:val="Emphasis"/>
          <w:rFonts w:asciiTheme="majorHAnsi" w:hAnsiTheme="majorHAnsi" w:cstheme="majorHAnsi"/>
          <w:color w:val="000000" w:themeColor="text1"/>
          <w:highlight w:val="cyan"/>
        </w:rPr>
        <w:t>decision to retaliate</w:t>
      </w:r>
      <w:r w:rsidRPr="009948A6">
        <w:rPr>
          <w:rStyle w:val="StyleUnderline"/>
          <w:rFonts w:asciiTheme="majorHAnsi" w:hAnsiTheme="majorHAnsi" w:cstheme="majorHAnsi"/>
          <w:color w:val="000000" w:themeColor="text1"/>
          <w:highlight w:val="cyan"/>
        </w:rPr>
        <w:t xml:space="preserve"> would</w:t>
      </w:r>
      <w:r w:rsidRPr="009948A6">
        <w:rPr>
          <w:rStyle w:val="StyleUnderline"/>
          <w:rFonts w:asciiTheme="majorHAnsi" w:hAnsiTheme="majorHAnsi" w:cstheme="majorHAnsi"/>
          <w:color w:val="000000" w:themeColor="text1"/>
        </w:rPr>
        <w:t xml:space="preserve"> mean the National Command Authority making the </w:t>
      </w:r>
      <w:r w:rsidRPr="009948A6">
        <w:rPr>
          <w:rStyle w:val="StyleUnderline"/>
          <w:rFonts w:asciiTheme="majorHAnsi" w:hAnsiTheme="majorHAnsi" w:cstheme="majorHAnsi"/>
          <w:color w:val="000000" w:themeColor="text1"/>
          <w:highlight w:val="cyan"/>
        </w:rPr>
        <w:t>call</w:t>
      </w:r>
      <w:r w:rsidRPr="009948A6">
        <w:rPr>
          <w:rStyle w:val="StyleUnderline"/>
          <w:rFonts w:asciiTheme="majorHAnsi" w:hAnsiTheme="majorHAnsi" w:cstheme="majorHAnsi"/>
          <w:color w:val="000000" w:themeColor="text1"/>
        </w:rPr>
        <w:t xml:space="preserve"> to do so </w:t>
      </w:r>
      <w:r w:rsidRPr="009948A6">
        <w:rPr>
          <w:rStyle w:val="Emphasis"/>
          <w:rFonts w:asciiTheme="majorHAnsi" w:hAnsiTheme="majorHAnsi" w:cstheme="majorHAnsi"/>
          <w:color w:val="000000" w:themeColor="text1"/>
        </w:rPr>
        <w:t>with</w:t>
      </w:r>
      <w:r w:rsidRPr="009948A6">
        <w:rPr>
          <w:rStyle w:val="Emphasis"/>
          <w:rFonts w:asciiTheme="majorHAnsi" w:hAnsiTheme="majorHAnsi" w:cstheme="majorHAnsi"/>
          <w:color w:val="000000" w:themeColor="text1"/>
          <w:highlight w:val="cyan"/>
        </w:rPr>
        <w:t>in half an hour</w:t>
      </w:r>
      <w:r w:rsidRPr="009948A6">
        <w:rPr>
          <w:rStyle w:val="StyleUnderline"/>
          <w:rFonts w:asciiTheme="majorHAnsi" w:hAnsiTheme="majorHAnsi" w:cstheme="majorHAnsi"/>
          <w:color w:val="000000" w:themeColor="text1"/>
        </w:rPr>
        <w:t xml:space="preserve">, an act </w:t>
      </w:r>
      <w:r w:rsidRPr="009948A6">
        <w:rPr>
          <w:rStyle w:val="StyleUnderline"/>
          <w:rFonts w:asciiTheme="majorHAnsi" w:hAnsiTheme="majorHAnsi" w:cstheme="majorHAnsi"/>
          <w:color w:val="000000" w:themeColor="text1"/>
          <w:highlight w:val="cyan"/>
        </w:rPr>
        <w:t>that could</w:t>
      </w:r>
      <w:r w:rsidRPr="009948A6">
        <w:rPr>
          <w:rStyle w:val="StyleUnderline"/>
          <w:rFonts w:asciiTheme="majorHAnsi" w:hAnsiTheme="majorHAnsi" w:cstheme="majorHAnsi"/>
          <w:color w:val="000000" w:themeColor="text1"/>
        </w:rPr>
        <w:t xml:space="preserve"> bring</w:t>
      </w:r>
      <w:r w:rsidRPr="009948A6">
        <w:rPr>
          <w:rFonts w:asciiTheme="majorHAnsi" w:hAnsiTheme="majorHAnsi" w:cstheme="majorHAnsi"/>
          <w:color w:val="000000" w:themeColor="text1"/>
          <w:sz w:val="16"/>
        </w:rPr>
        <w:t xml:space="preserve"> </w:t>
      </w:r>
      <w:proofErr w:type="gramStart"/>
      <w:r w:rsidRPr="009948A6">
        <w:rPr>
          <w:rFonts w:asciiTheme="majorHAnsi" w:hAnsiTheme="majorHAnsi" w:cstheme="majorHAnsi"/>
          <w:color w:val="000000" w:themeColor="text1"/>
          <w:sz w:val="16"/>
        </w:rPr>
        <w:t xml:space="preserve">an </w:t>
      </w:r>
      <w:r w:rsidRPr="009948A6">
        <w:rPr>
          <w:rStyle w:val="StyleUnderline"/>
          <w:rFonts w:asciiTheme="majorHAnsi" w:hAnsiTheme="majorHAnsi" w:cstheme="majorHAnsi"/>
          <w:color w:val="000000" w:themeColor="text1"/>
        </w:rPr>
        <w:t>the</w:t>
      </w:r>
      <w:proofErr w:type="gramEnd"/>
      <w:r w:rsidRPr="009948A6">
        <w:rPr>
          <w:rStyle w:val="StyleUnderline"/>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end</w:t>
      </w:r>
      <w:r w:rsidRPr="009948A6">
        <w:rPr>
          <w:rStyle w:val="Emphasis"/>
          <w:rFonts w:asciiTheme="majorHAnsi" w:hAnsiTheme="majorHAnsi" w:cstheme="majorHAnsi"/>
          <w:color w:val="000000" w:themeColor="text1"/>
        </w:rPr>
        <w:t xml:space="preserve"> of </w:t>
      </w:r>
      <w:r w:rsidRPr="009948A6">
        <w:rPr>
          <w:rStyle w:val="Emphasis"/>
          <w:rFonts w:asciiTheme="majorHAnsi" w:hAnsiTheme="majorHAnsi" w:cstheme="majorHAnsi"/>
          <w:color w:val="000000" w:themeColor="text1"/>
          <w:highlight w:val="cyan"/>
        </w:rPr>
        <w:t>humanity</w:t>
      </w:r>
      <w:r w:rsidRPr="009948A6">
        <w:rPr>
          <w:rStyle w:val="Emphasis"/>
          <w:rFonts w:asciiTheme="majorHAnsi" w:hAnsiTheme="majorHAnsi" w:cstheme="majorHAnsi"/>
          <w:color w:val="000000" w:themeColor="text1"/>
        </w:rPr>
        <w:t xml:space="preserve">’s </w:t>
      </w:r>
      <w:r w:rsidRPr="009948A6">
        <w:rPr>
          <w:rStyle w:val="StyleUnderline"/>
          <w:rFonts w:asciiTheme="majorHAnsi" w:hAnsiTheme="majorHAnsi" w:cstheme="majorHAnsi"/>
          <w:color w:val="000000" w:themeColor="text1"/>
        </w:rPr>
        <w:t>reign on Earth</w:t>
      </w:r>
      <w:r w:rsidRPr="009948A6">
        <w:rPr>
          <w:rFonts w:asciiTheme="majorHAnsi" w:hAnsiTheme="majorHAnsi" w:cstheme="majorHAnsi"/>
          <w:color w:val="000000" w:themeColor="text1"/>
          <w:sz w:val="16"/>
        </w:rPr>
        <w:t xml:space="preserve">, permanently. The first really reliable </w:t>
      </w:r>
      <w:r w:rsidRPr="009948A6">
        <w:rPr>
          <w:rFonts w:asciiTheme="majorHAnsi" w:hAnsiTheme="majorHAnsi" w:cstheme="majorHAnsi"/>
          <w:color w:val="000000" w:themeColor="text1"/>
          <w:sz w:val="16"/>
        </w:rPr>
        <w:lastRenderedPageBreak/>
        <w:t xml:space="preserve">and full coverage space-based ballistic missile early warning capability came with the launch of the first Defense Support Program (DSP) satellite in 1970. These new satellites were much more capable than their </w:t>
      </w:r>
      <w:proofErr w:type="spellStart"/>
      <w:r w:rsidRPr="009948A6">
        <w:rPr>
          <w:rFonts w:asciiTheme="majorHAnsi" w:hAnsiTheme="majorHAnsi" w:cstheme="majorHAnsi"/>
          <w:color w:val="000000" w:themeColor="text1"/>
          <w:sz w:val="16"/>
        </w:rPr>
        <w:t>MiDAS</w:t>
      </w:r>
      <w:proofErr w:type="spellEnd"/>
      <w:r w:rsidRPr="009948A6">
        <w:rPr>
          <w:rFonts w:asciiTheme="majorHAnsi" w:hAnsiTheme="majorHAnsi" w:cstheme="majorHAnsi"/>
          <w:color w:val="000000" w:themeColor="text1"/>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9948A6">
        <w:rPr>
          <w:rStyle w:val="StyleUnderline"/>
          <w:rFonts w:asciiTheme="majorHAnsi" w:hAnsiTheme="majorHAnsi" w:cstheme="majorHAnsi"/>
          <w:color w:val="000000" w:themeColor="text1"/>
        </w:rPr>
        <w:t>If something were detected</w:t>
      </w:r>
      <w:r w:rsidRPr="009948A6">
        <w:rPr>
          <w:rFonts w:asciiTheme="majorHAnsi" w:hAnsiTheme="majorHAnsi" w:cstheme="majorHAnsi"/>
          <w:color w:val="000000" w:themeColor="text1"/>
          <w:sz w:val="16"/>
        </w:rPr>
        <w:t xml:space="preserve">, the </w:t>
      </w:r>
      <w:r w:rsidRPr="009948A6">
        <w:rPr>
          <w:rStyle w:val="StyleUnderline"/>
          <w:rFonts w:asciiTheme="majorHAnsi" w:hAnsiTheme="majorHAnsi" w:cstheme="majorHAnsi"/>
          <w:color w:val="000000" w:themeColor="text1"/>
          <w:highlight w:val="cyan"/>
        </w:rPr>
        <w:t>info</w:t>
      </w:r>
      <w:r w:rsidRPr="009948A6">
        <w:rPr>
          <w:rStyle w:val="StyleUnderline"/>
          <w:rFonts w:asciiTheme="majorHAnsi" w:hAnsiTheme="majorHAnsi" w:cstheme="majorHAnsi"/>
          <w:color w:val="000000" w:themeColor="text1"/>
        </w:rPr>
        <w:t xml:space="preserve">rmation </w:t>
      </w:r>
      <w:r w:rsidRPr="009948A6">
        <w:rPr>
          <w:rStyle w:val="StyleUnderline"/>
          <w:rFonts w:asciiTheme="majorHAnsi" w:hAnsiTheme="majorHAnsi" w:cstheme="majorHAnsi"/>
          <w:color w:val="000000" w:themeColor="text1"/>
          <w:highlight w:val="cyan"/>
        </w:rPr>
        <w:t xml:space="preserve">would </w:t>
      </w:r>
      <w:r w:rsidRPr="009948A6">
        <w:rPr>
          <w:rStyle w:val="Emphasis"/>
          <w:rFonts w:asciiTheme="majorHAnsi" w:hAnsiTheme="majorHAnsi" w:cstheme="majorHAnsi"/>
          <w:color w:val="000000" w:themeColor="text1"/>
          <w:highlight w:val="cyan"/>
        </w:rPr>
        <w:t>immediately</w:t>
      </w:r>
      <w:r w:rsidRPr="009948A6">
        <w:rPr>
          <w:rStyle w:val="StyleUnderline"/>
          <w:rFonts w:asciiTheme="majorHAnsi" w:hAnsiTheme="majorHAnsi" w:cstheme="majorHAnsi"/>
          <w:color w:val="000000" w:themeColor="text1"/>
          <w:highlight w:val="cyan"/>
        </w:rPr>
        <w:t xml:space="preserve"> be </w:t>
      </w:r>
      <w:r w:rsidRPr="009948A6">
        <w:rPr>
          <w:rStyle w:val="Emphasis"/>
          <w:rFonts w:asciiTheme="majorHAnsi" w:hAnsiTheme="majorHAnsi" w:cstheme="majorHAnsi"/>
          <w:color w:val="000000" w:themeColor="text1"/>
          <w:highlight w:val="cyan"/>
        </w:rPr>
        <w:t>data-linked</w:t>
      </w:r>
      <w:r w:rsidRPr="009948A6">
        <w:rPr>
          <w:rStyle w:val="StyleUnderline"/>
          <w:rFonts w:asciiTheme="majorHAnsi" w:hAnsiTheme="majorHAnsi" w:cstheme="majorHAnsi"/>
          <w:color w:val="000000" w:themeColor="text1"/>
          <w:highlight w:val="cyan"/>
        </w:rPr>
        <w:t xml:space="preserve"> to</w:t>
      </w:r>
      <w:r w:rsidRPr="009948A6">
        <w:rPr>
          <w:rStyle w:val="StyleUnderline"/>
          <w:rFonts w:asciiTheme="majorHAnsi" w:hAnsiTheme="majorHAnsi" w:cstheme="majorHAnsi"/>
          <w:color w:val="000000" w:themeColor="text1"/>
        </w:rPr>
        <w:t xml:space="preserve"> controllers on </w:t>
      </w:r>
      <w:r w:rsidRPr="009948A6">
        <w:rPr>
          <w:rStyle w:val="StyleUnderline"/>
          <w:rFonts w:asciiTheme="majorHAnsi" w:hAnsiTheme="majorHAnsi" w:cstheme="majorHAnsi"/>
          <w:color w:val="000000" w:themeColor="text1"/>
          <w:highlight w:val="cyan"/>
        </w:rPr>
        <w:t>the ground</w:t>
      </w:r>
      <w:r w:rsidRPr="009948A6">
        <w:rPr>
          <w:rFonts w:asciiTheme="majorHAnsi" w:hAnsiTheme="majorHAnsi" w:cstheme="majorHAnsi"/>
          <w:color w:val="000000" w:themeColor="text1"/>
          <w:sz w:val="16"/>
        </w:rPr>
        <w:t xml:space="preserve"> at the 460th Space Wing located at Buckley AFB in in Colorado. A total of </w:t>
      </w:r>
      <w:r w:rsidRPr="009948A6">
        <w:rPr>
          <w:rStyle w:val="StyleUnderline"/>
          <w:rFonts w:asciiTheme="majorHAnsi" w:hAnsiTheme="majorHAnsi" w:cstheme="majorHAnsi"/>
          <w:color w:val="000000" w:themeColor="text1"/>
        </w:rPr>
        <w:t>23</w:t>
      </w:r>
      <w:r w:rsidRPr="009948A6">
        <w:rPr>
          <w:rFonts w:asciiTheme="majorHAnsi" w:hAnsiTheme="majorHAnsi" w:cstheme="majorHAnsi"/>
          <w:color w:val="000000" w:themeColor="text1"/>
          <w:sz w:val="16"/>
        </w:rPr>
        <w:t xml:space="preserve"> of these </w:t>
      </w:r>
      <w:r w:rsidRPr="009948A6">
        <w:rPr>
          <w:rStyle w:val="StyleUnderline"/>
          <w:rFonts w:asciiTheme="majorHAnsi" w:hAnsiTheme="majorHAnsi" w:cstheme="majorHAnsi"/>
          <w:color w:val="000000" w:themeColor="text1"/>
        </w:rPr>
        <w:t>satellites have been launched</w:t>
      </w:r>
      <w:r w:rsidRPr="009948A6">
        <w:rPr>
          <w:rFonts w:asciiTheme="majorHAnsi" w:hAnsiTheme="majorHAnsi" w:cstheme="majorHAnsi"/>
          <w:color w:val="000000" w:themeColor="text1"/>
          <w:sz w:val="16"/>
        </w:rPr>
        <w:t xml:space="preserve"> over the program’s life, </w:t>
      </w:r>
      <w:r w:rsidRPr="009948A6">
        <w:rPr>
          <w:rStyle w:val="StyleUnderline"/>
          <w:rFonts w:asciiTheme="majorHAnsi" w:hAnsiTheme="majorHAnsi" w:cstheme="majorHAnsi"/>
          <w:color w:val="000000" w:themeColor="text1"/>
        </w:rPr>
        <w:t>with constant upgrades</w:t>
      </w:r>
      <w:r w:rsidRPr="009948A6">
        <w:rPr>
          <w:rFonts w:asciiTheme="majorHAnsi" w:hAnsiTheme="majorHAnsi" w:cstheme="majorHAnsi"/>
          <w:color w:val="000000" w:themeColor="text1"/>
          <w:sz w:val="16"/>
        </w:rPr>
        <w:t xml:space="preserve"> made </w:t>
      </w:r>
      <w:r w:rsidRPr="009948A6">
        <w:rPr>
          <w:rStyle w:val="StyleUnderline"/>
          <w:rFonts w:asciiTheme="majorHAnsi" w:hAnsiTheme="majorHAnsi" w:cstheme="majorHAnsi"/>
          <w:color w:val="000000" w:themeColor="text1"/>
        </w:rPr>
        <w:t>along the way</w:t>
      </w:r>
      <w:r w:rsidRPr="009948A6">
        <w:rPr>
          <w:rFonts w:asciiTheme="majorHAnsi" w:hAnsiTheme="majorHAnsi" w:cstheme="majorHAnsi"/>
          <w:color w:val="000000" w:themeColor="text1"/>
          <w:sz w:val="16"/>
        </w:rPr>
        <w:t xml:space="preserve">. A DSP satellite was launched by the Space Shuttle on STS-44 in 1991, and the last one was launched by a Delta IV Heavy in 2007. Most </w:t>
      </w:r>
      <w:r w:rsidRPr="009948A6">
        <w:rPr>
          <w:rStyle w:val="StyleUnderline"/>
          <w:rFonts w:asciiTheme="majorHAnsi" w:hAnsiTheme="majorHAnsi" w:cstheme="majorHAnsi"/>
          <w:color w:val="000000" w:themeColor="text1"/>
        </w:rPr>
        <w:t>famously, the</w:t>
      </w:r>
      <w:r w:rsidRPr="009948A6">
        <w:rPr>
          <w:rFonts w:asciiTheme="majorHAnsi" w:hAnsiTheme="majorHAnsi" w:cstheme="majorHAnsi"/>
          <w:color w:val="000000" w:themeColor="text1"/>
          <w:sz w:val="16"/>
        </w:rPr>
        <w:t xml:space="preserve"> Defense Support Program </w:t>
      </w:r>
      <w:r w:rsidRPr="009948A6">
        <w:rPr>
          <w:rStyle w:val="StyleUnderline"/>
          <w:rFonts w:asciiTheme="majorHAnsi" w:hAnsiTheme="majorHAnsi" w:cstheme="majorHAnsi"/>
          <w:color w:val="000000" w:themeColor="text1"/>
        </w:rPr>
        <w:t>constellation</w:t>
      </w:r>
      <w:r w:rsidRPr="009948A6">
        <w:rPr>
          <w:rFonts w:asciiTheme="majorHAnsi" w:hAnsiTheme="majorHAnsi" w:cstheme="majorHAnsi"/>
          <w:color w:val="000000" w:themeColor="text1"/>
          <w:sz w:val="16"/>
        </w:rPr>
        <w:t xml:space="preserve"> of satellites </w:t>
      </w:r>
      <w:r w:rsidRPr="009948A6">
        <w:rPr>
          <w:rStyle w:val="StyleUnderline"/>
          <w:rFonts w:asciiTheme="majorHAnsi" w:hAnsiTheme="majorHAnsi" w:cstheme="majorHAnsi"/>
          <w:color w:val="000000" w:themeColor="text1"/>
        </w:rPr>
        <w:t xml:space="preserve">were used to </w:t>
      </w:r>
      <w:r w:rsidRPr="009948A6">
        <w:rPr>
          <w:rStyle w:val="Emphasis"/>
          <w:rFonts w:asciiTheme="majorHAnsi" w:hAnsiTheme="majorHAnsi" w:cstheme="majorHAnsi"/>
          <w:color w:val="000000" w:themeColor="text1"/>
        </w:rPr>
        <w:t>detect launches</w:t>
      </w:r>
      <w:r w:rsidRPr="009948A6">
        <w:rPr>
          <w:rStyle w:val="StyleUnderline"/>
          <w:rFonts w:asciiTheme="majorHAnsi" w:hAnsiTheme="majorHAnsi" w:cstheme="majorHAnsi"/>
          <w:color w:val="000000" w:themeColor="text1"/>
        </w:rPr>
        <w:t xml:space="preserve"> of </w:t>
      </w:r>
      <w:r w:rsidRPr="009948A6">
        <w:rPr>
          <w:rStyle w:val="Emphasis"/>
          <w:rFonts w:asciiTheme="majorHAnsi" w:hAnsiTheme="majorHAnsi" w:cstheme="majorHAnsi"/>
          <w:color w:val="000000" w:themeColor="text1"/>
        </w:rPr>
        <w:t>SCUD missiles</w:t>
      </w:r>
      <w:r w:rsidRPr="009948A6">
        <w:rPr>
          <w:rStyle w:val="StyleUnderline"/>
          <w:rFonts w:asciiTheme="majorHAnsi" w:hAnsiTheme="majorHAnsi" w:cstheme="majorHAnsi"/>
          <w:color w:val="000000" w:themeColor="text1"/>
        </w:rPr>
        <w:t xml:space="preserve"> during</w:t>
      </w:r>
      <w:r w:rsidRPr="009948A6">
        <w:rPr>
          <w:rFonts w:asciiTheme="majorHAnsi" w:hAnsiTheme="majorHAnsi" w:cstheme="majorHAnsi"/>
          <w:color w:val="000000" w:themeColor="text1"/>
          <w:sz w:val="16"/>
        </w:rPr>
        <w:t xml:space="preserve"> Operation </w:t>
      </w:r>
      <w:r w:rsidRPr="009948A6">
        <w:rPr>
          <w:rStyle w:val="StyleUnderline"/>
          <w:rFonts w:asciiTheme="majorHAnsi" w:hAnsiTheme="majorHAnsi" w:cstheme="majorHAnsi"/>
          <w:color w:val="000000" w:themeColor="text1"/>
        </w:rPr>
        <w:t>Desert Storm</w:t>
      </w:r>
      <w:r w:rsidRPr="009948A6">
        <w:rPr>
          <w:rFonts w:asciiTheme="majorHAnsi" w:hAnsiTheme="majorHAnsi" w:cstheme="majorHAnsi"/>
          <w:color w:val="000000" w:themeColor="text1"/>
          <w:sz w:val="16"/>
        </w:rPr>
        <w:t>.</w:t>
      </w:r>
    </w:p>
    <w:p w14:paraId="4F5335C3" w14:textId="77777777" w:rsidR="0088348E" w:rsidRPr="009948A6" w:rsidRDefault="0088348E" w:rsidP="0088348E">
      <w:pPr>
        <w:rPr>
          <w:rStyle w:val="StyleUnderline"/>
          <w:rFonts w:asciiTheme="majorHAnsi" w:hAnsiTheme="majorHAnsi" w:cstheme="majorHAnsi"/>
          <w:color w:val="000000" w:themeColor="text1"/>
        </w:rPr>
      </w:pPr>
    </w:p>
    <w:p w14:paraId="464258D9" w14:textId="77777777" w:rsidR="0088348E" w:rsidRPr="009948A6" w:rsidRDefault="0088348E" w:rsidP="0088348E">
      <w:pPr>
        <w:pStyle w:val="Heading4"/>
        <w:rPr>
          <w:color w:val="000000" w:themeColor="text1"/>
        </w:rPr>
      </w:pPr>
      <w:r w:rsidRPr="009948A6">
        <w:rPr>
          <w:color w:val="000000" w:themeColor="text1"/>
        </w:rPr>
        <w:t xml:space="preserve">Two internal links: </w:t>
      </w:r>
    </w:p>
    <w:p w14:paraId="7A5762F5" w14:textId="77777777" w:rsidR="0088348E" w:rsidRPr="009948A6" w:rsidRDefault="0088348E" w:rsidP="0088348E">
      <w:pPr>
        <w:pStyle w:val="Heading4"/>
        <w:rPr>
          <w:color w:val="000000" w:themeColor="text1"/>
        </w:rPr>
      </w:pPr>
      <w:r w:rsidRPr="009948A6">
        <w:rPr>
          <w:color w:val="000000" w:themeColor="text1"/>
        </w:rPr>
        <w:t>1] Launches –</w:t>
      </w:r>
    </w:p>
    <w:p w14:paraId="057C40F3"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 xml:space="preserve">Space privatization fails---shoddy legal framework means it’s </w:t>
      </w:r>
      <w:r w:rsidRPr="009948A6">
        <w:rPr>
          <w:rFonts w:asciiTheme="majorHAnsi" w:hAnsiTheme="majorHAnsi" w:cstheme="majorHAnsi"/>
          <w:color w:val="000000" w:themeColor="text1"/>
          <w:u w:val="single"/>
        </w:rPr>
        <w:t>impossible</w:t>
      </w:r>
      <w:r w:rsidRPr="009948A6">
        <w:rPr>
          <w:rFonts w:asciiTheme="majorHAnsi" w:hAnsiTheme="majorHAnsi" w:cstheme="majorHAnsi"/>
          <w:color w:val="000000" w:themeColor="text1"/>
        </w:rPr>
        <w:t xml:space="preserve"> to hold actors accountable in time of </w:t>
      </w:r>
      <w:r w:rsidRPr="009948A6">
        <w:rPr>
          <w:rFonts w:asciiTheme="majorHAnsi" w:hAnsiTheme="majorHAnsi" w:cstheme="majorHAnsi"/>
          <w:color w:val="000000" w:themeColor="text1"/>
          <w:u w:val="single"/>
        </w:rPr>
        <w:t>disagreement</w:t>
      </w:r>
      <w:r w:rsidRPr="009948A6">
        <w:rPr>
          <w:rFonts w:asciiTheme="majorHAnsi" w:hAnsiTheme="majorHAnsi" w:cstheme="majorHAnsi"/>
          <w:color w:val="000000" w:themeColor="text1"/>
        </w:rPr>
        <w:t xml:space="preserve"> or </w:t>
      </w:r>
      <w:r w:rsidRPr="009948A6">
        <w:rPr>
          <w:rFonts w:asciiTheme="majorHAnsi" w:hAnsiTheme="majorHAnsi" w:cstheme="majorHAnsi"/>
          <w:color w:val="000000" w:themeColor="text1"/>
          <w:u w:val="single"/>
        </w:rPr>
        <w:t>accidents</w:t>
      </w:r>
      <w:r w:rsidRPr="009948A6">
        <w:rPr>
          <w:rFonts w:asciiTheme="majorHAnsi" w:hAnsiTheme="majorHAnsi" w:cstheme="majorHAnsi"/>
          <w:color w:val="000000" w:themeColor="text1"/>
        </w:rPr>
        <w:t>--- increases space debris because of the lack of regulation [0:30]</w:t>
      </w:r>
    </w:p>
    <w:p w14:paraId="0AD46C25" w14:textId="77777777" w:rsidR="0088348E" w:rsidRPr="009948A6" w:rsidRDefault="0088348E" w:rsidP="0088348E">
      <w:pPr>
        <w:rPr>
          <w:rFonts w:asciiTheme="majorHAnsi" w:hAnsiTheme="majorHAnsi" w:cstheme="majorHAnsi"/>
          <w:color w:val="000000" w:themeColor="text1"/>
        </w:rPr>
      </w:pPr>
      <w:proofErr w:type="spellStart"/>
      <w:r w:rsidRPr="009948A6">
        <w:rPr>
          <w:rStyle w:val="Style13ptBold"/>
          <w:rFonts w:asciiTheme="majorHAnsi" w:hAnsiTheme="majorHAnsi" w:cstheme="majorHAnsi"/>
          <w:color w:val="000000" w:themeColor="text1"/>
        </w:rPr>
        <w:t>Oduntan</w:t>
      </w:r>
      <w:proofErr w:type="spellEnd"/>
      <w:r w:rsidRPr="009948A6">
        <w:rPr>
          <w:rStyle w:val="Style13ptBold"/>
          <w:rFonts w:asciiTheme="majorHAnsi" w:hAnsiTheme="majorHAnsi" w:cstheme="majorHAnsi"/>
          <w:color w:val="000000" w:themeColor="text1"/>
        </w:rPr>
        <w:t xml:space="preserve"> 16</w:t>
      </w:r>
      <w:r w:rsidRPr="009948A6">
        <w:rPr>
          <w:rFonts w:asciiTheme="majorHAnsi" w:hAnsiTheme="majorHAnsi" w:cstheme="majorHAnsi"/>
          <w:color w:val="000000" w:themeColor="text1"/>
        </w:rPr>
        <w:t xml:space="preserve"> — Gbenga </w:t>
      </w:r>
      <w:proofErr w:type="spellStart"/>
      <w:r w:rsidRPr="009948A6">
        <w:rPr>
          <w:rFonts w:asciiTheme="majorHAnsi" w:hAnsiTheme="majorHAnsi" w:cstheme="majorHAnsi"/>
          <w:color w:val="000000" w:themeColor="text1"/>
        </w:rPr>
        <w:t>Oduntan</w:t>
      </w:r>
      <w:proofErr w:type="spellEnd"/>
      <w:r w:rsidRPr="009948A6">
        <w:rPr>
          <w:rFonts w:asciiTheme="majorHAnsi" w:hAnsiTheme="majorHAnsi" w:cstheme="majorHAnsi"/>
          <w:color w:val="000000" w:themeColor="text1"/>
        </w:rPr>
        <w:t xml:space="preserve">, 9-12-2016, "SpaceX explosion shows why we must slow down private space exploration until we rewrite law," Conversation, </w:t>
      </w:r>
      <w:hyperlink r:id="rId11" w:history="1">
        <w:r w:rsidRPr="009948A6">
          <w:rPr>
            <w:rStyle w:val="Hyperlink"/>
            <w:rFonts w:asciiTheme="majorHAnsi" w:hAnsiTheme="majorHAnsi" w:cstheme="majorHAnsi"/>
            <w:color w:val="000000" w:themeColor="text1"/>
          </w:rPr>
          <w:t>https://theconversation.com/spacex-explosion-shows-why-we-must-slow-down-private-space-exploration-until-we-rewrite-law-65019</w:t>
        </w:r>
      </w:hyperlink>
      <w:r w:rsidRPr="009948A6">
        <w:rPr>
          <w:rFonts w:asciiTheme="majorHAnsi" w:hAnsiTheme="majorHAnsi" w:cstheme="majorHAnsi"/>
          <w:color w:val="000000" w:themeColor="text1"/>
        </w:rPr>
        <w:t>, [accessed: 4/4/19] **edited for language</w:t>
      </w:r>
    </w:p>
    <w:p w14:paraId="12456DF5" w14:textId="77777777" w:rsidR="0088348E" w:rsidRPr="009948A6" w:rsidRDefault="0088348E" w:rsidP="0088348E">
      <w:pPr>
        <w:rPr>
          <w:rFonts w:asciiTheme="majorHAnsi" w:hAnsiTheme="majorHAnsi" w:cstheme="majorHAnsi"/>
          <w:color w:val="000000" w:themeColor="text1"/>
          <w:sz w:val="12"/>
        </w:rPr>
      </w:pPr>
      <w:r w:rsidRPr="009948A6">
        <w:rPr>
          <w:rStyle w:val="StyleUnderline"/>
          <w:rFonts w:asciiTheme="majorHAnsi" w:hAnsiTheme="majorHAnsi" w:cstheme="majorHAnsi"/>
          <w:color w:val="000000" w:themeColor="text1"/>
        </w:rPr>
        <w:t xml:space="preserve">The recent </w:t>
      </w:r>
      <w:r w:rsidRPr="009948A6">
        <w:rPr>
          <w:rStyle w:val="StyleUnderline"/>
          <w:rFonts w:asciiTheme="majorHAnsi" w:hAnsiTheme="majorHAnsi" w:cstheme="majorHAnsi"/>
          <w:color w:val="000000" w:themeColor="text1"/>
          <w:highlight w:val="cyan"/>
        </w:rPr>
        <w:t>explosion of</w:t>
      </w:r>
      <w:r w:rsidRPr="009948A6">
        <w:rPr>
          <w:rStyle w:val="StyleUnderline"/>
          <w:rFonts w:asciiTheme="majorHAnsi" w:hAnsiTheme="majorHAnsi" w:cstheme="majorHAnsi"/>
          <w:color w:val="000000" w:themeColor="text1"/>
        </w:rPr>
        <w:t xml:space="preserve"> a SpaceX Falcon 9 </w:t>
      </w:r>
      <w:r w:rsidRPr="009948A6">
        <w:rPr>
          <w:rStyle w:val="StyleUnderline"/>
          <w:rFonts w:asciiTheme="majorHAnsi" w:hAnsiTheme="majorHAnsi" w:cstheme="majorHAnsi"/>
          <w:color w:val="000000" w:themeColor="text1"/>
          <w:highlight w:val="cyan"/>
        </w:rPr>
        <w:t>rocket</w:t>
      </w:r>
      <w:r w:rsidRPr="009948A6">
        <w:rPr>
          <w:rStyle w:val="StyleUnderline"/>
          <w:rFonts w:asciiTheme="majorHAnsi" w:hAnsiTheme="majorHAnsi" w:cstheme="majorHAnsi"/>
          <w:color w:val="000000" w:themeColor="text1"/>
        </w:rPr>
        <w:t xml:space="preserve"> during a test on a launchpad</w:t>
      </w:r>
      <w:r w:rsidRPr="009948A6">
        <w:rPr>
          <w:rFonts w:asciiTheme="majorHAnsi" w:hAnsiTheme="majorHAnsi" w:cstheme="majorHAnsi"/>
          <w:color w:val="000000" w:themeColor="text1"/>
          <w:sz w:val="12"/>
        </w:rPr>
        <w:t xml:space="preserve"> at Cape Canaveral may have </w:t>
      </w:r>
      <w:r w:rsidRPr="009948A6">
        <w:rPr>
          <w:rStyle w:val="Emphasis"/>
          <w:rFonts w:asciiTheme="majorHAnsi" w:hAnsiTheme="majorHAnsi" w:cstheme="majorHAnsi"/>
          <w:color w:val="000000" w:themeColor="text1"/>
          <w:highlight w:val="cyan"/>
        </w:rPr>
        <w:t>opened a Pandora’s box of legal problems</w:t>
      </w:r>
      <w:r w:rsidRPr="009948A6">
        <w:rPr>
          <w:rStyle w:val="StyleUnderline"/>
          <w:rFonts w:asciiTheme="majorHAnsi" w:hAnsiTheme="majorHAnsi" w:cstheme="majorHAnsi"/>
          <w:color w:val="000000" w:themeColor="text1"/>
        </w:rPr>
        <w:t xml:space="preserve"> previously only discussed with hushed voices in space law circles. While there is an </w:t>
      </w:r>
      <w:r w:rsidRPr="009948A6">
        <w:rPr>
          <w:rStyle w:val="StyleUnderline"/>
          <w:rFonts w:asciiTheme="majorHAnsi" w:hAnsiTheme="majorHAnsi" w:cstheme="majorHAnsi"/>
          <w:color w:val="000000" w:themeColor="text1"/>
          <w:highlight w:val="cyan"/>
        </w:rPr>
        <w:t>international space law</w:t>
      </w:r>
      <w:r w:rsidRPr="009948A6">
        <w:rPr>
          <w:rStyle w:val="StyleUnderline"/>
          <w:rFonts w:asciiTheme="majorHAnsi" w:hAnsiTheme="majorHAnsi" w:cstheme="majorHAnsi"/>
          <w:color w:val="000000" w:themeColor="text1"/>
        </w:rPr>
        <w:t xml:space="preserve"> that sets out a general </w:t>
      </w:r>
      <w:r w:rsidRPr="009948A6">
        <w:rPr>
          <w:rStyle w:val="StyleUnderline"/>
          <w:rFonts w:asciiTheme="majorHAnsi" w:hAnsiTheme="majorHAnsi" w:cstheme="majorHAnsi"/>
          <w:color w:val="000000" w:themeColor="text1"/>
          <w:highlight w:val="cyan"/>
        </w:rPr>
        <w:t>framework</w:t>
      </w:r>
      <w:r w:rsidRPr="009948A6">
        <w:rPr>
          <w:rStyle w:val="StyleUnderline"/>
          <w:rFonts w:asciiTheme="majorHAnsi" w:hAnsiTheme="majorHAnsi" w:cstheme="majorHAnsi"/>
          <w:color w:val="000000" w:themeColor="text1"/>
        </w:rPr>
        <w:t xml:space="preserve"> for the conduct of all space activities – including those by private firms – most of it was </w:t>
      </w:r>
      <w:r w:rsidRPr="009948A6">
        <w:rPr>
          <w:rStyle w:val="Emphasis"/>
          <w:rFonts w:asciiTheme="majorHAnsi" w:hAnsiTheme="majorHAnsi" w:cstheme="majorHAnsi"/>
          <w:color w:val="000000" w:themeColor="text1"/>
          <w:highlight w:val="cyan"/>
        </w:rPr>
        <w:t>developed decades ago</w:t>
      </w:r>
      <w:r w:rsidRPr="009948A6">
        <w:rPr>
          <w:rStyle w:val="StyleUnderline"/>
          <w:rFonts w:asciiTheme="majorHAnsi" w:hAnsiTheme="majorHAnsi" w:cstheme="majorHAnsi"/>
          <w:color w:val="000000" w:themeColor="text1"/>
        </w:rPr>
        <w:t xml:space="preserve">, before the rise of commercial space exploration. It is in fact </w:t>
      </w:r>
      <w:r w:rsidRPr="009948A6">
        <w:rPr>
          <w:rStyle w:val="StyleUnderline"/>
          <w:rFonts w:asciiTheme="majorHAnsi" w:hAnsiTheme="majorHAnsi" w:cstheme="majorHAnsi"/>
          <w:color w:val="000000" w:themeColor="text1"/>
          <w:highlight w:val="cyan"/>
        </w:rPr>
        <w:t>not</w:t>
      </w:r>
      <w:r w:rsidRPr="009948A6">
        <w:rPr>
          <w:rStyle w:val="StyleUnderline"/>
          <w:rFonts w:asciiTheme="majorHAnsi" w:hAnsiTheme="majorHAnsi" w:cstheme="majorHAnsi"/>
          <w:color w:val="000000" w:themeColor="text1"/>
        </w:rPr>
        <w:t xml:space="preserve"> entirely </w:t>
      </w:r>
      <w:r w:rsidRPr="009948A6">
        <w:rPr>
          <w:rStyle w:val="StyleUnderline"/>
          <w:rFonts w:asciiTheme="majorHAnsi" w:hAnsiTheme="majorHAnsi" w:cstheme="majorHAnsi"/>
          <w:color w:val="000000" w:themeColor="text1"/>
          <w:highlight w:val="cyan"/>
        </w:rPr>
        <w:t>clear how much regulation</w:t>
      </w:r>
      <w:r w:rsidRPr="009948A6">
        <w:rPr>
          <w:rStyle w:val="StyleUnderline"/>
          <w:rFonts w:asciiTheme="majorHAnsi" w:hAnsiTheme="majorHAnsi" w:cstheme="majorHAnsi"/>
          <w:color w:val="000000" w:themeColor="text1"/>
        </w:rPr>
        <w:t xml:space="preserve"> of space activities by private companies currently </w:t>
      </w:r>
      <w:r w:rsidRPr="009948A6">
        <w:rPr>
          <w:rStyle w:val="StyleUnderline"/>
          <w:rFonts w:asciiTheme="majorHAnsi" w:hAnsiTheme="majorHAnsi" w:cstheme="majorHAnsi"/>
          <w:color w:val="000000" w:themeColor="text1"/>
          <w:highlight w:val="cyan"/>
        </w:rPr>
        <w:t>exists</w:t>
      </w:r>
      <w:r w:rsidRPr="009948A6">
        <w:rPr>
          <w:rStyle w:val="StyleUnderline"/>
          <w:rFonts w:asciiTheme="majorHAnsi" w:hAnsiTheme="majorHAnsi" w:cstheme="majorHAnsi"/>
          <w:color w:val="000000" w:themeColor="text1"/>
        </w:rPr>
        <w:t xml:space="preserve"> – </w:t>
      </w:r>
      <w:r w:rsidRPr="009948A6">
        <w:rPr>
          <w:rStyle w:val="Emphasis"/>
          <w:rFonts w:asciiTheme="majorHAnsi" w:hAnsiTheme="majorHAnsi" w:cstheme="majorHAnsi"/>
          <w:color w:val="000000" w:themeColor="text1"/>
          <w:highlight w:val="cyan"/>
        </w:rPr>
        <w:t>particularly in</w:t>
      </w:r>
      <w:r w:rsidRPr="009948A6">
        <w:rPr>
          <w:rStyle w:val="StyleUnderline"/>
          <w:rFonts w:asciiTheme="majorHAnsi" w:hAnsiTheme="majorHAnsi" w:cstheme="majorHAnsi"/>
          <w:color w:val="000000" w:themeColor="text1"/>
        </w:rPr>
        <w:t xml:space="preserve"> relation to the </w:t>
      </w:r>
      <w:r w:rsidRPr="009948A6">
        <w:rPr>
          <w:rStyle w:val="Emphasis"/>
          <w:rFonts w:asciiTheme="majorHAnsi" w:hAnsiTheme="majorHAnsi" w:cstheme="majorHAnsi"/>
          <w:color w:val="000000" w:themeColor="text1"/>
          <w:highlight w:val="cyan"/>
        </w:rPr>
        <w:t>liability for accidents.</w:t>
      </w:r>
      <w:r w:rsidRPr="009948A6">
        <w:rPr>
          <w:rStyle w:val="StyleUnderline"/>
          <w:rFonts w:asciiTheme="majorHAnsi" w:hAnsiTheme="majorHAnsi" w:cstheme="majorHAnsi"/>
          <w:color w:val="000000" w:themeColor="text1"/>
        </w:rPr>
        <w:t xml:space="preserve"> </w:t>
      </w:r>
      <w:r w:rsidRPr="009948A6">
        <w:rPr>
          <w:rFonts w:asciiTheme="majorHAnsi" w:hAnsiTheme="majorHAnsi" w:cstheme="majorHAnsi"/>
          <w:color w:val="000000" w:themeColor="text1"/>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w:t>
      </w:r>
      <w:proofErr w:type="spellStart"/>
      <w:r w:rsidRPr="009948A6">
        <w:rPr>
          <w:rFonts w:asciiTheme="majorHAnsi" w:hAnsiTheme="majorHAnsi" w:cstheme="majorHAnsi"/>
          <w:color w:val="000000" w:themeColor="text1"/>
          <w:sz w:val="12"/>
        </w:rPr>
        <w:t>programmes</w:t>
      </w:r>
      <w:proofErr w:type="spellEnd"/>
      <w:r w:rsidRPr="009948A6">
        <w:rPr>
          <w:rFonts w:asciiTheme="majorHAnsi" w:hAnsiTheme="majorHAnsi" w:cstheme="majorHAnsi"/>
          <w:color w:val="000000" w:themeColor="text1"/>
          <w:sz w:val="12"/>
        </w:rPr>
        <w:t xml:space="preserve"> like NASA and the European Space Agency are certainly not immune from catastrophic accidents. If NASA was a car driver, its </w:t>
      </w:r>
      <w:proofErr w:type="spellStart"/>
      <w:r w:rsidRPr="009948A6">
        <w:rPr>
          <w:rFonts w:asciiTheme="majorHAnsi" w:hAnsiTheme="majorHAnsi" w:cstheme="majorHAnsi"/>
          <w:color w:val="000000" w:themeColor="text1"/>
          <w:sz w:val="12"/>
        </w:rPr>
        <w:t>licence</w:t>
      </w:r>
      <w:proofErr w:type="spellEnd"/>
      <w:r w:rsidRPr="009948A6">
        <w:rPr>
          <w:rFonts w:asciiTheme="majorHAnsi" w:hAnsiTheme="majorHAnsi" w:cstheme="majorHAnsi"/>
          <w:color w:val="000000" w:themeColor="text1"/>
          <w:sz w:val="12"/>
        </w:rPr>
        <w:t xml:space="preserv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9948A6">
        <w:rPr>
          <w:rStyle w:val="StyleUnderline"/>
          <w:rFonts w:asciiTheme="majorHAnsi" w:hAnsiTheme="majorHAnsi" w:cstheme="majorHAnsi"/>
          <w:color w:val="000000" w:themeColor="text1"/>
        </w:rPr>
        <w:t xml:space="preserve">the liability will </w:t>
      </w:r>
      <w:r w:rsidRPr="009948A6">
        <w:rPr>
          <w:rStyle w:val="Emphasis"/>
          <w:rFonts w:asciiTheme="majorHAnsi" w:hAnsiTheme="majorHAnsi" w:cstheme="majorHAnsi"/>
          <w:color w:val="000000" w:themeColor="text1"/>
          <w:highlight w:val="cyan"/>
        </w:rPr>
        <w:t>depend on national rules</w:t>
      </w:r>
      <w:r w:rsidRPr="009948A6">
        <w:rPr>
          <w:rStyle w:val="StyleUnderline"/>
          <w:rFonts w:asciiTheme="majorHAnsi" w:hAnsiTheme="majorHAnsi" w:cstheme="majorHAnsi"/>
          <w:color w:val="000000" w:themeColor="text1"/>
        </w:rPr>
        <w:t>, such as the general principle of international law that holds corporate companies responsible for damages</w:t>
      </w:r>
      <w:r w:rsidRPr="009948A6">
        <w:rPr>
          <w:rFonts w:asciiTheme="majorHAnsi" w:hAnsiTheme="majorHAnsi" w:cstheme="majorHAnsi"/>
          <w:color w:val="000000" w:themeColor="text1"/>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9948A6">
        <w:rPr>
          <w:rStyle w:val="StyleUnderline"/>
          <w:rFonts w:asciiTheme="majorHAnsi" w:hAnsiTheme="majorHAnsi" w:cstheme="majorHAnsi"/>
          <w:color w:val="000000" w:themeColor="text1"/>
        </w:rPr>
        <w:t xml:space="preserve">liability is still a </w:t>
      </w:r>
      <w:r w:rsidRPr="009948A6">
        <w:rPr>
          <w:rStyle w:val="Emphasis"/>
          <w:rFonts w:asciiTheme="majorHAnsi" w:hAnsiTheme="majorHAnsi" w:cstheme="majorHAnsi"/>
          <w:color w:val="000000" w:themeColor="text1"/>
          <w:highlight w:val="cyan"/>
        </w:rPr>
        <w:t>tricky issue</w:t>
      </w:r>
      <w:r w:rsidRPr="009948A6">
        <w:rPr>
          <w:rFonts w:asciiTheme="majorHAnsi" w:hAnsiTheme="majorHAnsi" w:cstheme="majorHAnsi"/>
          <w:color w:val="000000" w:themeColor="text1"/>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9948A6">
        <w:rPr>
          <w:rFonts w:asciiTheme="majorHAnsi" w:hAnsiTheme="majorHAnsi" w:cstheme="majorHAnsi"/>
          <w:strike/>
          <w:color w:val="000000" w:themeColor="text1"/>
          <w:sz w:val="12"/>
        </w:rPr>
        <w:t>the</w:t>
      </w:r>
      <w:r w:rsidRPr="009948A6">
        <w:rPr>
          <w:rFonts w:asciiTheme="majorHAnsi" w:hAnsiTheme="majorHAnsi" w:cstheme="majorHAnsi"/>
          <w:color w:val="000000" w:themeColor="text1"/>
          <w:sz w:val="12"/>
        </w:rPr>
        <w:t xml:space="preserve"> company to pay damages.</w:t>
      </w:r>
    </w:p>
    <w:p w14:paraId="0C98116B" w14:textId="77777777" w:rsidR="0088348E" w:rsidRPr="009948A6" w:rsidRDefault="0088348E" w:rsidP="0088348E">
      <w:pPr>
        <w:rPr>
          <w:rStyle w:val="StyleUnderline"/>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A rise in serious accidents?</w:t>
      </w:r>
    </w:p>
    <w:p w14:paraId="40E0FF4D" w14:textId="77777777" w:rsidR="0088348E" w:rsidRPr="009948A6" w:rsidRDefault="0088348E" w:rsidP="0088348E">
      <w:pPr>
        <w:rPr>
          <w:rFonts w:asciiTheme="majorHAnsi" w:hAnsiTheme="majorHAnsi" w:cstheme="majorHAnsi"/>
          <w:color w:val="000000" w:themeColor="text1"/>
          <w:sz w:val="12"/>
        </w:rPr>
      </w:pPr>
      <w:r w:rsidRPr="009948A6">
        <w:rPr>
          <w:rStyle w:val="StyleUnderline"/>
          <w:rFonts w:asciiTheme="majorHAnsi" w:hAnsiTheme="majorHAnsi" w:cstheme="majorHAnsi"/>
          <w:color w:val="000000" w:themeColor="text1"/>
        </w:rPr>
        <w:t xml:space="preserve">It is </w:t>
      </w:r>
      <w:r w:rsidRPr="009948A6">
        <w:rPr>
          <w:rStyle w:val="StyleUnderline"/>
          <w:rFonts w:asciiTheme="majorHAnsi" w:hAnsiTheme="majorHAnsi" w:cstheme="majorHAnsi"/>
          <w:color w:val="000000" w:themeColor="text1"/>
          <w:highlight w:val="cyan"/>
        </w:rPr>
        <w:t>only a matter of time</w:t>
      </w:r>
      <w:r w:rsidRPr="009948A6">
        <w:rPr>
          <w:rStyle w:val="StyleUnderline"/>
          <w:rFonts w:asciiTheme="majorHAnsi" w:hAnsiTheme="majorHAnsi" w:cstheme="majorHAnsi"/>
          <w:color w:val="000000" w:themeColor="text1"/>
        </w:rPr>
        <w:t xml:space="preserve"> </w:t>
      </w:r>
      <w:proofErr w:type="spellStart"/>
      <w:r w:rsidRPr="009948A6">
        <w:rPr>
          <w:rStyle w:val="StyleUnderline"/>
          <w:rFonts w:asciiTheme="majorHAnsi" w:hAnsiTheme="majorHAnsi" w:cstheme="majorHAnsi"/>
          <w:color w:val="000000" w:themeColor="text1"/>
        </w:rPr>
        <w:t>time</w:t>
      </w:r>
      <w:proofErr w:type="spellEnd"/>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before</w:t>
      </w:r>
      <w:r w:rsidRPr="009948A6">
        <w:rPr>
          <w:rStyle w:val="StyleUnderline"/>
          <w:rFonts w:asciiTheme="majorHAnsi" w:hAnsiTheme="majorHAnsi" w:cstheme="majorHAnsi"/>
          <w:color w:val="000000" w:themeColor="text1"/>
        </w:rPr>
        <w:t xml:space="preserve"> we see more than just launch explosions. The risk of </w:t>
      </w:r>
      <w:r w:rsidRPr="009948A6">
        <w:rPr>
          <w:rStyle w:val="StyleUnderline"/>
          <w:rFonts w:asciiTheme="majorHAnsi" w:hAnsiTheme="majorHAnsi" w:cstheme="majorHAnsi"/>
          <w:color w:val="000000" w:themeColor="text1"/>
          <w:highlight w:val="cyan"/>
        </w:rPr>
        <w:t>serious space accidents</w:t>
      </w:r>
      <w:r w:rsidRPr="009948A6">
        <w:rPr>
          <w:rStyle w:val="StyleUnderline"/>
          <w:rFonts w:asciiTheme="majorHAnsi" w:hAnsiTheme="majorHAnsi" w:cstheme="majorHAnsi"/>
          <w:color w:val="000000" w:themeColor="text1"/>
        </w:rPr>
        <w:t xml:space="preserve"> will </w:t>
      </w:r>
      <w:r w:rsidRPr="009948A6">
        <w:rPr>
          <w:rStyle w:val="StyleUnderline"/>
          <w:rFonts w:asciiTheme="majorHAnsi" w:hAnsiTheme="majorHAnsi" w:cstheme="majorHAnsi"/>
          <w:color w:val="000000" w:themeColor="text1"/>
          <w:highlight w:val="cyan"/>
        </w:rPr>
        <w:t>increase as</w:t>
      </w:r>
      <w:r w:rsidRPr="009948A6">
        <w:rPr>
          <w:rStyle w:val="StyleUnderline"/>
          <w:rFonts w:asciiTheme="majorHAnsi" w:hAnsiTheme="majorHAnsi" w:cstheme="majorHAnsi"/>
          <w:color w:val="000000" w:themeColor="text1"/>
        </w:rPr>
        <w:t xml:space="preserve"> the </w:t>
      </w:r>
      <w:r w:rsidRPr="009948A6">
        <w:rPr>
          <w:rStyle w:val="StyleUnderline"/>
          <w:rFonts w:asciiTheme="majorHAnsi" w:hAnsiTheme="majorHAnsi" w:cstheme="majorHAnsi"/>
          <w:color w:val="000000" w:themeColor="text1"/>
          <w:highlight w:val="cyan"/>
        </w:rPr>
        <w:t>number of</w:t>
      </w:r>
      <w:r w:rsidRPr="009948A6">
        <w:rPr>
          <w:rStyle w:val="StyleUnderline"/>
          <w:rFonts w:asciiTheme="majorHAnsi" w:hAnsiTheme="majorHAnsi" w:cstheme="majorHAnsi"/>
          <w:color w:val="000000" w:themeColor="text1"/>
        </w:rPr>
        <w:t xml:space="preserve"> space </w:t>
      </w:r>
      <w:r w:rsidRPr="009948A6">
        <w:rPr>
          <w:rStyle w:val="StyleUnderline"/>
          <w:rFonts w:asciiTheme="majorHAnsi" w:hAnsiTheme="majorHAnsi" w:cstheme="majorHAnsi"/>
          <w:color w:val="000000" w:themeColor="text1"/>
          <w:highlight w:val="cyan"/>
        </w:rPr>
        <w:t>objects</w:t>
      </w:r>
      <w:r w:rsidRPr="009948A6">
        <w:rPr>
          <w:rStyle w:val="StyleUnderline"/>
          <w:rFonts w:asciiTheme="majorHAnsi" w:hAnsiTheme="majorHAnsi" w:cstheme="majorHAnsi"/>
          <w:color w:val="000000" w:themeColor="text1"/>
        </w:rPr>
        <w:t xml:space="preserve"> in orbit </w:t>
      </w:r>
      <w:r w:rsidRPr="009948A6">
        <w:rPr>
          <w:rStyle w:val="StyleUnderline"/>
          <w:rFonts w:asciiTheme="majorHAnsi" w:hAnsiTheme="majorHAnsi" w:cstheme="majorHAnsi"/>
          <w:color w:val="000000" w:themeColor="text1"/>
          <w:highlight w:val="cyan"/>
        </w:rPr>
        <w:t>extends</w:t>
      </w:r>
      <w:r w:rsidRPr="009948A6">
        <w:rPr>
          <w:rStyle w:val="StyleUnderline"/>
          <w:rFonts w:asciiTheme="majorHAnsi" w:hAnsiTheme="majorHAnsi" w:cstheme="majorHAnsi"/>
          <w:color w:val="000000" w:themeColor="text1"/>
        </w:rPr>
        <w:t xml:space="preserve"> into thousands. The advent of </w:t>
      </w:r>
      <w:r w:rsidRPr="009948A6">
        <w:rPr>
          <w:rStyle w:val="StyleUnderline"/>
          <w:rFonts w:asciiTheme="majorHAnsi" w:hAnsiTheme="majorHAnsi" w:cstheme="majorHAnsi"/>
          <w:color w:val="000000" w:themeColor="text1"/>
          <w:highlight w:val="cyan"/>
        </w:rPr>
        <w:t>private activities</w:t>
      </w:r>
      <w:r w:rsidRPr="009948A6">
        <w:rPr>
          <w:rStyle w:val="StyleUnderline"/>
          <w:rFonts w:asciiTheme="majorHAnsi" w:hAnsiTheme="majorHAnsi" w:cstheme="majorHAnsi"/>
          <w:color w:val="000000" w:themeColor="text1"/>
        </w:rPr>
        <w:t xml:space="preserve"> will also </w:t>
      </w:r>
      <w:r w:rsidRPr="009948A6">
        <w:rPr>
          <w:rStyle w:val="Emphasis"/>
          <w:rFonts w:asciiTheme="majorHAnsi" w:hAnsiTheme="majorHAnsi" w:cstheme="majorHAnsi"/>
          <w:color w:val="000000" w:themeColor="text1"/>
          <w:highlight w:val="cyan"/>
        </w:rPr>
        <w:t>exacerbate the problem of space debris</w:t>
      </w:r>
      <w:r w:rsidRPr="009948A6">
        <w:rPr>
          <w:rStyle w:val="StyleUnderline"/>
          <w:rFonts w:asciiTheme="majorHAnsi" w:hAnsiTheme="majorHAnsi" w:cstheme="majorHAnsi"/>
          <w:color w:val="000000" w:themeColor="text1"/>
          <w:highlight w:val="cyan"/>
        </w:rPr>
        <w:t>,</w:t>
      </w:r>
      <w:r w:rsidRPr="009948A6">
        <w:rPr>
          <w:rStyle w:val="StyleUnderline"/>
          <w:rFonts w:asciiTheme="majorHAnsi" w:hAnsiTheme="majorHAnsi" w:cstheme="majorHAnsi"/>
          <w:color w:val="000000" w:themeColor="text1"/>
        </w:rPr>
        <w:t xml:space="preserve"> perhaps as private commercial use of the seas has polluted international maritime spaces.</w:t>
      </w:r>
      <w:r w:rsidRPr="009948A6">
        <w:rPr>
          <w:rFonts w:asciiTheme="majorHAnsi" w:hAnsiTheme="majorHAnsi" w:cstheme="majorHAnsi"/>
          <w:color w:val="000000" w:themeColor="text1"/>
          <w:sz w:val="12"/>
        </w:rPr>
        <w:t xml:space="preserve"> The collision of the satellites Iridium 33 and </w:t>
      </w:r>
      <w:proofErr w:type="spellStart"/>
      <w:r w:rsidRPr="009948A6">
        <w:rPr>
          <w:rFonts w:asciiTheme="majorHAnsi" w:hAnsiTheme="majorHAnsi" w:cstheme="majorHAnsi"/>
          <w:color w:val="000000" w:themeColor="text1"/>
          <w:sz w:val="12"/>
        </w:rPr>
        <w:t>Kosmos</w:t>
      </w:r>
      <w:proofErr w:type="spellEnd"/>
      <w:r w:rsidRPr="009948A6">
        <w:rPr>
          <w:rFonts w:asciiTheme="majorHAnsi" w:hAnsiTheme="majorHAnsi" w:cstheme="majorHAnsi"/>
          <w:color w:val="000000" w:themeColor="text1"/>
          <w:sz w:val="12"/>
        </w:rPr>
        <w:t xml:space="preserve"> 2251 over Siberia in 2009 is a clear example of what may become a common occurrence. Then there are the 100 to 150 </w:t>
      </w:r>
      <w:proofErr w:type="spellStart"/>
      <w:r w:rsidRPr="009948A6">
        <w:rPr>
          <w:rFonts w:asciiTheme="majorHAnsi" w:hAnsiTheme="majorHAnsi" w:cstheme="majorHAnsi"/>
          <w:color w:val="000000" w:themeColor="text1"/>
          <w:sz w:val="12"/>
        </w:rPr>
        <w:t>tonnes</w:t>
      </w:r>
      <w:proofErr w:type="spellEnd"/>
      <w:r w:rsidRPr="009948A6">
        <w:rPr>
          <w:rFonts w:asciiTheme="majorHAnsi" w:hAnsiTheme="majorHAnsi" w:cstheme="majorHAnsi"/>
          <w:color w:val="000000" w:themeColor="text1"/>
          <w:sz w:val="12"/>
        </w:rPr>
        <w:t xml:space="preserve"> </w:t>
      </w:r>
      <w:r w:rsidRPr="009948A6">
        <w:rPr>
          <w:rFonts w:asciiTheme="majorHAnsi" w:hAnsiTheme="majorHAnsi" w:cstheme="majorHAnsi"/>
          <w:color w:val="000000" w:themeColor="text1"/>
          <w:sz w:val="12"/>
        </w:rPr>
        <w:lastRenderedPageBreak/>
        <w:t xml:space="preserve">of man-made space objects that re-enter Earth’s atmosphere annually. Lots of these simply burn up, but </w:t>
      </w:r>
      <w:r w:rsidRPr="009948A6">
        <w:rPr>
          <w:rStyle w:val="StyleUnderline"/>
          <w:rFonts w:asciiTheme="majorHAnsi" w:hAnsiTheme="majorHAnsi" w:cstheme="majorHAnsi"/>
          <w:color w:val="000000" w:themeColor="text1"/>
        </w:rPr>
        <w:t>some do manage to cause damage to private property.</w:t>
      </w:r>
      <w:r w:rsidRPr="009948A6">
        <w:rPr>
          <w:rFonts w:asciiTheme="majorHAnsi" w:hAnsiTheme="majorHAnsi" w:cstheme="majorHAnsi"/>
          <w:color w:val="000000" w:themeColor="text1"/>
          <w:sz w:val="12"/>
        </w:rPr>
        <w:t xml:space="preserve"> Again, it’s only a matter of time before the first human life or limb is lost to this kind of incident. </w:t>
      </w:r>
      <w:r w:rsidRPr="009948A6">
        <w:rPr>
          <w:rStyle w:val="StyleUnderline"/>
          <w:rFonts w:asciiTheme="majorHAnsi" w:hAnsiTheme="majorHAnsi" w:cstheme="majorHAnsi"/>
          <w:color w:val="000000" w:themeColor="text1"/>
          <w:highlight w:val="cyan"/>
        </w:rPr>
        <w:t>Launches</w:t>
      </w:r>
      <w:r w:rsidRPr="009948A6">
        <w:rPr>
          <w:rStyle w:val="StyleUnderline"/>
          <w:rFonts w:asciiTheme="majorHAnsi" w:hAnsiTheme="majorHAnsi" w:cstheme="majorHAnsi"/>
          <w:color w:val="000000" w:themeColor="text1"/>
        </w:rPr>
        <w:t xml:space="preserve"> of rockets and payloads are fraught with danger and </w:t>
      </w:r>
      <w:r w:rsidRPr="009948A6">
        <w:rPr>
          <w:rStyle w:val="Emphasis"/>
          <w:rFonts w:asciiTheme="majorHAnsi" w:hAnsiTheme="majorHAnsi" w:cstheme="majorHAnsi"/>
          <w:color w:val="000000" w:themeColor="text1"/>
          <w:highlight w:val="cyan"/>
        </w:rPr>
        <w:t>quite frequently go wrong</w:t>
      </w:r>
      <w:r w:rsidRPr="009948A6">
        <w:rPr>
          <w:rStyle w:val="StyleUnderline"/>
          <w:rFonts w:asciiTheme="majorHAnsi" w:hAnsiTheme="majorHAnsi" w:cstheme="majorHAnsi"/>
          <w:color w:val="000000" w:themeColor="text1"/>
          <w:highlight w:val="cyan"/>
        </w:rPr>
        <w:t>.</w:t>
      </w:r>
      <w:r w:rsidRPr="009948A6">
        <w:rPr>
          <w:rStyle w:val="StyleUnderline"/>
          <w:rFonts w:asciiTheme="majorHAnsi" w:hAnsiTheme="majorHAnsi" w:cstheme="majorHAnsi"/>
          <w:color w:val="000000" w:themeColor="text1"/>
        </w:rPr>
        <w:t xml:space="preserve"> But launch accidents appear to affect different countries in different ways. The </w:t>
      </w:r>
      <w:r w:rsidRPr="009948A6">
        <w:rPr>
          <w:rStyle w:val="StyleUnderline"/>
          <w:rFonts w:asciiTheme="majorHAnsi" w:hAnsiTheme="majorHAnsi" w:cstheme="majorHAnsi"/>
          <w:color w:val="000000" w:themeColor="text1"/>
          <w:highlight w:val="cyan"/>
        </w:rPr>
        <w:t>costs involved in engaging in</w:t>
      </w:r>
      <w:r w:rsidRPr="009948A6">
        <w:rPr>
          <w:rStyle w:val="StyleUnderline"/>
          <w:rFonts w:asciiTheme="majorHAnsi" w:hAnsiTheme="majorHAnsi" w:cstheme="majorHAnsi"/>
          <w:color w:val="000000" w:themeColor="text1"/>
        </w:rPr>
        <w:t xml:space="preserve"> space station </w:t>
      </w:r>
      <w:r w:rsidRPr="009948A6">
        <w:rPr>
          <w:rStyle w:val="StyleUnderline"/>
          <w:rFonts w:asciiTheme="majorHAnsi" w:hAnsiTheme="majorHAnsi" w:cstheme="majorHAnsi"/>
          <w:color w:val="000000" w:themeColor="text1"/>
          <w:highlight w:val="cyan"/>
        </w:rPr>
        <w:t xml:space="preserve">activities are </w:t>
      </w:r>
      <w:r w:rsidRPr="009948A6">
        <w:rPr>
          <w:rStyle w:val="Emphasis"/>
          <w:rFonts w:asciiTheme="majorHAnsi" w:hAnsiTheme="majorHAnsi" w:cstheme="majorHAnsi"/>
          <w:color w:val="000000" w:themeColor="text1"/>
          <w:highlight w:val="cyan"/>
        </w:rPr>
        <w:t>mind boggling</w:t>
      </w:r>
      <w:r w:rsidRPr="009948A6">
        <w:rPr>
          <w:rStyle w:val="StyleUnderline"/>
          <w:rFonts w:asciiTheme="majorHAnsi" w:hAnsiTheme="majorHAnsi" w:cstheme="majorHAnsi"/>
          <w:color w:val="000000" w:themeColor="text1"/>
        </w:rPr>
        <w:t xml:space="preserve"> and </w:t>
      </w:r>
      <w:r w:rsidRPr="009948A6">
        <w:rPr>
          <w:rStyle w:val="Emphasis"/>
          <w:rFonts w:asciiTheme="majorHAnsi" w:hAnsiTheme="majorHAnsi" w:cstheme="majorHAnsi"/>
          <w:strike/>
          <w:color w:val="000000" w:themeColor="text1"/>
        </w:rPr>
        <w:t>crippling</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 xml:space="preserve">to </w:t>
      </w:r>
      <w:r w:rsidRPr="009948A6">
        <w:rPr>
          <w:rStyle w:val="Emphasis"/>
          <w:rFonts w:asciiTheme="majorHAnsi" w:hAnsiTheme="majorHAnsi" w:cstheme="majorHAnsi"/>
          <w:color w:val="000000" w:themeColor="text1"/>
          <w:highlight w:val="cyan"/>
        </w:rPr>
        <w:t>struggling economies</w:t>
      </w:r>
      <w:r w:rsidRPr="009948A6">
        <w:rPr>
          <w:rFonts w:asciiTheme="majorHAnsi" w:hAnsiTheme="majorHAnsi" w:cstheme="majorHAnsi"/>
          <w:color w:val="000000" w:themeColor="text1"/>
          <w:sz w:val="12"/>
          <w:highlight w:val="cyan"/>
        </w:rPr>
        <w:t>.</w:t>
      </w:r>
      <w:r w:rsidRPr="009948A6">
        <w:rPr>
          <w:rFonts w:asciiTheme="majorHAnsi" w:hAnsiTheme="majorHAnsi" w:cstheme="majorHAnsi"/>
          <w:color w:val="000000" w:themeColor="text1"/>
          <w:sz w:val="12"/>
        </w:rPr>
        <w:t xml:space="preserve"> Increasingly, </w:t>
      </w:r>
      <w:r w:rsidRPr="009948A6">
        <w:rPr>
          <w:rStyle w:val="Emphasis"/>
          <w:rFonts w:asciiTheme="majorHAnsi" w:hAnsiTheme="majorHAnsi" w:cstheme="majorHAnsi"/>
          <w:color w:val="000000" w:themeColor="text1"/>
        </w:rPr>
        <w:t>developing states rely on commercial launchers</w:t>
      </w:r>
      <w:r w:rsidRPr="009948A6">
        <w:rPr>
          <w:rStyle w:val="StyleUnderline"/>
          <w:rFonts w:asciiTheme="majorHAnsi" w:hAnsiTheme="majorHAnsi" w:cstheme="majorHAnsi"/>
          <w:color w:val="000000" w:themeColor="text1"/>
        </w:rPr>
        <w:t xml:space="preserve">. But if a private company launches an object that subsequently causes damage in space, the poor state will be liable. </w:t>
      </w:r>
      <w:r w:rsidRPr="009948A6">
        <w:rPr>
          <w:rFonts w:asciiTheme="majorHAnsi" w:hAnsiTheme="majorHAnsi" w:cstheme="majorHAnsi"/>
          <w:color w:val="000000" w:themeColor="text1"/>
          <w:sz w:val="12"/>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9948A6">
        <w:rPr>
          <w:rStyle w:val="StyleUnderline"/>
          <w:rFonts w:asciiTheme="majorHAnsi" w:hAnsiTheme="majorHAnsi" w:cstheme="majorHAnsi"/>
          <w:color w:val="000000" w:themeColor="text1"/>
        </w:rPr>
        <w:t xml:space="preserve">There are also serious issues around the </w:t>
      </w:r>
      <w:r w:rsidRPr="009948A6">
        <w:rPr>
          <w:rStyle w:val="StyleUnderline"/>
          <w:rFonts w:asciiTheme="majorHAnsi" w:hAnsiTheme="majorHAnsi" w:cstheme="majorHAnsi"/>
          <w:color w:val="000000" w:themeColor="text1"/>
          <w:highlight w:val="cyan"/>
        </w:rPr>
        <w:t>safety of astronauts</w:t>
      </w:r>
      <w:r w:rsidRPr="009948A6">
        <w:rPr>
          <w:rStyle w:val="StyleUnderline"/>
          <w:rFonts w:asciiTheme="majorHAnsi" w:hAnsiTheme="majorHAnsi" w:cstheme="majorHAnsi"/>
          <w:color w:val="000000" w:themeColor="text1"/>
        </w:rPr>
        <w:t>, who have the legal right to a safe existence when in</w:t>
      </w:r>
      <w:r w:rsidRPr="009948A6">
        <w:rPr>
          <w:rFonts w:asciiTheme="majorHAnsi" w:hAnsiTheme="majorHAnsi" w:cstheme="majorHAnsi"/>
          <w:color w:val="000000" w:themeColor="text1"/>
          <w:sz w:val="12"/>
        </w:rPr>
        <w:t xml:space="preserve"> outer </w:t>
      </w:r>
      <w:r w:rsidRPr="009948A6">
        <w:rPr>
          <w:rStyle w:val="StyleUnderline"/>
          <w:rFonts w:asciiTheme="majorHAnsi" w:hAnsiTheme="majorHAnsi" w:cstheme="majorHAnsi"/>
          <w:color w:val="000000" w:themeColor="text1"/>
        </w:rPr>
        <w:t>space</w:t>
      </w:r>
      <w:r w:rsidRPr="009948A6">
        <w:rPr>
          <w:rFonts w:asciiTheme="majorHAnsi" w:hAnsiTheme="majorHAnsi" w:cstheme="majorHAnsi"/>
          <w:color w:val="000000" w:themeColor="text1"/>
          <w:sz w:val="12"/>
        </w:rPr>
        <w:t xml:space="preserve">. But </w:t>
      </w:r>
      <w:r w:rsidRPr="009948A6">
        <w:rPr>
          <w:rStyle w:val="StyleUnderline"/>
          <w:rFonts w:asciiTheme="majorHAnsi" w:hAnsiTheme="majorHAnsi" w:cstheme="majorHAnsi"/>
          <w:color w:val="000000" w:themeColor="text1"/>
        </w:rPr>
        <w:t xml:space="preserve">it is </w:t>
      </w:r>
      <w:r w:rsidRPr="009948A6">
        <w:rPr>
          <w:rStyle w:val="Emphasis"/>
          <w:rFonts w:asciiTheme="majorHAnsi" w:hAnsiTheme="majorHAnsi" w:cstheme="majorHAnsi"/>
          <w:color w:val="000000" w:themeColor="text1"/>
          <w:highlight w:val="cyan"/>
        </w:rPr>
        <w:t>unclear</w:t>
      </w:r>
      <w:r w:rsidRPr="009948A6">
        <w:rPr>
          <w:rStyle w:val="StyleUnderline"/>
          <w:rFonts w:asciiTheme="majorHAnsi" w:hAnsiTheme="majorHAnsi" w:cstheme="majorHAnsi"/>
          <w:color w:val="000000" w:themeColor="text1"/>
        </w:rPr>
        <w:t xml:space="preserve"> whether this law does – or should – extend </w:t>
      </w:r>
      <w:r w:rsidRPr="009948A6">
        <w:rPr>
          <w:rStyle w:val="StyleUnderline"/>
          <w:rFonts w:asciiTheme="majorHAnsi" w:hAnsiTheme="majorHAnsi" w:cstheme="majorHAnsi"/>
          <w:color w:val="000000" w:themeColor="text1"/>
          <w:highlight w:val="cyan"/>
        </w:rPr>
        <w:t>to private astronauts</w:t>
      </w:r>
      <w:r w:rsidRPr="009948A6">
        <w:rPr>
          <w:rStyle w:val="StyleUnderline"/>
          <w:rFonts w:asciiTheme="majorHAnsi" w:hAnsiTheme="majorHAnsi" w:cstheme="majorHAnsi"/>
          <w:color w:val="000000" w:themeColor="text1"/>
        </w:rPr>
        <w:t>. Also, a launching state currently must be notified regarding incidents involving astronauts on international missions</w:t>
      </w:r>
      <w:r w:rsidRPr="009948A6">
        <w:rPr>
          <w:rFonts w:asciiTheme="majorHAnsi" w:hAnsiTheme="majorHAnsi" w:cstheme="majorHAnsi"/>
          <w:color w:val="000000" w:themeColor="text1"/>
          <w:sz w:val="12"/>
        </w:rPr>
        <w:t xml:space="preserve"> – and it is required to assist and contribute substantially to search and rescue operations. </w:t>
      </w:r>
      <w:r w:rsidRPr="009948A6">
        <w:rPr>
          <w:rStyle w:val="StyleUnderline"/>
          <w:rFonts w:asciiTheme="majorHAnsi" w:hAnsiTheme="majorHAnsi" w:cstheme="majorHAnsi"/>
          <w:color w:val="000000" w:themeColor="text1"/>
        </w:rPr>
        <w:t xml:space="preserve">Can a private company really supply the enormous sums or other resources that may be needed? Will the home state of the private company be willing to pay? Again, </w:t>
      </w:r>
      <w:r w:rsidRPr="009948A6">
        <w:rPr>
          <w:rStyle w:val="Emphasis"/>
          <w:rFonts w:asciiTheme="majorHAnsi" w:hAnsiTheme="majorHAnsi" w:cstheme="majorHAnsi"/>
          <w:color w:val="000000" w:themeColor="text1"/>
          <w:highlight w:val="cyan"/>
        </w:rPr>
        <w:t>the law isn’t clear</w:t>
      </w:r>
      <w:r w:rsidRPr="009948A6">
        <w:rPr>
          <w:rStyle w:val="StyleUnderline"/>
          <w:rFonts w:asciiTheme="majorHAnsi" w:hAnsiTheme="majorHAnsi" w:cstheme="majorHAnsi"/>
          <w:color w:val="000000" w:themeColor="text1"/>
          <w:highlight w:val="cyan"/>
        </w:rPr>
        <w:t>.</w:t>
      </w:r>
      <w:r w:rsidRPr="009948A6">
        <w:rPr>
          <w:rStyle w:val="StyleUnderline"/>
          <w:rFonts w:asciiTheme="majorHAnsi" w:hAnsiTheme="majorHAnsi" w:cstheme="majorHAnsi"/>
          <w:color w:val="000000" w:themeColor="text1"/>
        </w:rPr>
        <w:t xml:space="preserve"> With the increase in private participation in space experimentation and perhaps even mineral mining, the </w:t>
      </w:r>
      <w:r w:rsidRPr="009948A6">
        <w:rPr>
          <w:rStyle w:val="StyleUnderline"/>
          <w:rFonts w:asciiTheme="majorHAnsi" w:hAnsiTheme="majorHAnsi" w:cstheme="majorHAnsi"/>
          <w:color w:val="000000" w:themeColor="text1"/>
          <w:highlight w:val="cyan"/>
        </w:rPr>
        <w:t>provisions governing</w:t>
      </w:r>
      <w:r w:rsidRPr="009948A6">
        <w:rPr>
          <w:rStyle w:val="StyleUnderline"/>
          <w:rFonts w:asciiTheme="majorHAnsi" w:hAnsiTheme="majorHAnsi" w:cstheme="majorHAnsi"/>
          <w:color w:val="000000" w:themeColor="text1"/>
        </w:rPr>
        <w:t xml:space="preserve"> civil liability over </w:t>
      </w:r>
      <w:r w:rsidRPr="009948A6">
        <w:rPr>
          <w:rStyle w:val="StyleUnderline"/>
          <w:rFonts w:asciiTheme="majorHAnsi" w:hAnsiTheme="majorHAnsi" w:cstheme="majorHAnsi"/>
          <w:color w:val="000000" w:themeColor="text1"/>
          <w:highlight w:val="cyan"/>
        </w:rPr>
        <w:t>mishaps</w:t>
      </w:r>
      <w:r w:rsidRPr="009948A6">
        <w:rPr>
          <w:rStyle w:val="StyleUnderline"/>
          <w:rFonts w:asciiTheme="majorHAnsi" w:hAnsiTheme="majorHAnsi" w:cstheme="majorHAnsi"/>
          <w:color w:val="000000" w:themeColor="text1"/>
        </w:rPr>
        <w:t xml:space="preserve"> arising from the operations of a space station are likely to become one of the </w:t>
      </w:r>
      <w:r w:rsidRPr="009948A6">
        <w:rPr>
          <w:rStyle w:val="Emphasis"/>
          <w:rFonts w:asciiTheme="majorHAnsi" w:hAnsiTheme="majorHAnsi" w:cstheme="majorHAnsi"/>
          <w:color w:val="000000" w:themeColor="text1"/>
          <w:highlight w:val="cyan"/>
        </w:rPr>
        <w:t xml:space="preserve">most </w:t>
      </w:r>
      <w:proofErr w:type="spellStart"/>
      <w:r w:rsidRPr="009948A6">
        <w:rPr>
          <w:rStyle w:val="Emphasis"/>
          <w:rFonts w:asciiTheme="majorHAnsi" w:hAnsiTheme="majorHAnsi" w:cstheme="majorHAnsi"/>
          <w:color w:val="000000" w:themeColor="text1"/>
          <w:highlight w:val="cyan"/>
        </w:rPr>
        <w:t>contested</w:t>
      </w:r>
      <w:proofErr w:type="spellEnd"/>
      <w:r w:rsidRPr="009948A6">
        <w:rPr>
          <w:rStyle w:val="Emphasis"/>
          <w:rFonts w:asciiTheme="majorHAnsi" w:hAnsiTheme="majorHAnsi" w:cstheme="majorHAnsi"/>
          <w:color w:val="000000" w:themeColor="text1"/>
        </w:rPr>
        <w:t xml:space="preserve"> areas of space law</w:t>
      </w:r>
      <w:r w:rsidRPr="009948A6">
        <w:rPr>
          <w:rStyle w:val="StyleUnderline"/>
          <w:rFonts w:asciiTheme="majorHAnsi" w:hAnsiTheme="majorHAnsi" w:cstheme="majorHAnsi"/>
          <w:color w:val="000000" w:themeColor="text1"/>
        </w:rPr>
        <w:t>. What if a module or component part fails to function on a space station</w:t>
      </w:r>
      <w:r w:rsidRPr="009948A6">
        <w:rPr>
          <w:rFonts w:asciiTheme="majorHAnsi" w:hAnsiTheme="majorHAnsi" w:cstheme="majorHAnsi"/>
          <w:color w:val="000000" w:themeColor="text1"/>
          <w:sz w:val="12"/>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12AF071D" w14:textId="77777777" w:rsidR="0088348E" w:rsidRPr="009948A6" w:rsidRDefault="0088348E" w:rsidP="0088348E">
      <w:pPr>
        <w:rPr>
          <w:rFonts w:asciiTheme="majorHAnsi" w:hAnsiTheme="majorHAnsi" w:cstheme="majorHAnsi"/>
          <w:color w:val="000000" w:themeColor="text1"/>
        </w:rPr>
      </w:pPr>
    </w:p>
    <w:p w14:paraId="5FB0AAB7"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Each new launch increases debris and the risk of collision [0:16]</w:t>
      </w:r>
    </w:p>
    <w:p w14:paraId="17921DC0" w14:textId="77777777" w:rsidR="0088348E" w:rsidRPr="009948A6" w:rsidRDefault="0088348E" w:rsidP="0088348E">
      <w:pPr>
        <w:rPr>
          <w:color w:val="000000" w:themeColor="text1"/>
        </w:rPr>
      </w:pPr>
      <w:r w:rsidRPr="009948A6">
        <w:rPr>
          <w:rStyle w:val="Style13ptBold"/>
          <w:color w:val="000000" w:themeColor="text1"/>
        </w:rPr>
        <w:t>Haynes 18,</w:t>
      </w:r>
      <w:r w:rsidRPr="009948A6">
        <w:rPr>
          <w:color w:val="000000" w:themeColor="text1"/>
        </w:rPr>
        <w:t xml:space="preserve"> [Korey Haynes (staff) 12/17/2018 (“Despite concerns, space junk continues to clutter Earth orbit” online @ </w:t>
      </w:r>
      <w:hyperlink r:id="rId12" w:history="1">
        <w:r w:rsidRPr="009948A6">
          <w:rPr>
            <w:rStyle w:val="Hyperlink"/>
            <w:color w:val="000000" w:themeColor="text1"/>
          </w:rPr>
          <w:t>http://www.astronomy.com/news/2018/12/despite-concerns-space-junk-continues-to-clutter-earth-orbit</w:t>
        </w:r>
      </w:hyperlink>
      <w:r w:rsidRPr="009948A6">
        <w:rPr>
          <w:color w:val="000000" w:themeColor="text1"/>
        </w:rPr>
        <w:t>)] Durham SA</w:t>
      </w:r>
    </w:p>
    <w:p w14:paraId="5B8C1E79" w14:textId="77777777" w:rsidR="0088348E" w:rsidRPr="009948A6" w:rsidRDefault="0088348E" w:rsidP="0088348E">
      <w:pPr>
        <w:rPr>
          <w:rFonts w:asciiTheme="majorHAnsi" w:hAnsiTheme="majorHAnsi" w:cstheme="majorHAnsi"/>
          <w:color w:val="000000" w:themeColor="text1"/>
          <w:sz w:val="16"/>
        </w:rPr>
      </w:pPr>
      <w:r w:rsidRPr="009948A6">
        <w:rPr>
          <w:rFonts w:asciiTheme="majorHAnsi" w:hAnsiTheme="majorHAnsi" w:cstheme="majorHAnsi"/>
          <w:color w:val="000000" w:themeColor="text1"/>
          <w:sz w:val="16"/>
        </w:rPr>
        <w:t xml:space="preserve">Even when Sputnik launched in 1957, it wasn’t alone. The shiny ball was accompanied by its core stage and payload fairing, both of which tumbled around Earth in nearby orbits. </w:t>
      </w:r>
      <w:r w:rsidRPr="009948A6">
        <w:rPr>
          <w:rStyle w:val="StyleUnderline"/>
          <w:rFonts w:asciiTheme="majorHAnsi" w:hAnsiTheme="majorHAnsi" w:cstheme="majorHAnsi"/>
          <w:color w:val="000000" w:themeColor="text1"/>
        </w:rPr>
        <w:t>Much of the hardware we launch is</w:t>
      </w:r>
      <w:r w:rsidRPr="009948A6">
        <w:rPr>
          <w:rFonts w:asciiTheme="majorHAnsi" w:hAnsiTheme="majorHAnsi" w:cstheme="majorHAnsi"/>
          <w:color w:val="000000" w:themeColor="text1"/>
          <w:sz w:val="16"/>
        </w:rPr>
        <w:t xml:space="preserve"> similarly </w:t>
      </w:r>
      <w:r w:rsidRPr="009948A6">
        <w:rPr>
          <w:rStyle w:val="StyleUnderline"/>
          <w:rFonts w:asciiTheme="majorHAnsi" w:hAnsiTheme="majorHAnsi" w:cstheme="majorHAnsi"/>
          <w:color w:val="000000" w:themeColor="text1"/>
        </w:rPr>
        <w:t>partnered, meaning</w:t>
      </w:r>
      <w:r w:rsidRPr="009948A6">
        <w:rPr>
          <w:rFonts w:asciiTheme="majorHAnsi" w:hAnsiTheme="majorHAnsi" w:cstheme="majorHAnsi"/>
          <w:color w:val="000000" w:themeColor="text1"/>
          <w:sz w:val="16"/>
        </w:rPr>
        <w:t xml:space="preserve"> </w:t>
      </w:r>
      <w:r w:rsidRPr="009948A6">
        <w:rPr>
          <w:rStyle w:val="Emphasis"/>
          <w:rFonts w:asciiTheme="majorHAnsi" w:hAnsiTheme="majorHAnsi" w:cstheme="majorHAnsi"/>
          <w:color w:val="000000" w:themeColor="text1"/>
          <w:highlight w:val="cyan"/>
        </w:rPr>
        <w:t>each launch</w:t>
      </w:r>
      <w:r w:rsidRPr="009948A6">
        <w:rPr>
          <w:rFonts w:asciiTheme="majorHAnsi" w:hAnsiTheme="majorHAnsi" w:cstheme="majorHAnsi"/>
          <w:color w:val="000000" w:themeColor="text1"/>
          <w:sz w:val="16"/>
        </w:rPr>
        <w:t xml:space="preserve"> </w:t>
      </w:r>
      <w:r w:rsidRPr="009948A6">
        <w:rPr>
          <w:rStyle w:val="StyleUnderline"/>
          <w:rFonts w:asciiTheme="majorHAnsi" w:hAnsiTheme="majorHAnsi" w:cstheme="majorHAnsi"/>
          <w:color w:val="000000" w:themeColor="text1"/>
        </w:rPr>
        <w:t xml:space="preserve">can be </w:t>
      </w:r>
      <w:r w:rsidRPr="009948A6">
        <w:rPr>
          <w:rStyle w:val="StyleUnderline"/>
          <w:rFonts w:asciiTheme="majorHAnsi" w:hAnsiTheme="majorHAnsi" w:cstheme="majorHAnsi"/>
          <w:color w:val="000000" w:themeColor="text1"/>
          <w:highlight w:val="cyan"/>
        </w:rPr>
        <w:t>responsible for</w:t>
      </w:r>
      <w:r w:rsidRPr="009948A6">
        <w:rPr>
          <w:rFonts w:asciiTheme="majorHAnsi" w:hAnsiTheme="majorHAnsi" w:cstheme="majorHAnsi"/>
          <w:color w:val="000000" w:themeColor="text1"/>
          <w:sz w:val="16"/>
          <w:highlight w:val="cyan"/>
        </w:rPr>
        <w:t xml:space="preserve"> </w:t>
      </w:r>
      <w:r w:rsidRPr="009948A6">
        <w:rPr>
          <w:rStyle w:val="Emphasis"/>
          <w:rFonts w:asciiTheme="majorHAnsi" w:hAnsiTheme="majorHAnsi" w:cstheme="majorHAnsi"/>
          <w:color w:val="000000" w:themeColor="text1"/>
          <w:highlight w:val="cyan"/>
        </w:rPr>
        <w:t xml:space="preserve">multiple pieces of </w:t>
      </w:r>
      <w:r w:rsidRPr="009948A6">
        <w:rPr>
          <w:rStyle w:val="Emphasis"/>
          <w:rFonts w:asciiTheme="majorHAnsi" w:hAnsiTheme="majorHAnsi" w:cstheme="majorHAnsi"/>
          <w:color w:val="000000" w:themeColor="text1"/>
        </w:rPr>
        <w:t xml:space="preserve">orbital </w:t>
      </w:r>
      <w:r w:rsidRPr="009948A6">
        <w:rPr>
          <w:rStyle w:val="Emphasis"/>
          <w:rFonts w:asciiTheme="majorHAnsi" w:hAnsiTheme="majorHAnsi" w:cstheme="majorHAnsi"/>
          <w:color w:val="000000" w:themeColor="text1"/>
          <w:highlight w:val="cyan"/>
        </w:rPr>
        <w:t>debris</w:t>
      </w:r>
      <w:r w:rsidRPr="009948A6">
        <w:rPr>
          <w:rFonts w:asciiTheme="majorHAnsi" w:hAnsiTheme="majorHAnsi" w:cstheme="majorHAnsi"/>
          <w:color w:val="000000" w:themeColor="text1"/>
          <w:sz w:val="16"/>
        </w:rPr>
        <w:t xml:space="preserve">. Much of this “debris” is, of course, composed of hard-working satellites performing valuable jobs. But </w:t>
      </w:r>
      <w:r w:rsidRPr="009948A6">
        <w:rPr>
          <w:rStyle w:val="StyleUnderline"/>
          <w:rFonts w:asciiTheme="majorHAnsi" w:hAnsiTheme="majorHAnsi" w:cstheme="majorHAnsi"/>
          <w:color w:val="000000" w:themeColor="text1"/>
        </w:rPr>
        <w:t>the majority is derelict</w:t>
      </w:r>
      <w:r w:rsidRPr="009948A6">
        <w:rPr>
          <w:rFonts w:asciiTheme="majorHAnsi" w:hAnsiTheme="majorHAnsi" w:cstheme="majorHAnsi"/>
          <w:color w:val="000000" w:themeColor="text1"/>
          <w:sz w:val="16"/>
        </w:rPr>
        <w:t xml:space="preserve">, either drifting past its useful lifetime or genuine trash like the spent rocket stages. And “drifting” is a relative term here: </w:t>
      </w:r>
      <w:r w:rsidRPr="009948A6">
        <w:rPr>
          <w:rStyle w:val="StyleUnderline"/>
          <w:rFonts w:asciiTheme="majorHAnsi" w:hAnsiTheme="majorHAnsi" w:cstheme="majorHAnsi"/>
          <w:color w:val="000000" w:themeColor="text1"/>
        </w:rPr>
        <w:t xml:space="preserve">Some objects in orbit are </w:t>
      </w:r>
      <w:r w:rsidRPr="009948A6">
        <w:rPr>
          <w:rStyle w:val="StyleUnderline"/>
          <w:rFonts w:asciiTheme="majorHAnsi" w:hAnsiTheme="majorHAnsi" w:cstheme="majorHAnsi"/>
          <w:color w:val="000000" w:themeColor="text1"/>
          <w:highlight w:val="cyan"/>
        </w:rPr>
        <w:t>moving at</w:t>
      </w:r>
      <w:r w:rsidRPr="009948A6">
        <w:rPr>
          <w:rStyle w:val="StyleUnderline"/>
          <w:rFonts w:asciiTheme="majorHAnsi" w:hAnsiTheme="majorHAnsi" w:cstheme="majorHAnsi"/>
          <w:color w:val="000000" w:themeColor="text1"/>
        </w:rPr>
        <w:t xml:space="preserve"> up to </w:t>
      </w:r>
      <w:r w:rsidRPr="009948A6">
        <w:rPr>
          <w:rStyle w:val="StyleUnderline"/>
          <w:rFonts w:asciiTheme="majorHAnsi" w:hAnsiTheme="majorHAnsi" w:cstheme="majorHAnsi"/>
          <w:color w:val="000000" w:themeColor="text1"/>
          <w:highlight w:val="cyan"/>
        </w:rPr>
        <w:t>17,000 miles</w:t>
      </w:r>
      <w:r w:rsidRPr="009948A6">
        <w:rPr>
          <w:rStyle w:val="StyleUnderline"/>
          <w:rFonts w:asciiTheme="majorHAnsi" w:hAnsiTheme="majorHAnsi" w:cstheme="majorHAnsi"/>
          <w:color w:val="000000" w:themeColor="text1"/>
        </w:rPr>
        <w:t xml:space="preserve"> per hour</w:t>
      </w:r>
      <w:r w:rsidRPr="009948A6">
        <w:rPr>
          <w:rFonts w:asciiTheme="majorHAnsi" w:hAnsiTheme="majorHAnsi" w:cstheme="majorHAnsi"/>
          <w:color w:val="000000" w:themeColor="text1"/>
          <w:sz w:val="16"/>
        </w:rPr>
        <w:t xml:space="preserve">. As </w:t>
      </w:r>
      <w:r w:rsidRPr="009948A6">
        <w:rPr>
          <w:rStyle w:val="StyleUnderline"/>
          <w:rFonts w:asciiTheme="majorHAnsi" w:hAnsiTheme="majorHAnsi" w:cstheme="majorHAnsi"/>
          <w:color w:val="000000" w:themeColor="text1"/>
          <w:highlight w:val="cyan"/>
        </w:rPr>
        <w:t>human</w:t>
      </w:r>
      <w:r w:rsidRPr="009948A6">
        <w:rPr>
          <w:rFonts w:asciiTheme="majorHAnsi" w:hAnsiTheme="majorHAnsi" w:cstheme="majorHAnsi"/>
          <w:color w:val="000000" w:themeColor="text1"/>
          <w:sz w:val="16"/>
        </w:rPr>
        <w:t xml:space="preserve"> technology needs have become greater, </w:t>
      </w:r>
      <w:r w:rsidRPr="009948A6">
        <w:rPr>
          <w:rStyle w:val="StyleUnderline"/>
          <w:rFonts w:asciiTheme="majorHAnsi" w:hAnsiTheme="majorHAnsi" w:cstheme="majorHAnsi"/>
          <w:color w:val="000000" w:themeColor="text1"/>
        </w:rPr>
        <w:t xml:space="preserve">we’ve also become more </w:t>
      </w:r>
      <w:r w:rsidRPr="009948A6">
        <w:rPr>
          <w:rStyle w:val="StyleUnderline"/>
          <w:rFonts w:asciiTheme="majorHAnsi" w:hAnsiTheme="majorHAnsi" w:cstheme="majorHAnsi"/>
          <w:color w:val="000000" w:themeColor="text1"/>
          <w:highlight w:val="cyan"/>
        </w:rPr>
        <w:t>reliant on</w:t>
      </w:r>
      <w:r w:rsidRPr="009948A6">
        <w:rPr>
          <w:rStyle w:val="StyleUnderline"/>
          <w:rFonts w:asciiTheme="majorHAnsi" w:hAnsiTheme="majorHAnsi" w:cstheme="majorHAnsi"/>
          <w:color w:val="000000" w:themeColor="text1"/>
        </w:rPr>
        <w:t xml:space="preserve"> growing numbers of </w:t>
      </w:r>
      <w:r w:rsidRPr="009948A6">
        <w:rPr>
          <w:rStyle w:val="StyleUnderline"/>
          <w:rFonts w:asciiTheme="majorHAnsi" w:hAnsiTheme="majorHAnsi" w:cstheme="majorHAnsi"/>
          <w:color w:val="000000" w:themeColor="text1"/>
          <w:highlight w:val="cyan"/>
        </w:rPr>
        <w:t>satellites</w:t>
      </w:r>
      <w:r w:rsidRPr="009948A6">
        <w:rPr>
          <w:rFonts w:asciiTheme="majorHAnsi" w:hAnsiTheme="majorHAnsi" w:cstheme="majorHAnsi"/>
          <w:color w:val="000000" w:themeColor="text1"/>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9948A6">
        <w:rPr>
          <w:rStyle w:val="StyleUnderline"/>
          <w:rFonts w:asciiTheme="majorHAnsi" w:hAnsiTheme="majorHAnsi" w:cstheme="majorHAnsi"/>
          <w:color w:val="000000" w:themeColor="text1"/>
          <w:highlight w:val="cyan"/>
        </w:rPr>
        <w:t>The more cluttered</w:t>
      </w:r>
      <w:r w:rsidRPr="009948A6">
        <w:rPr>
          <w:rStyle w:val="StyleUnderline"/>
          <w:rFonts w:asciiTheme="majorHAnsi" w:hAnsiTheme="majorHAnsi" w:cstheme="majorHAnsi"/>
          <w:color w:val="000000" w:themeColor="text1"/>
        </w:rPr>
        <w:t xml:space="preserve"> space becomes, </w:t>
      </w:r>
      <w:r w:rsidRPr="009948A6">
        <w:rPr>
          <w:rStyle w:val="StyleUnderline"/>
          <w:rFonts w:asciiTheme="majorHAnsi" w:hAnsiTheme="majorHAnsi" w:cstheme="majorHAnsi"/>
          <w:color w:val="000000" w:themeColor="text1"/>
          <w:highlight w:val="cyan"/>
        </w:rPr>
        <w:t>the greater risk</w:t>
      </w:r>
      <w:r w:rsidRPr="009948A6">
        <w:rPr>
          <w:rStyle w:val="StyleUnderline"/>
          <w:rFonts w:asciiTheme="majorHAnsi" w:hAnsiTheme="majorHAnsi" w:cstheme="majorHAnsi"/>
          <w:color w:val="000000" w:themeColor="text1"/>
        </w:rPr>
        <w:t xml:space="preserve"> there is </w:t>
      </w:r>
      <w:r w:rsidRPr="009948A6">
        <w:rPr>
          <w:rStyle w:val="StyleUnderline"/>
          <w:rFonts w:asciiTheme="majorHAnsi" w:hAnsiTheme="majorHAnsi" w:cstheme="majorHAnsi"/>
          <w:color w:val="000000" w:themeColor="text1"/>
          <w:highlight w:val="cyan"/>
        </w:rPr>
        <w:t>for</w:t>
      </w:r>
      <w:r w:rsidRPr="009948A6">
        <w:rPr>
          <w:rStyle w:val="StyleUnderline"/>
          <w:rFonts w:asciiTheme="majorHAnsi" w:hAnsiTheme="majorHAnsi" w:cstheme="majorHAnsi"/>
          <w:color w:val="000000" w:themeColor="text1"/>
        </w:rPr>
        <w:t xml:space="preserve"> a </w:t>
      </w:r>
      <w:r w:rsidRPr="009948A6">
        <w:rPr>
          <w:rStyle w:val="StyleUnderline"/>
          <w:rFonts w:asciiTheme="majorHAnsi" w:hAnsiTheme="majorHAnsi" w:cstheme="majorHAnsi"/>
          <w:color w:val="000000" w:themeColor="text1"/>
          <w:highlight w:val="cyan"/>
        </w:rPr>
        <w:t>collision</w:t>
      </w:r>
      <w:r w:rsidRPr="009948A6">
        <w:rPr>
          <w:rStyle w:val="StyleUnderline"/>
          <w:rFonts w:asciiTheme="majorHAnsi" w:hAnsiTheme="majorHAnsi" w:cstheme="majorHAnsi"/>
          <w:color w:val="000000" w:themeColor="text1"/>
        </w:rPr>
        <w:t xml:space="preserve">. And this is </w:t>
      </w:r>
      <w:r w:rsidRPr="009948A6">
        <w:rPr>
          <w:rStyle w:val="StyleUnderline"/>
          <w:rFonts w:asciiTheme="majorHAnsi" w:hAnsiTheme="majorHAnsi" w:cstheme="majorHAnsi"/>
          <w:color w:val="000000" w:themeColor="text1"/>
          <w:highlight w:val="cyan"/>
        </w:rPr>
        <w:t>no hypothetical</w:t>
      </w:r>
      <w:r w:rsidRPr="009948A6">
        <w:rPr>
          <w:rStyle w:val="StyleUnderline"/>
          <w:rFonts w:asciiTheme="majorHAnsi" w:hAnsiTheme="majorHAnsi" w:cstheme="majorHAnsi"/>
          <w:color w:val="000000" w:themeColor="text1"/>
        </w:rPr>
        <w:t>.</w:t>
      </w:r>
      <w:r w:rsidRPr="009948A6">
        <w:rPr>
          <w:rFonts w:asciiTheme="majorHAnsi" w:hAnsiTheme="majorHAnsi" w:cstheme="majorHAnsi"/>
          <w:color w:val="000000" w:themeColor="text1"/>
          <w:sz w:val="16"/>
        </w:rPr>
        <w:t xml:space="preserve"> In fact, </w:t>
      </w:r>
      <w:r w:rsidRPr="009948A6">
        <w:rPr>
          <w:rStyle w:val="StyleUnderline"/>
          <w:rFonts w:asciiTheme="majorHAnsi" w:hAnsiTheme="majorHAnsi" w:cstheme="majorHAnsi"/>
          <w:color w:val="000000" w:themeColor="text1"/>
        </w:rPr>
        <w:t xml:space="preserve">a large fraction of the debris we know about in space is the result of just two past collisions. The first, in 2007, was </w:t>
      </w:r>
      <w:r w:rsidRPr="009948A6">
        <w:rPr>
          <w:rStyle w:val="StyleUnderline"/>
          <w:rFonts w:asciiTheme="majorHAnsi" w:hAnsiTheme="majorHAnsi" w:cstheme="majorHAnsi"/>
          <w:color w:val="000000" w:themeColor="text1"/>
          <w:highlight w:val="cyan"/>
        </w:rPr>
        <w:t>China’s</w:t>
      </w:r>
      <w:r w:rsidRPr="009948A6">
        <w:rPr>
          <w:rStyle w:val="StyleUnderline"/>
          <w:rFonts w:asciiTheme="majorHAnsi" w:hAnsiTheme="majorHAnsi" w:cstheme="majorHAnsi"/>
          <w:color w:val="000000" w:themeColor="text1"/>
        </w:rPr>
        <w:t xml:space="preserve"> intentional “</w:t>
      </w:r>
      <w:r w:rsidRPr="009948A6">
        <w:rPr>
          <w:rStyle w:val="StyleUnderline"/>
          <w:rFonts w:asciiTheme="majorHAnsi" w:hAnsiTheme="majorHAnsi" w:cstheme="majorHAnsi"/>
          <w:color w:val="000000" w:themeColor="text1"/>
          <w:highlight w:val="cyan"/>
        </w:rPr>
        <w:t>destruction” of a</w:t>
      </w:r>
      <w:r w:rsidRPr="009948A6">
        <w:rPr>
          <w:rStyle w:val="StyleUnderline"/>
          <w:rFonts w:asciiTheme="majorHAnsi" w:hAnsiTheme="majorHAnsi" w:cstheme="majorHAnsi"/>
          <w:color w:val="000000" w:themeColor="text1"/>
        </w:rPr>
        <w:t xml:space="preserve"> weather </w:t>
      </w:r>
      <w:r w:rsidRPr="009948A6">
        <w:rPr>
          <w:rStyle w:val="StyleUnderline"/>
          <w:rFonts w:asciiTheme="majorHAnsi" w:hAnsiTheme="majorHAnsi" w:cstheme="majorHAnsi"/>
          <w:color w:val="000000" w:themeColor="text1"/>
          <w:highlight w:val="cyan"/>
        </w:rPr>
        <w:t>sat</w:t>
      </w:r>
      <w:r w:rsidRPr="009948A6">
        <w:rPr>
          <w:rStyle w:val="StyleUnderline"/>
          <w:rFonts w:asciiTheme="majorHAnsi" w:hAnsiTheme="majorHAnsi" w:cstheme="majorHAnsi"/>
          <w:color w:val="000000" w:themeColor="text1"/>
        </w:rPr>
        <w:t>ellite</w:t>
      </w:r>
      <w:r w:rsidRPr="009948A6">
        <w:rPr>
          <w:rFonts w:asciiTheme="majorHAnsi" w:hAnsiTheme="majorHAnsi" w:cstheme="majorHAnsi"/>
          <w:color w:val="000000" w:themeColor="text1"/>
          <w:sz w:val="16"/>
        </w:rPr>
        <w:t xml:space="preserve"> as a test of their ability to destroy objects in space. The problem is that </w:t>
      </w:r>
      <w:r w:rsidRPr="009948A6">
        <w:rPr>
          <w:rStyle w:val="StyleUnderline"/>
          <w:rFonts w:asciiTheme="majorHAnsi" w:hAnsiTheme="majorHAnsi" w:cstheme="majorHAnsi"/>
          <w:color w:val="000000" w:themeColor="text1"/>
        </w:rPr>
        <w:t>while they very successfully demolished the satellite</w:t>
      </w:r>
      <w:r w:rsidRPr="009948A6">
        <w:rPr>
          <w:rFonts w:asciiTheme="majorHAnsi" w:hAnsiTheme="majorHAnsi" w:cstheme="majorHAnsi"/>
          <w:color w:val="000000" w:themeColor="text1"/>
          <w:sz w:val="16"/>
        </w:rPr>
        <w:t xml:space="preserve"> (one China also owned, by the way), </w:t>
      </w:r>
      <w:r w:rsidRPr="009948A6">
        <w:rPr>
          <w:rStyle w:val="StyleUnderline"/>
          <w:rFonts w:asciiTheme="majorHAnsi" w:hAnsiTheme="majorHAnsi" w:cstheme="majorHAnsi"/>
          <w:color w:val="000000" w:themeColor="text1"/>
        </w:rPr>
        <w:t xml:space="preserve">what they also did was </w:t>
      </w:r>
      <w:r w:rsidRPr="009948A6">
        <w:rPr>
          <w:rStyle w:val="StyleUnderline"/>
          <w:rFonts w:asciiTheme="majorHAnsi" w:hAnsiTheme="majorHAnsi" w:cstheme="majorHAnsi"/>
          <w:color w:val="000000" w:themeColor="text1"/>
          <w:highlight w:val="cyan"/>
        </w:rPr>
        <w:t>turn it from one orbiting object</w:t>
      </w:r>
      <w:r w:rsidRPr="009948A6">
        <w:rPr>
          <w:rStyle w:val="StyleUnderline"/>
          <w:rFonts w:asciiTheme="majorHAnsi" w:hAnsiTheme="majorHAnsi" w:cstheme="majorHAnsi"/>
          <w:color w:val="000000" w:themeColor="text1"/>
        </w:rPr>
        <w:t xml:space="preserve"> in</w:t>
      </w:r>
      <w:r w:rsidRPr="009948A6">
        <w:rPr>
          <w:rStyle w:val="StyleUnderline"/>
          <w:rFonts w:asciiTheme="majorHAnsi" w:hAnsiTheme="majorHAnsi" w:cstheme="majorHAnsi"/>
          <w:color w:val="000000" w:themeColor="text1"/>
          <w:highlight w:val="cyan"/>
        </w:rPr>
        <w:t>to</w:t>
      </w:r>
      <w:r w:rsidRPr="009948A6">
        <w:rPr>
          <w:rStyle w:val="StyleUnderline"/>
          <w:rFonts w:asciiTheme="majorHAnsi" w:hAnsiTheme="majorHAnsi" w:cstheme="majorHAnsi"/>
          <w:color w:val="000000" w:themeColor="text1"/>
        </w:rPr>
        <w:t xml:space="preserve"> a </w:t>
      </w:r>
      <w:r w:rsidRPr="009948A6">
        <w:rPr>
          <w:rStyle w:val="StyleUnderline"/>
          <w:rFonts w:asciiTheme="majorHAnsi" w:hAnsiTheme="majorHAnsi" w:cstheme="majorHAnsi"/>
          <w:color w:val="000000" w:themeColor="text1"/>
        </w:rPr>
        <w:lastRenderedPageBreak/>
        <w:t xml:space="preserve">few </w:t>
      </w:r>
      <w:r w:rsidRPr="009948A6">
        <w:rPr>
          <w:rStyle w:val="StyleUnderline"/>
          <w:rFonts w:asciiTheme="majorHAnsi" w:hAnsiTheme="majorHAnsi" w:cstheme="majorHAnsi"/>
          <w:color w:val="000000" w:themeColor="text1"/>
          <w:highlight w:val="cyan"/>
        </w:rPr>
        <w:t>thousand</w:t>
      </w:r>
      <w:r w:rsidRPr="009948A6">
        <w:rPr>
          <w:rStyle w:val="StyleUnderline"/>
          <w:rFonts w:asciiTheme="majorHAnsi" w:hAnsiTheme="majorHAnsi" w:cstheme="majorHAnsi"/>
          <w:color w:val="000000" w:themeColor="text1"/>
        </w:rPr>
        <w:t xml:space="preserve">, many of which are </w:t>
      </w:r>
      <w:r w:rsidRPr="009948A6">
        <w:rPr>
          <w:rStyle w:val="StyleUnderline"/>
          <w:rFonts w:asciiTheme="majorHAnsi" w:hAnsiTheme="majorHAnsi" w:cstheme="majorHAnsi"/>
          <w:color w:val="000000" w:themeColor="text1"/>
          <w:highlight w:val="cyan"/>
        </w:rPr>
        <w:t>still circling</w:t>
      </w:r>
      <w:r w:rsidRPr="009948A6">
        <w:rPr>
          <w:rStyle w:val="StyleUnderline"/>
          <w:rFonts w:asciiTheme="majorHAnsi" w:hAnsiTheme="majorHAnsi" w:cstheme="majorHAnsi"/>
          <w:color w:val="000000" w:themeColor="text1"/>
        </w:rPr>
        <w:t xml:space="preserve"> us </w:t>
      </w:r>
      <w:r w:rsidRPr="009948A6">
        <w:rPr>
          <w:rStyle w:val="StyleUnderline"/>
          <w:rFonts w:asciiTheme="majorHAnsi" w:hAnsiTheme="majorHAnsi" w:cstheme="majorHAnsi"/>
          <w:color w:val="000000" w:themeColor="text1"/>
          <w:highlight w:val="cyan"/>
        </w:rPr>
        <w:t>today</w:t>
      </w:r>
      <w:r w:rsidRPr="009948A6">
        <w:rPr>
          <w:rFonts w:asciiTheme="majorHAnsi" w:hAnsiTheme="majorHAnsi" w:cstheme="majorHAnsi"/>
          <w:color w:val="000000" w:themeColor="text1"/>
          <w:sz w:val="16"/>
        </w:rPr>
        <w:t xml:space="preserve">. </w:t>
      </w:r>
      <w:r w:rsidRPr="009948A6">
        <w:rPr>
          <w:rStyle w:val="StyleUnderline"/>
          <w:rFonts w:asciiTheme="majorHAnsi" w:hAnsiTheme="majorHAnsi" w:cstheme="majorHAnsi"/>
          <w:color w:val="000000" w:themeColor="text1"/>
        </w:rPr>
        <w:t xml:space="preserve">These drifting bits of debris are a lot </w:t>
      </w:r>
      <w:r w:rsidRPr="009948A6">
        <w:rPr>
          <w:rStyle w:val="StyleUnderline"/>
          <w:rFonts w:asciiTheme="majorHAnsi" w:hAnsiTheme="majorHAnsi" w:cstheme="majorHAnsi"/>
          <w:color w:val="000000" w:themeColor="text1"/>
          <w:highlight w:val="cyan"/>
        </w:rPr>
        <w:t>harder to track</w:t>
      </w:r>
      <w:r w:rsidRPr="009948A6">
        <w:rPr>
          <w:rStyle w:val="StyleUnderline"/>
          <w:rFonts w:asciiTheme="majorHAnsi" w:hAnsiTheme="majorHAnsi" w:cstheme="majorHAnsi"/>
          <w:color w:val="000000" w:themeColor="text1"/>
        </w:rPr>
        <w:t xml:space="preserve"> than one derelict weather satellite</w:t>
      </w:r>
      <w:r w:rsidRPr="009948A6">
        <w:rPr>
          <w:rFonts w:asciiTheme="majorHAnsi" w:hAnsiTheme="majorHAnsi" w:cstheme="majorHAnsi"/>
          <w:color w:val="000000" w:themeColor="text1"/>
          <w:sz w:val="16"/>
        </w:rPr>
        <w:t>. This alone angered other space agencies, not to even mention the thorny issue of militarizing space.</w:t>
      </w:r>
    </w:p>
    <w:p w14:paraId="2979EBFD"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2] Mining –</w:t>
      </w:r>
    </w:p>
    <w:p w14:paraId="455F0F31"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Space mining increases the risk of debris – chances for collision go up. [0:17]</w:t>
      </w:r>
    </w:p>
    <w:p w14:paraId="6AD6B32C" w14:textId="77777777" w:rsidR="0088348E" w:rsidRPr="009948A6" w:rsidRDefault="0088348E" w:rsidP="0088348E">
      <w:pPr>
        <w:rPr>
          <w:rFonts w:asciiTheme="majorHAnsi" w:hAnsiTheme="majorHAnsi" w:cstheme="majorHAnsi"/>
          <w:color w:val="000000" w:themeColor="text1"/>
        </w:rPr>
      </w:pPr>
      <w:proofErr w:type="spellStart"/>
      <w:r w:rsidRPr="009948A6">
        <w:rPr>
          <w:rStyle w:val="Style13ptBold"/>
          <w:rFonts w:asciiTheme="majorHAnsi" w:hAnsiTheme="majorHAnsi" w:cstheme="majorHAnsi"/>
          <w:color w:val="000000" w:themeColor="text1"/>
        </w:rPr>
        <w:t>Scoles</w:t>
      </w:r>
      <w:proofErr w:type="spellEnd"/>
      <w:r w:rsidRPr="009948A6">
        <w:rPr>
          <w:rStyle w:val="Style13ptBold"/>
          <w:rFonts w:asciiTheme="majorHAnsi" w:hAnsiTheme="majorHAnsi" w:cstheme="majorHAnsi"/>
          <w:color w:val="000000" w:themeColor="text1"/>
        </w:rPr>
        <w:t xml:space="preserve"> 15,</w:t>
      </w:r>
      <w:r w:rsidRPr="009948A6">
        <w:rPr>
          <w:rFonts w:asciiTheme="majorHAnsi" w:hAnsiTheme="majorHAnsi" w:cstheme="majorHAnsi"/>
          <w:color w:val="000000" w:themeColor="text1"/>
        </w:rPr>
        <w:t xml:space="preserve"> [(Sarah </w:t>
      </w:r>
      <w:proofErr w:type="spellStart"/>
      <w:r w:rsidRPr="009948A6">
        <w:rPr>
          <w:rFonts w:asciiTheme="majorHAnsi" w:hAnsiTheme="majorHAnsi" w:cstheme="majorHAnsi"/>
          <w:color w:val="000000" w:themeColor="text1"/>
        </w:rPr>
        <w:t>Scoles</w:t>
      </w:r>
      <w:proofErr w:type="spellEnd"/>
      <w:r w:rsidRPr="009948A6">
        <w:rPr>
          <w:rFonts w:asciiTheme="majorHAnsi" w:hAnsiTheme="majorHAnsi" w:cstheme="majorHAnsi"/>
          <w:color w:val="000000" w:themeColor="text1"/>
        </w:rPr>
        <w:t xml:space="preserve">, freelance science writer, contributor at Wired and Popular Science, author of the books Making Contact and They Are Already Here) “Dust from asteroid mining spells danger for satellites,” New Scientist, May 27, 2015, </w:t>
      </w:r>
      <w:hyperlink r:id="rId13" w:history="1">
        <w:r w:rsidRPr="009948A6">
          <w:rPr>
            <w:rStyle w:val="Hyperlink"/>
            <w:rFonts w:asciiTheme="majorHAnsi" w:hAnsiTheme="majorHAnsi" w:cstheme="majorHAnsi"/>
            <w:color w:val="000000" w:themeColor="text1"/>
          </w:rPr>
          <w:t>https://www.newscientist.com/article/mg22630235-100-dust-from-asteroid-mining-spells-danger-for-satellites/</w:t>
        </w:r>
      </w:hyperlink>
      <w:r w:rsidRPr="009948A6">
        <w:rPr>
          <w:rFonts w:asciiTheme="majorHAnsi" w:hAnsiTheme="majorHAnsi" w:cstheme="majorHAnsi"/>
          <w:color w:val="000000" w:themeColor="text1"/>
        </w:rPr>
        <w:t xml:space="preserve">] Recut </w:t>
      </w:r>
      <w:proofErr w:type="spellStart"/>
      <w:r w:rsidRPr="009948A6">
        <w:rPr>
          <w:rFonts w:asciiTheme="majorHAnsi" w:hAnsiTheme="majorHAnsi" w:cstheme="majorHAnsi"/>
          <w:color w:val="000000" w:themeColor="text1"/>
        </w:rPr>
        <w:t>DurSac</w:t>
      </w:r>
      <w:proofErr w:type="spellEnd"/>
    </w:p>
    <w:p w14:paraId="49A4A029"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 They cite – Javier </w:t>
      </w:r>
      <w:proofErr w:type="spellStart"/>
      <w:r w:rsidRPr="009948A6">
        <w:rPr>
          <w:rFonts w:asciiTheme="majorHAnsi" w:hAnsiTheme="majorHAnsi" w:cstheme="majorHAnsi"/>
          <w:color w:val="000000" w:themeColor="text1"/>
        </w:rPr>
        <w:t>Roa</w:t>
      </w:r>
      <w:proofErr w:type="spellEnd"/>
      <w:r w:rsidRPr="009948A6">
        <w:rPr>
          <w:rFonts w:asciiTheme="majorHAnsi" w:hAnsiTheme="majorHAnsi" w:cstheme="majorHAnsi"/>
          <w:color w:val="000000" w:themeColor="text1"/>
        </w:rPr>
        <w:t xml:space="preserve">, Space Dynamic Group, Applied Physics Department, Technical University of Madrid. Casey J </w:t>
      </w:r>
      <w:proofErr w:type="spellStart"/>
      <w:r w:rsidRPr="009948A6">
        <w:rPr>
          <w:rFonts w:asciiTheme="majorHAnsi" w:hAnsiTheme="majorHAnsi" w:cstheme="majorHAnsi"/>
          <w:color w:val="000000" w:themeColor="text1"/>
        </w:rPr>
        <w:t>Handmer</w:t>
      </w:r>
      <w:proofErr w:type="spellEnd"/>
      <w:r w:rsidRPr="009948A6">
        <w:rPr>
          <w:rFonts w:asciiTheme="majorHAnsi" w:hAnsiTheme="majorHAnsi" w:cstheme="majorHAnsi"/>
          <w:color w:val="000000" w:themeColor="text1"/>
        </w:rPr>
        <w:t xml:space="preserve">, Theoretical Astrophysics, California Institute of Technology. Both PhD Candidates. “Quantifying hazards: asteroid disruption in lunar distant retrograde orbits,” </w:t>
      </w:r>
      <w:proofErr w:type="spellStart"/>
      <w:r w:rsidRPr="009948A6">
        <w:rPr>
          <w:rFonts w:asciiTheme="majorHAnsi" w:hAnsiTheme="majorHAnsi" w:cstheme="majorHAnsi"/>
          <w:color w:val="000000" w:themeColor="text1"/>
        </w:rPr>
        <w:t>arXiv</w:t>
      </w:r>
      <w:proofErr w:type="spellEnd"/>
      <w:r w:rsidRPr="009948A6">
        <w:rPr>
          <w:rFonts w:asciiTheme="majorHAnsi" w:hAnsiTheme="majorHAnsi" w:cstheme="majorHAnsi"/>
          <w:color w:val="000000" w:themeColor="text1"/>
        </w:rPr>
        <w:t xml:space="preserve">, Cornell University, May 14, 2015, </w:t>
      </w:r>
      <w:hyperlink r:id="rId14" w:history="1">
        <w:r w:rsidRPr="009948A6">
          <w:rPr>
            <w:rStyle w:val="Hyperlink"/>
            <w:rFonts w:asciiTheme="majorHAnsi" w:hAnsiTheme="majorHAnsi" w:cstheme="majorHAnsi"/>
            <w:color w:val="000000" w:themeColor="text1"/>
          </w:rPr>
          <w:t>https://arxiv.org/pdf/1505.03800.pdf</w:t>
        </w:r>
      </w:hyperlink>
    </w:p>
    <w:p w14:paraId="4BA1246D"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NASA chose the second option for its </w:t>
      </w:r>
      <w:hyperlink r:id="rId15" w:history="1">
        <w:r w:rsidRPr="009948A6">
          <w:rPr>
            <w:rStyle w:val="Hyperlink"/>
            <w:rFonts w:asciiTheme="majorHAnsi" w:hAnsiTheme="majorHAnsi" w:cstheme="majorHAnsi"/>
            <w:color w:val="000000" w:themeColor="text1"/>
          </w:rPr>
          <w:t>Asteroid Redirect Mission</w:t>
        </w:r>
      </w:hyperlink>
      <w:r w:rsidRPr="009948A6">
        <w:rPr>
          <w:rFonts w:asciiTheme="majorHAnsi" w:hAnsiTheme="majorHAnsi" w:cstheme="majorHAnsi"/>
          <w:color w:val="000000" w:themeColor="text1"/>
        </w:rPr>
        <w:t>, which aims to </w:t>
      </w:r>
      <w:hyperlink r:id="rId16" w:history="1">
        <w:r w:rsidRPr="009948A6">
          <w:rPr>
            <w:rStyle w:val="Hyperlink"/>
            <w:rFonts w:asciiTheme="majorHAnsi" w:hAnsiTheme="majorHAnsi" w:cstheme="majorHAnsi"/>
            <w:color w:val="000000" w:themeColor="text1"/>
          </w:rPr>
          <w:t>pluck a boulder from an asteroid’s surface</w:t>
        </w:r>
      </w:hyperlink>
      <w:r w:rsidRPr="009948A6">
        <w:rPr>
          <w:rFonts w:asciiTheme="majorHAnsi" w:hAnsiTheme="majorHAnsi" w:cstheme="majorHAnsi"/>
          <w:color w:val="000000" w:themeColor="text1"/>
        </w:rPr>
        <w:t xml:space="preserve"> and relocate it to a stable orbit around the moon. But </w:t>
      </w:r>
      <w:r w:rsidRPr="009948A6">
        <w:rPr>
          <w:rStyle w:val="Emphasis"/>
          <w:rFonts w:asciiTheme="majorHAnsi" w:hAnsiTheme="majorHAnsi" w:cstheme="majorHAnsi"/>
          <w:color w:val="000000" w:themeColor="text1"/>
          <w:highlight w:val="cyan"/>
        </w:rPr>
        <w:t>an asteroid’s</w:t>
      </w:r>
      <w:r w:rsidRPr="009948A6">
        <w:rPr>
          <w:rStyle w:val="StyleUnderline"/>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gravity is so weak that</w:t>
      </w:r>
      <w:r w:rsidRPr="009948A6">
        <w:rPr>
          <w:rStyle w:val="StyleUnderline"/>
          <w:rFonts w:asciiTheme="majorHAnsi" w:hAnsiTheme="majorHAnsi" w:cstheme="majorHAnsi"/>
          <w:color w:val="000000" w:themeColor="text1"/>
        </w:rPr>
        <w:t xml:space="preserve"> it’s not hard for </w:t>
      </w:r>
      <w:r w:rsidRPr="009948A6">
        <w:rPr>
          <w:rStyle w:val="Emphasis"/>
          <w:rFonts w:asciiTheme="majorHAnsi" w:hAnsiTheme="majorHAnsi" w:cstheme="majorHAnsi"/>
          <w:color w:val="000000" w:themeColor="text1"/>
          <w:highlight w:val="cyan"/>
        </w:rPr>
        <w:t>surface particles</w:t>
      </w:r>
      <w:r w:rsidRPr="009948A6">
        <w:rPr>
          <w:rStyle w:val="StyleUnderline"/>
          <w:rFonts w:asciiTheme="majorHAnsi" w:hAnsiTheme="majorHAnsi" w:cstheme="majorHAnsi"/>
          <w:color w:val="000000" w:themeColor="text1"/>
        </w:rPr>
        <w:t xml:space="preserve"> to </w:t>
      </w:r>
      <w:r w:rsidRPr="009948A6">
        <w:rPr>
          <w:rStyle w:val="Emphasis"/>
          <w:rFonts w:asciiTheme="majorHAnsi" w:hAnsiTheme="majorHAnsi" w:cstheme="majorHAnsi"/>
          <w:color w:val="000000" w:themeColor="text1"/>
          <w:highlight w:val="cyan"/>
        </w:rPr>
        <w:t>escape</w:t>
      </w:r>
      <w:r w:rsidRPr="009948A6">
        <w:rPr>
          <w:rStyle w:val="Emphasis"/>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rPr>
        <w:t>into space</w:t>
      </w:r>
      <w:r w:rsidRPr="009948A6">
        <w:rPr>
          <w:rFonts w:asciiTheme="majorHAnsi" w:hAnsiTheme="majorHAnsi" w:cstheme="majorHAnsi"/>
          <w:color w:val="000000" w:themeColor="text1"/>
        </w:rPr>
        <w:t xml:space="preserve">. Now a </w:t>
      </w:r>
      <w:r w:rsidRPr="009948A6">
        <w:rPr>
          <w:rStyle w:val="StyleUnderline"/>
          <w:rFonts w:asciiTheme="majorHAnsi" w:hAnsiTheme="majorHAnsi" w:cstheme="majorHAnsi"/>
          <w:color w:val="000000" w:themeColor="text1"/>
        </w:rPr>
        <w:t xml:space="preserve">new model warns that </w:t>
      </w:r>
      <w:r w:rsidRPr="009948A6">
        <w:rPr>
          <w:rStyle w:val="Emphasis"/>
          <w:rFonts w:asciiTheme="majorHAnsi" w:hAnsiTheme="majorHAnsi" w:cstheme="majorHAnsi"/>
          <w:color w:val="000000" w:themeColor="text1"/>
          <w:highlight w:val="cyan"/>
        </w:rPr>
        <w:t>debris</w:t>
      </w:r>
      <w:r w:rsidRPr="009948A6">
        <w:rPr>
          <w:rStyle w:val="StyleUnderline"/>
          <w:rFonts w:asciiTheme="majorHAnsi" w:hAnsiTheme="majorHAnsi" w:cstheme="majorHAnsi"/>
          <w:color w:val="000000" w:themeColor="text1"/>
        </w:rPr>
        <w:t xml:space="preserve"> shed by such transplanted rocks </w:t>
      </w:r>
      <w:r w:rsidRPr="009948A6">
        <w:rPr>
          <w:rStyle w:val="Emphasis"/>
          <w:rFonts w:asciiTheme="majorHAnsi" w:hAnsiTheme="majorHAnsi" w:cstheme="majorHAnsi"/>
          <w:color w:val="000000" w:themeColor="text1"/>
          <w:highlight w:val="cyan"/>
        </w:rPr>
        <w:t>could intrude</w:t>
      </w:r>
      <w:r w:rsidRPr="009948A6">
        <w:rPr>
          <w:rStyle w:val="StyleUnderline"/>
          <w:rFonts w:asciiTheme="majorHAnsi" w:hAnsiTheme="majorHAnsi" w:cstheme="majorHAnsi"/>
          <w:color w:val="000000" w:themeColor="text1"/>
        </w:rPr>
        <w:t xml:space="preserve"> where many </w:t>
      </w:r>
      <w:proofErr w:type="spellStart"/>
      <w:r w:rsidRPr="009948A6">
        <w:rPr>
          <w:rStyle w:val="StyleUnderline"/>
          <w:rFonts w:asciiTheme="majorHAnsi" w:hAnsiTheme="majorHAnsi" w:cstheme="majorHAnsi"/>
          <w:color w:val="000000" w:themeColor="text1"/>
        </w:rPr>
        <w:t>defence</w:t>
      </w:r>
      <w:proofErr w:type="spellEnd"/>
      <w:r w:rsidRPr="009948A6">
        <w:rPr>
          <w:rStyle w:val="StyleUnderline"/>
          <w:rFonts w:asciiTheme="majorHAnsi" w:hAnsiTheme="majorHAnsi" w:cstheme="majorHAnsi"/>
          <w:color w:val="000000" w:themeColor="text1"/>
        </w:rPr>
        <w:t xml:space="preserve"> and communication satellites live</w:t>
      </w:r>
      <w:r w:rsidRPr="009948A6">
        <w:rPr>
          <w:rFonts w:asciiTheme="majorHAnsi" w:hAnsiTheme="majorHAnsi" w:cstheme="majorHAnsi"/>
          <w:color w:val="000000" w:themeColor="text1"/>
        </w:rPr>
        <w:t xml:space="preserve"> – in geosynchronous orbit.</w:t>
      </w:r>
    </w:p>
    <w:p w14:paraId="7FFF5A23"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According to </w:t>
      </w:r>
      <w:hyperlink r:id="rId17" w:history="1">
        <w:r w:rsidRPr="009948A6">
          <w:rPr>
            <w:rStyle w:val="Hyperlink"/>
            <w:rFonts w:asciiTheme="majorHAnsi" w:hAnsiTheme="majorHAnsi" w:cstheme="majorHAnsi"/>
            <w:color w:val="000000" w:themeColor="text1"/>
          </w:rPr>
          <w:t xml:space="preserve">Casey </w:t>
        </w:r>
        <w:proofErr w:type="spellStart"/>
        <w:r w:rsidRPr="009948A6">
          <w:rPr>
            <w:rStyle w:val="Hyperlink"/>
            <w:rFonts w:asciiTheme="majorHAnsi" w:hAnsiTheme="majorHAnsi" w:cstheme="majorHAnsi"/>
            <w:color w:val="000000" w:themeColor="text1"/>
          </w:rPr>
          <w:t>Handmer</w:t>
        </w:r>
        <w:proofErr w:type="spellEnd"/>
      </w:hyperlink>
      <w:r w:rsidRPr="009948A6">
        <w:rPr>
          <w:rFonts w:asciiTheme="majorHAnsi" w:hAnsiTheme="majorHAnsi" w:cstheme="majorHAnsi"/>
          <w:color w:val="000000" w:themeColor="text1"/>
        </w:rPr>
        <w:t xml:space="preserve"> of the California Institute of Technology in Pasadena and Javier </w:t>
      </w:r>
      <w:proofErr w:type="spellStart"/>
      <w:r w:rsidRPr="009948A6">
        <w:rPr>
          <w:rFonts w:asciiTheme="majorHAnsi" w:hAnsiTheme="majorHAnsi" w:cstheme="majorHAnsi"/>
          <w:color w:val="000000" w:themeColor="text1"/>
        </w:rPr>
        <w:t>Roa</w:t>
      </w:r>
      <w:proofErr w:type="spellEnd"/>
      <w:r w:rsidRPr="009948A6">
        <w:rPr>
          <w:rFonts w:asciiTheme="majorHAnsi" w:hAnsiTheme="majorHAnsi" w:cstheme="majorHAnsi"/>
          <w:color w:val="000000" w:themeColor="text1"/>
        </w:rPr>
        <w:t xml:space="preserve"> of the Technical University of Madrid in Spain</w:t>
      </w:r>
      <w:r w:rsidRPr="009948A6">
        <w:rPr>
          <w:rStyle w:val="Emphasis"/>
          <w:rFonts w:asciiTheme="majorHAnsi" w:hAnsiTheme="majorHAnsi" w:cstheme="majorHAnsi"/>
          <w:color w:val="000000" w:themeColor="text1"/>
          <w:highlight w:val="cyan"/>
        </w:rPr>
        <w:t>, 5 per cent of</w:t>
      </w:r>
      <w:r w:rsidRPr="009948A6">
        <w:rPr>
          <w:rStyle w:val="StyleUnderline"/>
          <w:rFonts w:asciiTheme="majorHAnsi" w:hAnsiTheme="majorHAnsi" w:cstheme="majorHAnsi"/>
          <w:color w:val="000000" w:themeColor="text1"/>
        </w:rPr>
        <w:t xml:space="preserve"> the escaped </w:t>
      </w:r>
      <w:r w:rsidRPr="009948A6">
        <w:rPr>
          <w:rStyle w:val="Emphasis"/>
          <w:rFonts w:asciiTheme="majorHAnsi" w:hAnsiTheme="majorHAnsi" w:cstheme="majorHAnsi"/>
          <w:color w:val="000000" w:themeColor="text1"/>
          <w:highlight w:val="cyan"/>
        </w:rPr>
        <w:t>debris will end up in regions traversed by satellites</w:t>
      </w:r>
      <w:r w:rsidRPr="009948A6">
        <w:rPr>
          <w:rStyle w:val="StyleUnderline"/>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Over 10 years, it would cross</w:t>
      </w:r>
      <w:r w:rsidRPr="009948A6">
        <w:rPr>
          <w:rStyle w:val="StyleUnderline"/>
          <w:rFonts w:asciiTheme="majorHAnsi" w:hAnsiTheme="majorHAnsi" w:cstheme="majorHAnsi"/>
          <w:color w:val="000000" w:themeColor="text1"/>
        </w:rPr>
        <w:t xml:space="preserve"> geosynchronous </w:t>
      </w:r>
      <w:r w:rsidRPr="009948A6">
        <w:rPr>
          <w:rStyle w:val="Emphasis"/>
          <w:rFonts w:asciiTheme="majorHAnsi" w:hAnsiTheme="majorHAnsi" w:cstheme="majorHAnsi"/>
          <w:color w:val="000000" w:themeColor="text1"/>
          <w:highlight w:val="cyan"/>
        </w:rPr>
        <w:t>orbit 63 times</w:t>
      </w:r>
      <w:r w:rsidRPr="009948A6">
        <w:rPr>
          <w:rStyle w:val="StyleUnderline"/>
          <w:rFonts w:asciiTheme="majorHAnsi" w:hAnsiTheme="majorHAnsi" w:cstheme="majorHAnsi"/>
          <w:color w:val="000000" w:themeColor="text1"/>
        </w:rPr>
        <w:t xml:space="preserve"> on average. </w:t>
      </w:r>
      <w:r w:rsidRPr="009948A6">
        <w:rPr>
          <w:rStyle w:val="Emphasis"/>
          <w:rFonts w:asciiTheme="majorHAnsi" w:hAnsiTheme="majorHAnsi" w:cstheme="majorHAnsi"/>
          <w:color w:val="000000" w:themeColor="text1"/>
          <w:highlight w:val="cyan"/>
        </w:rPr>
        <w:t>A satellite</w:t>
      </w:r>
      <w:r w:rsidRPr="009948A6">
        <w:rPr>
          <w:rStyle w:val="StyleUnderline"/>
          <w:rFonts w:asciiTheme="majorHAnsi" w:hAnsiTheme="majorHAnsi" w:cstheme="majorHAnsi"/>
          <w:color w:val="000000" w:themeColor="text1"/>
        </w:rPr>
        <w:t xml:space="preserve"> in the wrong spot at the wrong </w:t>
      </w:r>
      <w:r w:rsidRPr="009948A6">
        <w:rPr>
          <w:rStyle w:val="Emphasis"/>
          <w:rFonts w:asciiTheme="majorHAnsi" w:hAnsiTheme="majorHAnsi" w:cstheme="majorHAnsi"/>
          <w:color w:val="000000" w:themeColor="text1"/>
        </w:rPr>
        <w:t xml:space="preserve">time </w:t>
      </w:r>
      <w:r w:rsidRPr="009948A6">
        <w:rPr>
          <w:rStyle w:val="Emphasis"/>
          <w:rFonts w:asciiTheme="majorHAnsi" w:hAnsiTheme="majorHAnsi" w:cstheme="majorHAnsi"/>
          <w:color w:val="000000" w:themeColor="text1"/>
          <w:highlight w:val="cyan"/>
        </w:rPr>
        <w:t>will suffer a damaging</w:t>
      </w:r>
      <w:r w:rsidRPr="009948A6">
        <w:rPr>
          <w:rStyle w:val="StyleUnderline"/>
          <w:rFonts w:asciiTheme="majorHAnsi" w:hAnsiTheme="majorHAnsi" w:cstheme="majorHAnsi"/>
          <w:color w:val="000000" w:themeColor="text1"/>
        </w:rPr>
        <w:t xml:space="preserve"> high-speed </w:t>
      </w:r>
      <w:r w:rsidRPr="009948A6">
        <w:rPr>
          <w:rStyle w:val="Emphasis"/>
          <w:rFonts w:asciiTheme="majorHAnsi" w:hAnsiTheme="majorHAnsi" w:cstheme="majorHAnsi"/>
          <w:color w:val="000000" w:themeColor="text1"/>
          <w:highlight w:val="cyan"/>
        </w:rPr>
        <w:t xml:space="preserve">collision </w:t>
      </w:r>
      <w:r w:rsidRPr="009948A6">
        <w:rPr>
          <w:rStyle w:val="StyleUnderline"/>
          <w:rFonts w:asciiTheme="majorHAnsi" w:hAnsiTheme="majorHAnsi" w:cstheme="majorHAnsi"/>
          <w:color w:val="000000" w:themeColor="text1"/>
          <w:highlight w:val="cyan"/>
        </w:rPr>
        <w:t>with</w:t>
      </w:r>
      <w:r w:rsidRPr="009948A6">
        <w:rPr>
          <w:rStyle w:val="StyleUnderline"/>
          <w:rFonts w:asciiTheme="majorHAnsi" w:hAnsiTheme="majorHAnsi" w:cstheme="majorHAnsi"/>
          <w:color w:val="000000" w:themeColor="text1"/>
        </w:rPr>
        <w:t xml:space="preserve"> that </w:t>
      </w:r>
      <w:r w:rsidRPr="009948A6">
        <w:rPr>
          <w:rStyle w:val="StyleUnderline"/>
          <w:rFonts w:asciiTheme="majorHAnsi" w:hAnsiTheme="majorHAnsi" w:cstheme="majorHAnsi"/>
          <w:color w:val="000000" w:themeColor="text1"/>
          <w:highlight w:val="cyan"/>
        </w:rPr>
        <w:t>dust</w:t>
      </w:r>
      <w:r w:rsidRPr="009948A6">
        <w:rPr>
          <w:rStyle w:val="StyleUnderline"/>
          <w:rFonts w:asciiTheme="majorHAnsi" w:hAnsiTheme="majorHAnsi" w:cstheme="majorHAnsi"/>
          <w:color w:val="000000" w:themeColor="text1"/>
        </w:rPr>
        <w:t>.</w:t>
      </w:r>
    </w:p>
    <w:p w14:paraId="0231EA2D"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The </w:t>
      </w:r>
      <w:r w:rsidRPr="009948A6">
        <w:rPr>
          <w:rStyle w:val="StyleUnderline"/>
          <w:rFonts w:asciiTheme="majorHAnsi" w:hAnsiTheme="majorHAnsi" w:cstheme="majorHAnsi"/>
          <w:color w:val="000000" w:themeColor="text1"/>
        </w:rPr>
        <w:t xml:space="preserve">study also looks at </w:t>
      </w:r>
      <w:r w:rsidRPr="009948A6">
        <w:rPr>
          <w:rStyle w:val="Emphasis"/>
          <w:rFonts w:asciiTheme="majorHAnsi" w:hAnsiTheme="majorHAnsi" w:cstheme="majorHAnsi"/>
          <w:color w:val="000000" w:themeColor="text1"/>
          <w:highlight w:val="cyan"/>
        </w:rPr>
        <w:t>the</w:t>
      </w:r>
      <w:r w:rsidRPr="009948A6">
        <w:rPr>
          <w:rStyle w:val="StyleUnderline"/>
          <w:rFonts w:asciiTheme="majorHAnsi" w:hAnsiTheme="majorHAnsi" w:cstheme="majorHAnsi"/>
          <w:color w:val="000000" w:themeColor="text1"/>
        </w:rPr>
        <w:t xml:space="preserve"> “catastrophic </w:t>
      </w:r>
      <w:r w:rsidRPr="009948A6">
        <w:rPr>
          <w:rStyle w:val="Emphasis"/>
          <w:rFonts w:asciiTheme="majorHAnsi" w:hAnsiTheme="majorHAnsi" w:cstheme="majorHAnsi"/>
          <w:color w:val="000000" w:themeColor="text1"/>
          <w:highlight w:val="cyan"/>
        </w:rPr>
        <w:t>disruption” of an asteroid</w:t>
      </w:r>
      <w:r w:rsidRPr="009948A6">
        <w:rPr>
          <w:rStyle w:val="StyleUnderline"/>
          <w:rFonts w:asciiTheme="majorHAnsi" w:hAnsiTheme="majorHAnsi" w:cstheme="majorHAnsi"/>
          <w:color w:val="000000" w:themeColor="text1"/>
        </w:rPr>
        <w:t xml:space="preserve"> 5 </w:t>
      </w:r>
      <w:proofErr w:type="spellStart"/>
      <w:r w:rsidRPr="009948A6">
        <w:rPr>
          <w:rStyle w:val="StyleUnderline"/>
          <w:rFonts w:asciiTheme="majorHAnsi" w:hAnsiTheme="majorHAnsi" w:cstheme="majorHAnsi"/>
          <w:color w:val="000000" w:themeColor="text1"/>
        </w:rPr>
        <w:t>metres</w:t>
      </w:r>
      <w:proofErr w:type="spellEnd"/>
      <w:r w:rsidRPr="009948A6">
        <w:rPr>
          <w:rStyle w:val="StyleUnderline"/>
          <w:rFonts w:asciiTheme="majorHAnsi" w:hAnsiTheme="majorHAnsi" w:cstheme="majorHAnsi"/>
          <w:color w:val="000000" w:themeColor="text1"/>
        </w:rPr>
        <w:t xml:space="preserve"> across or bigger</w:t>
      </w:r>
      <w:r w:rsidRPr="009948A6">
        <w:rPr>
          <w:rFonts w:asciiTheme="majorHAnsi" w:hAnsiTheme="majorHAnsi" w:cstheme="majorHAnsi"/>
          <w:color w:val="000000" w:themeColor="text1"/>
        </w:rPr>
        <w:t xml:space="preserve">. Its </w:t>
      </w:r>
      <w:r w:rsidRPr="009948A6">
        <w:rPr>
          <w:rStyle w:val="StyleUnderline"/>
          <w:rFonts w:asciiTheme="majorHAnsi" w:hAnsiTheme="majorHAnsi" w:cstheme="majorHAnsi"/>
          <w:color w:val="000000" w:themeColor="text1"/>
        </w:rPr>
        <w:t xml:space="preserve">total break-up into a pile of rubble </w:t>
      </w:r>
      <w:r w:rsidRPr="009948A6">
        <w:rPr>
          <w:rStyle w:val="Emphasis"/>
          <w:rFonts w:asciiTheme="majorHAnsi" w:hAnsiTheme="majorHAnsi" w:cstheme="majorHAnsi"/>
          <w:color w:val="000000" w:themeColor="text1"/>
          <w:highlight w:val="cyan"/>
        </w:rPr>
        <w:t>would increase</w:t>
      </w:r>
      <w:r w:rsidRPr="009948A6">
        <w:rPr>
          <w:rStyle w:val="StyleUnderline"/>
          <w:rFonts w:asciiTheme="majorHAnsi" w:hAnsiTheme="majorHAnsi" w:cstheme="majorHAnsi"/>
          <w:color w:val="000000" w:themeColor="text1"/>
        </w:rPr>
        <w:t xml:space="preserve"> the </w:t>
      </w:r>
      <w:r w:rsidRPr="009948A6">
        <w:rPr>
          <w:rStyle w:val="Emphasis"/>
          <w:rFonts w:asciiTheme="majorHAnsi" w:hAnsiTheme="majorHAnsi" w:cstheme="majorHAnsi"/>
          <w:color w:val="000000" w:themeColor="text1"/>
          <w:highlight w:val="cyan"/>
        </w:rPr>
        <w:t>risk to satellites</w:t>
      </w:r>
      <w:r w:rsidRPr="009948A6">
        <w:rPr>
          <w:rStyle w:val="StyleUnderline"/>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by more than 30 per cent</w:t>
      </w:r>
      <w:r w:rsidRPr="009948A6">
        <w:rPr>
          <w:rFonts w:asciiTheme="majorHAnsi" w:hAnsiTheme="majorHAnsi" w:cstheme="majorHAnsi"/>
          <w:color w:val="000000" w:themeColor="text1"/>
        </w:rPr>
        <w:t xml:space="preserve"> (</w:t>
      </w:r>
      <w:hyperlink r:id="rId18" w:history="1">
        <w:r w:rsidRPr="009948A6">
          <w:rPr>
            <w:rStyle w:val="Hyperlink"/>
            <w:rFonts w:asciiTheme="majorHAnsi" w:hAnsiTheme="majorHAnsi" w:cstheme="majorHAnsi"/>
            <w:color w:val="000000" w:themeColor="text1"/>
          </w:rPr>
          <w:t>arxiv.org/abs/1505.03800</w:t>
        </w:r>
      </w:hyperlink>
      <w:r w:rsidRPr="009948A6">
        <w:rPr>
          <w:rFonts w:asciiTheme="majorHAnsi" w:hAnsiTheme="majorHAnsi" w:cstheme="majorHAnsi"/>
          <w:color w:val="000000" w:themeColor="text1"/>
        </w:rPr>
        <w:t>).</w:t>
      </w:r>
    </w:p>
    <w:p w14:paraId="4FF184C2"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Space dust destroys satellites. [0:20]</w:t>
      </w:r>
    </w:p>
    <w:p w14:paraId="7F7EDA18" w14:textId="77777777" w:rsidR="0088348E" w:rsidRPr="009948A6" w:rsidRDefault="0088348E" w:rsidP="0088348E">
      <w:pPr>
        <w:rPr>
          <w:rFonts w:asciiTheme="majorHAnsi" w:hAnsiTheme="majorHAnsi" w:cstheme="majorHAnsi"/>
          <w:color w:val="000000" w:themeColor="text1"/>
        </w:rPr>
      </w:pPr>
      <w:proofErr w:type="spellStart"/>
      <w:r w:rsidRPr="009948A6">
        <w:rPr>
          <w:rStyle w:val="Style13ptBold"/>
          <w:rFonts w:asciiTheme="majorHAnsi" w:hAnsiTheme="majorHAnsi" w:cstheme="majorHAnsi"/>
          <w:color w:val="000000" w:themeColor="text1"/>
        </w:rPr>
        <w:t>Intagliata</w:t>
      </w:r>
      <w:proofErr w:type="spellEnd"/>
      <w:r w:rsidRPr="009948A6">
        <w:rPr>
          <w:rStyle w:val="Style13ptBold"/>
          <w:rFonts w:asciiTheme="majorHAnsi" w:hAnsiTheme="majorHAnsi" w:cstheme="majorHAnsi"/>
          <w:color w:val="000000" w:themeColor="text1"/>
        </w:rPr>
        <w:t xml:space="preserve"> 17,</w:t>
      </w:r>
      <w:r w:rsidRPr="009948A6">
        <w:rPr>
          <w:rFonts w:asciiTheme="majorHAnsi" w:hAnsiTheme="majorHAnsi" w:cstheme="majorHAnsi"/>
          <w:color w:val="000000" w:themeColor="text1"/>
        </w:rPr>
        <w:t xml:space="preserve"> [(Christopher </w:t>
      </w:r>
      <w:proofErr w:type="spellStart"/>
      <w:r w:rsidRPr="009948A6">
        <w:rPr>
          <w:rFonts w:asciiTheme="majorHAnsi" w:hAnsiTheme="majorHAnsi" w:cstheme="majorHAnsi"/>
          <w:color w:val="000000" w:themeColor="text1"/>
        </w:rPr>
        <w:t>Intagliata</w:t>
      </w:r>
      <w:proofErr w:type="spellEnd"/>
      <w:r w:rsidRPr="009948A6">
        <w:rPr>
          <w:rFonts w:asciiTheme="majorHAnsi" w:hAnsiTheme="majorHAnsi" w:cstheme="majorHAnsi"/>
          <w:color w:val="000000" w:themeColor="text1"/>
        </w:rPr>
        <w:t xml:space="preserve">, MA Journalism from NYU, Editor for NPRs All Things Considered, Reporter/Host for Scientific American’s 60 Second Science) “The Sneaky Danger of Space Dust,” Scientific American, May 11, 2017, </w:t>
      </w:r>
      <w:hyperlink r:id="rId19" w:history="1">
        <w:r w:rsidRPr="009948A6">
          <w:rPr>
            <w:rStyle w:val="Hyperlink"/>
            <w:rFonts w:asciiTheme="majorHAnsi" w:hAnsiTheme="majorHAnsi" w:cstheme="majorHAnsi"/>
            <w:color w:val="000000" w:themeColor="text1"/>
          </w:rPr>
          <w:t>https://www.scientificamerican.com/podcast/episode/the-sneaky-danger-of-space-dust/</w:t>
        </w:r>
      </w:hyperlink>
      <w:r w:rsidRPr="009948A6">
        <w:rPr>
          <w:rFonts w:asciiTheme="majorHAnsi" w:hAnsiTheme="majorHAnsi" w:cstheme="majorHAnsi"/>
          <w:color w:val="000000" w:themeColor="text1"/>
        </w:rPr>
        <w:t xml:space="preserve">] Recut </w:t>
      </w:r>
      <w:proofErr w:type="spellStart"/>
      <w:r w:rsidRPr="009948A6">
        <w:rPr>
          <w:rFonts w:asciiTheme="majorHAnsi" w:hAnsiTheme="majorHAnsi" w:cstheme="majorHAnsi"/>
          <w:color w:val="000000" w:themeColor="text1"/>
        </w:rPr>
        <w:t>Sachin</w:t>
      </w:r>
      <w:proofErr w:type="spellEnd"/>
    </w:p>
    <w:p w14:paraId="4081D6D6" w14:textId="77777777" w:rsidR="0088348E" w:rsidRPr="009948A6" w:rsidRDefault="0088348E" w:rsidP="0088348E">
      <w:pPr>
        <w:rPr>
          <w:rFonts w:asciiTheme="majorHAnsi" w:hAnsiTheme="majorHAnsi" w:cstheme="majorHAnsi"/>
          <w:color w:val="000000" w:themeColor="text1"/>
        </w:rPr>
      </w:pPr>
      <w:r w:rsidRPr="009948A6">
        <w:rPr>
          <w:rStyle w:val="Emphasis"/>
          <w:rFonts w:asciiTheme="majorHAnsi" w:hAnsiTheme="majorHAnsi" w:cstheme="majorHAnsi"/>
          <w:color w:val="000000" w:themeColor="text1"/>
        </w:rPr>
        <w:t>When</w:t>
      </w:r>
      <w:r w:rsidRPr="009948A6">
        <w:rPr>
          <w:rStyle w:val="StyleUnderline"/>
          <w:rFonts w:asciiTheme="majorHAnsi" w:hAnsiTheme="majorHAnsi" w:cstheme="majorHAnsi"/>
          <w:color w:val="000000" w:themeColor="text1"/>
        </w:rPr>
        <w:t xml:space="preserve"> tiny </w:t>
      </w:r>
      <w:r w:rsidRPr="009948A6">
        <w:rPr>
          <w:rStyle w:val="Emphasis"/>
          <w:rFonts w:asciiTheme="majorHAnsi" w:hAnsiTheme="majorHAnsi" w:cstheme="majorHAnsi"/>
          <w:color w:val="000000" w:themeColor="text1"/>
          <w:highlight w:val="cyan"/>
        </w:rPr>
        <w:t>particles of</w:t>
      </w:r>
      <w:r w:rsidRPr="009948A6">
        <w:rPr>
          <w:rStyle w:val="Emphasis"/>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rPr>
        <w:t xml:space="preserve">space </w:t>
      </w:r>
      <w:r w:rsidRPr="009948A6">
        <w:rPr>
          <w:rStyle w:val="Emphasis"/>
          <w:rFonts w:asciiTheme="majorHAnsi" w:hAnsiTheme="majorHAnsi" w:cstheme="majorHAnsi"/>
          <w:color w:val="000000" w:themeColor="text1"/>
        </w:rPr>
        <w:t xml:space="preserve">debris </w:t>
      </w:r>
      <w:r w:rsidRPr="009948A6">
        <w:rPr>
          <w:rStyle w:val="Emphasis"/>
          <w:rFonts w:asciiTheme="majorHAnsi" w:hAnsiTheme="majorHAnsi" w:cstheme="majorHAnsi"/>
          <w:color w:val="000000" w:themeColor="text1"/>
          <w:highlight w:val="cyan"/>
        </w:rPr>
        <w:t>slam into satellites</w:t>
      </w:r>
      <w:r w:rsidRPr="009948A6">
        <w:rPr>
          <w:rStyle w:val="StyleUnderline"/>
          <w:rFonts w:asciiTheme="majorHAnsi" w:hAnsiTheme="majorHAnsi" w:cstheme="majorHAnsi"/>
          <w:color w:val="000000" w:themeColor="text1"/>
        </w:rPr>
        <w:t xml:space="preserve">, the </w:t>
      </w:r>
      <w:r w:rsidRPr="009948A6">
        <w:rPr>
          <w:rStyle w:val="Emphasis"/>
          <w:rFonts w:asciiTheme="majorHAnsi" w:hAnsiTheme="majorHAnsi" w:cstheme="majorHAnsi"/>
          <w:color w:val="000000" w:themeColor="text1"/>
        </w:rPr>
        <w:t>collision could cause</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 xml:space="preserve">the </w:t>
      </w:r>
      <w:r w:rsidRPr="009948A6">
        <w:rPr>
          <w:rStyle w:val="Emphasis"/>
          <w:rFonts w:asciiTheme="majorHAnsi" w:hAnsiTheme="majorHAnsi" w:cstheme="majorHAnsi"/>
          <w:color w:val="000000" w:themeColor="text1"/>
          <w:highlight w:val="cyan"/>
        </w:rPr>
        <w:t>emission of hardware-frying radiation</w:t>
      </w:r>
      <w:r w:rsidRPr="009948A6">
        <w:rPr>
          <w:rFonts w:asciiTheme="majorHAnsi" w:hAnsiTheme="majorHAnsi" w:cstheme="majorHAnsi"/>
          <w:color w:val="000000" w:themeColor="text1"/>
        </w:rPr>
        <w:t xml:space="preserve">, Christopher </w:t>
      </w:r>
      <w:proofErr w:type="spellStart"/>
      <w:r w:rsidRPr="009948A6">
        <w:rPr>
          <w:rFonts w:asciiTheme="majorHAnsi" w:hAnsiTheme="majorHAnsi" w:cstheme="majorHAnsi"/>
          <w:color w:val="000000" w:themeColor="text1"/>
        </w:rPr>
        <w:t>Intagliata</w:t>
      </w:r>
      <w:proofErr w:type="spellEnd"/>
      <w:r w:rsidRPr="009948A6">
        <w:rPr>
          <w:rFonts w:asciiTheme="majorHAnsi" w:hAnsiTheme="majorHAnsi" w:cstheme="majorHAnsi"/>
          <w:color w:val="000000" w:themeColor="text1"/>
        </w:rPr>
        <w:t xml:space="preserve"> reports. </w:t>
      </w:r>
    </w:p>
    <w:p w14:paraId="501B9CFE" w14:textId="77777777" w:rsidR="0088348E" w:rsidRPr="009948A6" w:rsidRDefault="0088348E" w:rsidP="0088348E">
      <w:pPr>
        <w:rPr>
          <w:rStyle w:val="StyleUnderline"/>
          <w:rFonts w:asciiTheme="majorHAnsi" w:hAnsiTheme="majorHAnsi" w:cstheme="majorHAnsi"/>
          <w:color w:val="000000" w:themeColor="text1"/>
        </w:rPr>
      </w:pPr>
      <w:r w:rsidRPr="009948A6">
        <w:rPr>
          <w:rFonts w:asciiTheme="majorHAnsi" w:hAnsiTheme="majorHAnsi" w:cstheme="majorHAnsi"/>
          <w:color w:val="000000" w:themeColor="text1"/>
        </w:rPr>
        <w:t xml:space="preserve">Aside from all the satellites, and the space station orbiting the Earth, there's a lot of </w:t>
      </w:r>
      <w:r w:rsidRPr="009948A6">
        <w:rPr>
          <w:rStyle w:val="Emphasis"/>
          <w:rFonts w:asciiTheme="majorHAnsi" w:hAnsiTheme="majorHAnsi" w:cstheme="majorHAnsi"/>
          <w:color w:val="000000" w:themeColor="text1"/>
        </w:rPr>
        <w:t>trash circling the planet</w:t>
      </w:r>
      <w:r w:rsidRPr="009948A6">
        <w:rPr>
          <w:rFonts w:asciiTheme="majorHAnsi" w:hAnsiTheme="majorHAnsi" w:cstheme="majorHAnsi"/>
          <w:color w:val="000000" w:themeColor="text1"/>
        </w:rPr>
        <w:t>, too. Twenty-one thousand </w:t>
      </w:r>
      <w:hyperlink r:id="rId20" w:history="1">
        <w:r w:rsidRPr="009948A6">
          <w:rPr>
            <w:rStyle w:val="Hyperlink"/>
            <w:rFonts w:asciiTheme="majorHAnsi" w:hAnsiTheme="majorHAnsi" w:cstheme="majorHAnsi"/>
            <w:color w:val="000000" w:themeColor="text1"/>
          </w:rPr>
          <w:t>baseball-sized chunks</w:t>
        </w:r>
      </w:hyperlink>
      <w:r w:rsidRPr="009948A6">
        <w:rPr>
          <w:rFonts w:asciiTheme="majorHAnsi" w:hAnsiTheme="majorHAnsi" w:cstheme="majorHAnsi"/>
          <w:color w:val="000000" w:themeColor="text1"/>
        </w:rPr>
        <w:t> of debris, </w:t>
      </w:r>
      <w:hyperlink r:id="rId21" w:history="1">
        <w:r w:rsidRPr="009948A6">
          <w:rPr>
            <w:rStyle w:val="Hyperlink"/>
            <w:rFonts w:asciiTheme="majorHAnsi" w:hAnsiTheme="majorHAnsi" w:cstheme="majorHAnsi"/>
            <w:color w:val="000000" w:themeColor="text1"/>
          </w:rPr>
          <w:t xml:space="preserve">according to </w:t>
        </w:r>
        <w:r w:rsidRPr="009948A6">
          <w:rPr>
            <w:rStyle w:val="Hyperlink"/>
            <w:rFonts w:asciiTheme="majorHAnsi" w:hAnsiTheme="majorHAnsi" w:cstheme="majorHAnsi"/>
            <w:color w:val="000000" w:themeColor="text1"/>
          </w:rPr>
          <w:lastRenderedPageBreak/>
          <w:t>NASA</w:t>
        </w:r>
      </w:hyperlink>
      <w:r w:rsidRPr="009948A6">
        <w:rPr>
          <w:rFonts w:asciiTheme="majorHAnsi" w:hAnsiTheme="majorHAnsi" w:cstheme="majorHAnsi"/>
          <w:color w:val="000000" w:themeColor="text1"/>
        </w:rPr>
        <w:t xml:space="preserve">. But that </w:t>
      </w:r>
      <w:r w:rsidRPr="009948A6">
        <w:rPr>
          <w:rStyle w:val="StyleUnderline"/>
          <w:rFonts w:asciiTheme="majorHAnsi" w:hAnsiTheme="majorHAnsi" w:cstheme="majorHAnsi"/>
          <w:color w:val="000000" w:themeColor="text1"/>
        </w:rPr>
        <w:t xml:space="preserve">number's dwarfed by the number of small particles. </w:t>
      </w:r>
      <w:proofErr w:type="gramStart"/>
      <w:r w:rsidRPr="009948A6">
        <w:rPr>
          <w:rStyle w:val="StyleUnderline"/>
          <w:rFonts w:asciiTheme="majorHAnsi" w:hAnsiTheme="majorHAnsi" w:cstheme="majorHAnsi"/>
          <w:color w:val="000000" w:themeColor="text1"/>
        </w:rPr>
        <w:t>There's</w:t>
      </w:r>
      <w:proofErr w:type="gramEnd"/>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hundreds of millions of</w:t>
      </w:r>
      <w:r w:rsidRPr="009948A6">
        <w:rPr>
          <w:rStyle w:val="StyleUnderline"/>
          <w:rFonts w:asciiTheme="majorHAnsi" w:hAnsiTheme="majorHAnsi" w:cstheme="majorHAnsi"/>
          <w:color w:val="000000" w:themeColor="text1"/>
        </w:rPr>
        <w:t xml:space="preserve"> those.</w:t>
      </w:r>
    </w:p>
    <w:p w14:paraId="4E62A087"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"And those </w:t>
      </w:r>
      <w:r w:rsidRPr="009948A6">
        <w:rPr>
          <w:rStyle w:val="StyleUnderline"/>
          <w:rFonts w:asciiTheme="majorHAnsi" w:hAnsiTheme="majorHAnsi" w:cstheme="majorHAnsi"/>
          <w:color w:val="000000" w:themeColor="text1"/>
          <w:highlight w:val="cyan"/>
        </w:rPr>
        <w:t>smaller particles</w:t>
      </w:r>
      <w:r w:rsidRPr="009948A6">
        <w:rPr>
          <w:rStyle w:val="StyleUnderline"/>
          <w:rFonts w:asciiTheme="majorHAnsi" w:hAnsiTheme="majorHAnsi" w:cstheme="majorHAnsi"/>
          <w:color w:val="000000" w:themeColor="text1"/>
        </w:rPr>
        <w:t xml:space="preserve"> tend to be </w:t>
      </w:r>
      <w:r w:rsidRPr="009948A6">
        <w:rPr>
          <w:rStyle w:val="StyleUnderline"/>
          <w:rFonts w:asciiTheme="majorHAnsi" w:hAnsiTheme="majorHAnsi" w:cstheme="majorHAnsi"/>
          <w:color w:val="000000" w:themeColor="text1"/>
          <w:highlight w:val="cyan"/>
        </w:rPr>
        <w:t>go</w:t>
      </w:r>
      <w:r w:rsidRPr="009948A6">
        <w:rPr>
          <w:rStyle w:val="StyleUnderline"/>
          <w:rFonts w:asciiTheme="majorHAnsi" w:hAnsiTheme="majorHAnsi" w:cstheme="majorHAnsi"/>
          <w:color w:val="000000" w:themeColor="text1"/>
        </w:rPr>
        <w:t xml:space="preserve">ing </w:t>
      </w:r>
      <w:r w:rsidRPr="009948A6">
        <w:rPr>
          <w:rStyle w:val="StyleUnderline"/>
          <w:rFonts w:asciiTheme="majorHAnsi" w:hAnsiTheme="majorHAnsi" w:cstheme="majorHAnsi"/>
          <w:color w:val="000000" w:themeColor="text1"/>
          <w:highlight w:val="cyan"/>
        </w:rPr>
        <w:t>fast</w:t>
      </w:r>
      <w:r w:rsidRPr="009948A6">
        <w:rPr>
          <w:rFonts w:asciiTheme="majorHAnsi" w:hAnsiTheme="majorHAnsi" w:cstheme="majorHAnsi"/>
          <w:color w:val="000000" w:themeColor="text1"/>
          <w:highlight w:val="cyan"/>
        </w:rPr>
        <w:t>.</w:t>
      </w:r>
      <w:r w:rsidRPr="009948A6">
        <w:rPr>
          <w:rFonts w:asciiTheme="majorHAnsi" w:hAnsiTheme="majorHAnsi" w:cstheme="majorHAnsi"/>
          <w:color w:val="000000" w:themeColor="text1"/>
        </w:rPr>
        <w:t xml:space="preserve"> Think of picking up a grain of sand </w:t>
      </w:r>
      <w:r w:rsidRPr="009948A6">
        <w:rPr>
          <w:rStyle w:val="StyleUnderline"/>
          <w:color w:val="000000" w:themeColor="text1"/>
          <w:highlight w:val="cyan"/>
        </w:rPr>
        <w:t>at</w:t>
      </w:r>
      <w:r w:rsidRPr="009948A6">
        <w:rPr>
          <w:rFonts w:asciiTheme="majorHAnsi" w:hAnsiTheme="majorHAnsi" w:cstheme="majorHAnsi"/>
          <w:color w:val="000000" w:themeColor="text1"/>
        </w:rPr>
        <w:t xml:space="preserve"> the beach, and that would be on the large side. But </w:t>
      </w:r>
      <w:r w:rsidRPr="009948A6">
        <w:rPr>
          <w:rStyle w:val="StyleUnderline"/>
          <w:rFonts w:asciiTheme="majorHAnsi" w:hAnsiTheme="majorHAnsi" w:cstheme="majorHAnsi"/>
          <w:color w:val="000000" w:themeColor="text1"/>
        </w:rPr>
        <w:t xml:space="preserve">they're going </w:t>
      </w:r>
      <w:r w:rsidRPr="009948A6">
        <w:rPr>
          <w:rStyle w:val="StyleUnderline"/>
          <w:rFonts w:asciiTheme="majorHAnsi" w:hAnsiTheme="majorHAnsi" w:cstheme="majorHAnsi"/>
          <w:color w:val="000000" w:themeColor="text1"/>
          <w:highlight w:val="cyan"/>
        </w:rPr>
        <w:t>60 kilometers per second</w:t>
      </w:r>
      <w:r w:rsidRPr="009948A6">
        <w:rPr>
          <w:rFonts w:asciiTheme="majorHAnsi" w:hAnsiTheme="majorHAnsi" w:cstheme="majorHAnsi"/>
          <w:color w:val="000000" w:themeColor="text1"/>
        </w:rPr>
        <w:t>." </w:t>
      </w:r>
    </w:p>
    <w:p w14:paraId="38B5363B" w14:textId="77777777" w:rsidR="0088348E" w:rsidRPr="009948A6" w:rsidRDefault="0088348E" w:rsidP="0088348E">
      <w:pPr>
        <w:rPr>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Sigrid Close, an applied physicist and astronautical engineer at Stanford University</w:t>
      </w:r>
      <w:r w:rsidRPr="009948A6">
        <w:rPr>
          <w:rFonts w:asciiTheme="majorHAnsi" w:hAnsiTheme="majorHAnsi" w:cstheme="majorHAnsi"/>
          <w:color w:val="000000" w:themeColor="text1"/>
        </w:rPr>
        <w:t xml:space="preserve">. Close </w:t>
      </w:r>
      <w:r w:rsidRPr="009948A6">
        <w:rPr>
          <w:rStyle w:val="StyleUnderline"/>
          <w:color w:val="000000" w:themeColor="text1"/>
        </w:rPr>
        <w:t>says</w:t>
      </w:r>
      <w:r w:rsidRPr="009948A6">
        <w:rPr>
          <w:rFonts w:asciiTheme="majorHAnsi" w:hAnsiTheme="majorHAnsi" w:cstheme="majorHAnsi"/>
          <w:color w:val="000000" w:themeColor="text1"/>
        </w:rPr>
        <w:t xml:space="preserve"> that whereas </w:t>
      </w:r>
      <w:r w:rsidRPr="009948A6">
        <w:rPr>
          <w:rStyle w:val="StyleUnderline"/>
          <w:rFonts w:asciiTheme="majorHAnsi" w:hAnsiTheme="majorHAnsi" w:cstheme="majorHAnsi"/>
          <w:color w:val="000000" w:themeColor="text1"/>
        </w:rPr>
        <w:t xml:space="preserve">mechanical damage—like punctures—is the worry with the bigger chunks, the dust-sized stuff </w:t>
      </w:r>
      <w:r w:rsidRPr="009948A6">
        <w:rPr>
          <w:rStyle w:val="StyleUnderline"/>
          <w:rFonts w:asciiTheme="majorHAnsi" w:hAnsiTheme="majorHAnsi" w:cstheme="majorHAnsi"/>
          <w:color w:val="000000" w:themeColor="text1"/>
          <w:highlight w:val="cyan"/>
        </w:rPr>
        <w:t>might leave</w:t>
      </w:r>
      <w:r w:rsidRPr="009948A6">
        <w:rPr>
          <w:rStyle w:val="StyleUnderline"/>
          <w:rFonts w:asciiTheme="majorHAnsi" w:hAnsiTheme="majorHAnsi" w:cstheme="majorHAnsi"/>
          <w:color w:val="000000" w:themeColor="text1"/>
        </w:rPr>
        <w:t xml:space="preserve"> more insidious, </w:t>
      </w:r>
      <w:r w:rsidRPr="009948A6">
        <w:rPr>
          <w:rStyle w:val="StyleUnderline"/>
          <w:rFonts w:asciiTheme="majorHAnsi" w:hAnsiTheme="majorHAnsi" w:cstheme="majorHAnsi"/>
          <w:color w:val="000000" w:themeColor="text1"/>
          <w:highlight w:val="cyan"/>
        </w:rPr>
        <w:t xml:space="preserve">invisible </w:t>
      </w:r>
      <w:r w:rsidRPr="009948A6">
        <w:rPr>
          <w:rStyle w:val="StyleUnderline"/>
          <w:rFonts w:asciiTheme="majorHAnsi" w:hAnsiTheme="majorHAnsi" w:cstheme="majorHAnsi"/>
          <w:color w:val="000000" w:themeColor="text1"/>
        </w:rPr>
        <w:t>marks on satellites—by causing</w:t>
      </w:r>
      <w:r w:rsidRPr="009948A6">
        <w:rPr>
          <w:rStyle w:val="StyleUnderline"/>
          <w:rFonts w:asciiTheme="majorHAnsi" w:hAnsiTheme="majorHAnsi" w:cstheme="majorHAnsi"/>
          <w:color w:val="000000" w:themeColor="text1"/>
          <w:highlight w:val="cyan"/>
        </w:rPr>
        <w:t xml:space="preserve"> electrical damage</w:t>
      </w:r>
      <w:r w:rsidRPr="009948A6">
        <w:rPr>
          <w:rFonts w:asciiTheme="majorHAnsi" w:hAnsiTheme="majorHAnsi" w:cstheme="majorHAnsi"/>
          <w:color w:val="000000" w:themeColor="text1"/>
        </w:rPr>
        <w:t>.</w:t>
      </w:r>
    </w:p>
    <w:p w14:paraId="1AEE5173"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"We also think this phenomenon can be attributed to some of the failures and anomalies we see on orbit, that right now are basically tagged as 'unknown cause.'"</w:t>
      </w:r>
    </w:p>
    <w:p w14:paraId="43B75E5A" w14:textId="77777777" w:rsidR="0088348E" w:rsidRPr="009948A6" w:rsidRDefault="0088348E" w:rsidP="0088348E">
      <w:pPr>
        <w:rPr>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Close and her colleague Alex Fletcher modeled this phenomenon mathematically, based on plasma physics behavior</w:t>
      </w:r>
      <w:r w:rsidRPr="009948A6">
        <w:rPr>
          <w:rFonts w:asciiTheme="majorHAnsi" w:hAnsiTheme="majorHAnsi" w:cstheme="majorHAnsi"/>
          <w:color w:val="000000" w:themeColor="text1"/>
        </w:rPr>
        <w:t xml:space="preserve">. And here's what they think happens. </w:t>
      </w:r>
      <w:r w:rsidRPr="009948A6">
        <w:rPr>
          <w:rStyle w:val="StyleUnderline"/>
          <w:rFonts w:asciiTheme="majorHAnsi" w:hAnsiTheme="majorHAnsi" w:cstheme="majorHAnsi"/>
          <w:color w:val="000000" w:themeColor="text1"/>
        </w:rPr>
        <w:t xml:space="preserve">First, the dust slams into the spacecraft. Incredibly fast. It </w:t>
      </w:r>
      <w:r w:rsidRPr="009948A6">
        <w:rPr>
          <w:rStyle w:val="StyleUnderline"/>
          <w:rFonts w:asciiTheme="majorHAnsi" w:hAnsiTheme="majorHAnsi" w:cstheme="majorHAnsi"/>
          <w:color w:val="000000" w:themeColor="text1"/>
          <w:highlight w:val="cyan"/>
        </w:rPr>
        <w:t>vaporizes</w:t>
      </w:r>
      <w:r w:rsidRPr="009948A6">
        <w:rPr>
          <w:rStyle w:val="StyleUnderline"/>
          <w:rFonts w:asciiTheme="majorHAnsi" w:hAnsiTheme="majorHAnsi" w:cstheme="majorHAnsi"/>
          <w:color w:val="000000" w:themeColor="text1"/>
        </w:rPr>
        <w:t xml:space="preserve"> and ionizes a </w:t>
      </w:r>
      <w:r w:rsidRPr="009948A6">
        <w:rPr>
          <w:rStyle w:val="StyleUnderline"/>
          <w:rFonts w:asciiTheme="majorHAnsi" w:hAnsiTheme="majorHAnsi" w:cstheme="majorHAnsi"/>
          <w:color w:val="000000" w:themeColor="text1"/>
          <w:highlight w:val="cyan"/>
        </w:rPr>
        <w:t>bit of the ship—and itself</w:t>
      </w:r>
      <w:r w:rsidRPr="009948A6">
        <w:rPr>
          <w:rStyle w:val="StyleUnderline"/>
          <w:rFonts w:asciiTheme="majorHAnsi" w:hAnsiTheme="majorHAnsi" w:cstheme="majorHAnsi"/>
          <w:color w:val="000000" w:themeColor="text1"/>
        </w:rPr>
        <w:t xml:space="preserve">. Which </w:t>
      </w:r>
      <w:r w:rsidRPr="009948A6">
        <w:rPr>
          <w:rStyle w:val="StyleUnderline"/>
          <w:rFonts w:asciiTheme="majorHAnsi" w:hAnsiTheme="majorHAnsi" w:cstheme="majorHAnsi"/>
          <w:color w:val="000000" w:themeColor="text1"/>
          <w:highlight w:val="cyan"/>
        </w:rPr>
        <w:t>generates a cloud of</w:t>
      </w:r>
      <w:r w:rsidRPr="009948A6">
        <w:rPr>
          <w:rStyle w:val="StyleUnderline"/>
          <w:rFonts w:asciiTheme="majorHAnsi" w:hAnsiTheme="majorHAnsi" w:cstheme="majorHAnsi"/>
          <w:color w:val="000000" w:themeColor="text1"/>
        </w:rPr>
        <w:t xml:space="preserve"> ions and </w:t>
      </w:r>
      <w:r w:rsidRPr="009948A6">
        <w:rPr>
          <w:rStyle w:val="StyleUnderline"/>
          <w:rFonts w:asciiTheme="majorHAnsi" w:hAnsiTheme="majorHAnsi" w:cstheme="majorHAnsi"/>
          <w:color w:val="000000" w:themeColor="text1"/>
          <w:highlight w:val="cyan"/>
        </w:rPr>
        <w:t>electrons,</w:t>
      </w:r>
      <w:r w:rsidRPr="009948A6">
        <w:rPr>
          <w:rStyle w:val="StyleUnderline"/>
          <w:rFonts w:asciiTheme="majorHAnsi" w:hAnsiTheme="majorHAnsi" w:cstheme="majorHAnsi"/>
          <w:color w:val="000000" w:themeColor="text1"/>
        </w:rPr>
        <w:t xml:space="preserve"> traveling at different speeds. And then: "It's like a spring action, the electrons are pulled back to the ions, ions are being pushed ahead a little bit. And then the electrons overshoot the ions, so they oscillate, and then they go back out again.”</w:t>
      </w:r>
    </w:p>
    <w:p w14:paraId="6CAB77A9" w14:textId="77777777" w:rsidR="0088348E" w:rsidRPr="009948A6" w:rsidRDefault="0088348E" w:rsidP="0088348E">
      <w:pPr>
        <w:rPr>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 xml:space="preserve">That movement of electrons </w:t>
      </w:r>
      <w:r w:rsidRPr="009948A6">
        <w:rPr>
          <w:rStyle w:val="StyleUnderline"/>
          <w:rFonts w:asciiTheme="majorHAnsi" w:hAnsiTheme="majorHAnsi" w:cstheme="majorHAnsi"/>
          <w:color w:val="000000" w:themeColor="text1"/>
          <w:highlight w:val="cyan"/>
        </w:rPr>
        <w:t>creates a pulse of electromagnetic radiation</w:t>
      </w:r>
      <w:r w:rsidRPr="009948A6">
        <w:rPr>
          <w:rFonts w:asciiTheme="majorHAnsi" w:hAnsiTheme="majorHAnsi" w:cstheme="majorHAnsi"/>
          <w:color w:val="000000" w:themeColor="text1"/>
        </w:rPr>
        <w:t>, which Close says could be the culprit for some of that electrical damage to satellites. The study is in the journal Physics of Plasmas. [Alex C. Fletcher and Sigrid Close, </w:t>
      </w:r>
      <w:hyperlink r:id="rId22" w:history="1">
        <w:r w:rsidRPr="009948A6">
          <w:rPr>
            <w:rStyle w:val="Hyperlink"/>
            <w:rFonts w:asciiTheme="majorHAnsi" w:hAnsiTheme="majorHAnsi" w:cstheme="majorHAnsi"/>
            <w:color w:val="000000" w:themeColor="text1"/>
          </w:rPr>
          <w:t>Particle-in-cell simulations of an RF emission mechanism associated with hypervelocity impact plasmas</w:t>
        </w:r>
      </w:hyperlink>
      <w:r w:rsidRPr="009948A6">
        <w:rPr>
          <w:rFonts w:asciiTheme="majorHAnsi" w:hAnsiTheme="majorHAnsi" w:cstheme="majorHAnsi"/>
          <w:color w:val="000000" w:themeColor="text1"/>
        </w:rPr>
        <w:t>]</w:t>
      </w:r>
    </w:p>
    <w:p w14:paraId="091A8DDA" w14:textId="77777777" w:rsidR="0088348E" w:rsidRPr="009948A6" w:rsidRDefault="0088348E" w:rsidP="0088348E">
      <w:pPr>
        <w:rPr>
          <w:color w:val="000000" w:themeColor="text1"/>
        </w:rPr>
      </w:pPr>
    </w:p>
    <w:p w14:paraId="5AC0969F" w14:textId="77777777" w:rsidR="0088348E" w:rsidRPr="009948A6" w:rsidRDefault="0088348E" w:rsidP="0088348E">
      <w:pPr>
        <w:pStyle w:val="Heading3"/>
        <w:rPr>
          <w:rFonts w:asciiTheme="majorHAnsi" w:hAnsiTheme="majorHAnsi" w:cstheme="majorHAnsi"/>
          <w:color w:val="000000" w:themeColor="text1"/>
        </w:rPr>
      </w:pPr>
      <w:r w:rsidRPr="009948A6">
        <w:rPr>
          <w:rFonts w:asciiTheme="majorHAnsi" w:hAnsiTheme="majorHAnsi" w:cstheme="majorHAnsi"/>
          <w:color w:val="000000" w:themeColor="text1"/>
        </w:rPr>
        <w:lastRenderedPageBreak/>
        <w:t xml:space="preserve">1AC – </w:t>
      </w:r>
      <w:proofErr w:type="spellStart"/>
      <w:r w:rsidRPr="009948A6">
        <w:rPr>
          <w:rFonts w:asciiTheme="majorHAnsi" w:hAnsiTheme="majorHAnsi" w:cstheme="majorHAnsi"/>
          <w:color w:val="000000" w:themeColor="text1"/>
        </w:rPr>
        <w:t>Multilat</w:t>
      </w:r>
      <w:proofErr w:type="spellEnd"/>
    </w:p>
    <w:p w14:paraId="295F34F8"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 xml:space="preserve">Advantage 2 is </w:t>
      </w:r>
      <w:proofErr w:type="spellStart"/>
      <w:r w:rsidRPr="009948A6">
        <w:rPr>
          <w:rFonts w:asciiTheme="majorHAnsi" w:hAnsiTheme="majorHAnsi" w:cstheme="majorHAnsi"/>
          <w:color w:val="000000" w:themeColor="text1"/>
        </w:rPr>
        <w:t>Multilat</w:t>
      </w:r>
      <w:proofErr w:type="spellEnd"/>
      <w:r w:rsidRPr="009948A6">
        <w:rPr>
          <w:rFonts w:asciiTheme="majorHAnsi" w:hAnsiTheme="majorHAnsi" w:cstheme="majorHAnsi"/>
          <w:color w:val="000000" w:themeColor="text1"/>
        </w:rPr>
        <w:t xml:space="preserve"> –</w:t>
      </w:r>
    </w:p>
    <w:p w14:paraId="447FD474"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Cooperation is declining now---clarifying national policy solves---key to stop space arms racing, solve climate change and natural disasters [0:38]</w:t>
      </w:r>
    </w:p>
    <w:p w14:paraId="77062F1E" w14:textId="77777777" w:rsidR="0088348E" w:rsidRPr="009948A6" w:rsidRDefault="0088348E" w:rsidP="0088348E">
      <w:pPr>
        <w:rPr>
          <w:color w:val="000000" w:themeColor="text1"/>
        </w:rPr>
      </w:pPr>
      <w:r w:rsidRPr="009948A6">
        <w:rPr>
          <w:color w:val="000000" w:themeColor="text1"/>
        </w:rPr>
        <w:tab/>
        <w:t>--- We emphasized all the important internal links and things.</w:t>
      </w:r>
    </w:p>
    <w:p w14:paraId="434A8EF4" w14:textId="77777777" w:rsidR="0088348E" w:rsidRPr="009948A6" w:rsidRDefault="0088348E" w:rsidP="0088348E">
      <w:pPr>
        <w:rPr>
          <w:rFonts w:asciiTheme="majorHAnsi" w:hAnsiTheme="majorHAnsi" w:cstheme="majorHAnsi"/>
          <w:color w:val="000000" w:themeColor="text1"/>
        </w:rPr>
      </w:pPr>
      <w:proofErr w:type="spellStart"/>
      <w:r w:rsidRPr="009948A6">
        <w:rPr>
          <w:rStyle w:val="Style13ptBold"/>
          <w:rFonts w:asciiTheme="majorHAnsi" w:hAnsiTheme="majorHAnsi" w:cstheme="majorHAnsi"/>
          <w:color w:val="000000" w:themeColor="text1"/>
        </w:rPr>
        <w:t>Wemer</w:t>
      </w:r>
      <w:proofErr w:type="spellEnd"/>
      <w:r w:rsidRPr="009948A6">
        <w:rPr>
          <w:rStyle w:val="Style13ptBold"/>
          <w:rFonts w:asciiTheme="majorHAnsi" w:hAnsiTheme="majorHAnsi" w:cstheme="majorHAnsi"/>
          <w:color w:val="000000" w:themeColor="text1"/>
        </w:rPr>
        <w:t xml:space="preserve"> 18</w:t>
      </w:r>
      <w:r w:rsidRPr="009948A6">
        <w:rPr>
          <w:rFonts w:asciiTheme="majorHAnsi" w:hAnsiTheme="majorHAnsi" w:cstheme="majorHAnsi"/>
          <w:color w:val="000000" w:themeColor="text1"/>
        </w:rPr>
        <w:t xml:space="preserve"> [(David A. </w:t>
      </w:r>
      <w:proofErr w:type="spellStart"/>
      <w:r w:rsidRPr="009948A6">
        <w:rPr>
          <w:rFonts w:asciiTheme="majorHAnsi" w:hAnsiTheme="majorHAnsi" w:cstheme="majorHAnsi"/>
          <w:color w:val="000000" w:themeColor="text1"/>
        </w:rPr>
        <w:t>Wemer</w:t>
      </w:r>
      <w:proofErr w:type="spellEnd"/>
      <w:r w:rsidRPr="009948A6">
        <w:rPr>
          <w:rFonts w:asciiTheme="majorHAnsi" w:hAnsiTheme="majorHAnsi" w:cstheme="majorHAnsi"/>
          <w:color w:val="000000" w:themeColor="text1"/>
        </w:rPr>
        <w:t xml:space="preserve">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23" w:history="1">
        <w:r w:rsidRPr="009948A6">
          <w:rPr>
            <w:rStyle w:val="Hyperlink"/>
            <w:rFonts w:asciiTheme="majorHAnsi" w:hAnsiTheme="majorHAnsi" w:cstheme="majorHAnsi"/>
            <w:color w:val="000000" w:themeColor="text1"/>
          </w:rPr>
          <w:t>https://www.atlanticcouncil.org/blogs/new-atlanticist/can-international-cooperation-in-space-survive-geopolitical-competition-on-earth</w:t>
        </w:r>
      </w:hyperlink>
      <w:r w:rsidRPr="009948A6">
        <w:rPr>
          <w:rFonts w:asciiTheme="majorHAnsi" w:hAnsiTheme="majorHAnsi" w:cstheme="majorHAnsi"/>
          <w:color w:val="000000" w:themeColor="text1"/>
        </w:rPr>
        <w:t>)]</w:t>
      </w:r>
    </w:p>
    <w:p w14:paraId="1E5B06A0" w14:textId="77777777" w:rsidR="0088348E" w:rsidRPr="009948A6" w:rsidRDefault="0088348E" w:rsidP="0088348E">
      <w:pPr>
        <w:rPr>
          <w:rStyle w:val="StyleUnderline"/>
          <w:rFonts w:asciiTheme="majorHAnsi" w:hAnsiTheme="majorHAnsi" w:cstheme="majorHAnsi"/>
          <w:color w:val="000000" w:themeColor="text1"/>
        </w:rPr>
      </w:pPr>
      <w:r w:rsidRPr="009948A6">
        <w:rPr>
          <w:rFonts w:asciiTheme="majorHAnsi" w:hAnsiTheme="majorHAnsi" w:cstheme="majorHAnsi"/>
          <w:color w:val="000000" w:themeColor="text1"/>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w:t>
      </w:r>
      <w:proofErr w:type="spellStart"/>
      <w:r w:rsidRPr="009948A6">
        <w:rPr>
          <w:rFonts w:asciiTheme="majorHAnsi" w:hAnsiTheme="majorHAnsi" w:cstheme="majorHAnsi"/>
          <w:color w:val="000000" w:themeColor="text1"/>
          <w:sz w:val="16"/>
        </w:rPr>
        <w:t>Ovchinin</w:t>
      </w:r>
      <w:proofErr w:type="spellEnd"/>
      <w:r w:rsidRPr="009948A6">
        <w:rPr>
          <w:rFonts w:asciiTheme="majorHAnsi" w:hAnsiTheme="majorHAnsi" w:cstheme="majorHAnsi"/>
          <w:color w:val="000000" w:themeColor="text1"/>
          <w:sz w:val="16"/>
        </w:rPr>
        <w:t xml:space="preserve">, after one of the side boosters on their Soyuz rocket crashed into their second-stage boosters, rather than detaching from the system. Both astronauts safely returned to Earth, a welcome relief given the tragically long list of launch accidents. Hague and </w:t>
      </w:r>
      <w:proofErr w:type="spellStart"/>
      <w:r w:rsidRPr="009948A6">
        <w:rPr>
          <w:rFonts w:asciiTheme="majorHAnsi" w:hAnsiTheme="majorHAnsi" w:cstheme="majorHAnsi"/>
          <w:color w:val="000000" w:themeColor="text1"/>
          <w:sz w:val="16"/>
        </w:rPr>
        <w:t>Ovchinin’s</w:t>
      </w:r>
      <w:proofErr w:type="spellEnd"/>
      <w:r w:rsidRPr="009948A6">
        <w:rPr>
          <w:rFonts w:asciiTheme="majorHAnsi" w:hAnsiTheme="majorHAnsi" w:cstheme="majorHAnsi"/>
          <w:color w:val="000000" w:themeColor="text1"/>
          <w:sz w:val="16"/>
        </w:rPr>
        <w:t xml:space="preserve"> mission </w:t>
      </w:r>
      <w:proofErr w:type="gramStart"/>
      <w:r w:rsidRPr="009948A6">
        <w:rPr>
          <w:rFonts w:asciiTheme="majorHAnsi" w:hAnsiTheme="majorHAnsi" w:cstheme="majorHAnsi"/>
          <w:color w:val="000000" w:themeColor="text1"/>
          <w:sz w:val="16"/>
        </w:rPr>
        <w:t>was</w:t>
      </w:r>
      <w:proofErr w:type="gramEnd"/>
      <w:r w:rsidRPr="009948A6">
        <w:rPr>
          <w:rFonts w:asciiTheme="majorHAnsi" w:hAnsiTheme="majorHAnsi" w:cstheme="majorHAnsi"/>
          <w:color w:val="000000" w:themeColor="text1"/>
          <w:sz w:val="16"/>
        </w:rPr>
        <w:t xml:space="preserve">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9948A6">
        <w:rPr>
          <w:rStyle w:val="StyleUnderline"/>
          <w:rFonts w:asciiTheme="majorHAnsi" w:hAnsiTheme="majorHAnsi" w:cstheme="majorHAnsi"/>
          <w:color w:val="000000" w:themeColor="text1"/>
        </w:rPr>
        <w:t xml:space="preserve">Ever since the end of the NASA Space Shuttle program in 2011, </w:t>
      </w:r>
      <w:r w:rsidRPr="009948A6">
        <w:rPr>
          <w:rStyle w:val="StyleUnderline"/>
          <w:rFonts w:asciiTheme="majorHAnsi" w:hAnsiTheme="majorHAnsi" w:cstheme="majorHAnsi"/>
          <w:color w:val="000000" w:themeColor="text1"/>
          <w:highlight w:val="cyan"/>
        </w:rPr>
        <w:t>US</w:t>
      </w:r>
      <w:r w:rsidRPr="009948A6">
        <w:rPr>
          <w:rStyle w:val="StyleUnderline"/>
          <w:rFonts w:asciiTheme="majorHAnsi" w:hAnsiTheme="majorHAnsi" w:cstheme="majorHAnsi"/>
          <w:color w:val="000000" w:themeColor="text1"/>
        </w:rPr>
        <w:t xml:space="preserve"> astronauts have </w:t>
      </w:r>
      <w:r w:rsidRPr="009948A6">
        <w:rPr>
          <w:rStyle w:val="StyleUnderline"/>
          <w:rFonts w:asciiTheme="majorHAnsi" w:hAnsiTheme="majorHAnsi" w:cstheme="majorHAnsi"/>
          <w:color w:val="000000" w:themeColor="text1"/>
          <w:highlight w:val="cyan"/>
        </w:rPr>
        <w:t>relie</w:t>
      </w:r>
      <w:r w:rsidRPr="009948A6">
        <w:rPr>
          <w:rStyle w:val="StyleUnderline"/>
          <w:rFonts w:asciiTheme="majorHAnsi" w:hAnsiTheme="majorHAnsi" w:cstheme="majorHAnsi"/>
          <w:color w:val="000000" w:themeColor="text1"/>
        </w:rPr>
        <w:t xml:space="preserve">d </w:t>
      </w:r>
      <w:r w:rsidRPr="009948A6">
        <w:rPr>
          <w:rStyle w:val="StyleUnderline"/>
          <w:rFonts w:asciiTheme="majorHAnsi" w:hAnsiTheme="majorHAnsi" w:cstheme="majorHAnsi"/>
          <w:color w:val="000000" w:themeColor="text1"/>
          <w:highlight w:val="cyan"/>
        </w:rPr>
        <w:t>on Russia</w:t>
      </w:r>
      <w:r w:rsidRPr="009948A6">
        <w:rPr>
          <w:rStyle w:val="StyleUnderline"/>
          <w:rFonts w:asciiTheme="majorHAnsi" w:hAnsiTheme="majorHAnsi" w:cstheme="majorHAnsi"/>
          <w:color w:val="000000" w:themeColor="text1"/>
        </w:rPr>
        <w:t xml:space="preserve">n Soyuz rockets </w:t>
      </w:r>
      <w:r w:rsidRPr="009948A6">
        <w:rPr>
          <w:rStyle w:val="StyleUnderline"/>
          <w:rFonts w:asciiTheme="majorHAnsi" w:hAnsiTheme="majorHAnsi" w:cstheme="majorHAnsi"/>
          <w:color w:val="000000" w:themeColor="text1"/>
          <w:highlight w:val="cyan"/>
        </w:rPr>
        <w:t>to get</w:t>
      </w:r>
      <w:r w:rsidRPr="009948A6">
        <w:rPr>
          <w:rStyle w:val="StyleUnderline"/>
          <w:rFonts w:asciiTheme="majorHAnsi" w:hAnsiTheme="majorHAnsi" w:cstheme="majorHAnsi"/>
          <w:color w:val="000000" w:themeColor="text1"/>
        </w:rPr>
        <w:t xml:space="preserve"> them </w:t>
      </w:r>
      <w:r w:rsidRPr="009948A6">
        <w:rPr>
          <w:rStyle w:val="StyleUnderline"/>
          <w:rFonts w:asciiTheme="majorHAnsi" w:hAnsiTheme="majorHAnsi" w:cstheme="majorHAnsi"/>
          <w:color w:val="000000" w:themeColor="text1"/>
          <w:highlight w:val="cyan"/>
        </w:rPr>
        <w:t>to the ISS,</w:t>
      </w:r>
      <w:r w:rsidRPr="009948A6">
        <w:rPr>
          <w:rStyle w:val="StyleUnderline"/>
          <w:rFonts w:asciiTheme="majorHAnsi" w:hAnsiTheme="majorHAnsi" w:cstheme="majorHAnsi"/>
          <w:color w:val="000000" w:themeColor="text1"/>
        </w:rPr>
        <w:t xml:space="preserve"> a startling dependence given the tension between both countries.</w:t>
      </w:r>
      <w:r w:rsidRPr="009948A6">
        <w:rPr>
          <w:rFonts w:asciiTheme="majorHAnsi" w:hAnsiTheme="majorHAnsi" w:cstheme="majorHAnsi"/>
          <w:color w:val="000000" w:themeColor="text1"/>
          <w:sz w:val="16"/>
        </w:rPr>
        <w:t xml:space="preserve"> NASA never envisioned this arrangement to be anything more than temporary as it hopes to send future US astronauts on US private launch systems as soon as sometime next year. </w:t>
      </w:r>
      <w:r w:rsidRPr="009948A6">
        <w:rPr>
          <w:rStyle w:val="StyleUnderline"/>
          <w:rFonts w:asciiTheme="majorHAnsi" w:hAnsiTheme="majorHAnsi" w:cstheme="majorHAnsi"/>
          <w:color w:val="000000" w:themeColor="text1"/>
        </w:rPr>
        <w:t xml:space="preserve">The problem with the October 11 launch came just a month after astronauts on the ISS had to plug a small hole in a Soyuz return vehicle docked at the station with “rags and other trash.” Signaling </w:t>
      </w:r>
      <w:r w:rsidRPr="009948A6">
        <w:rPr>
          <w:rStyle w:val="StyleUnderline"/>
          <w:rFonts w:asciiTheme="majorHAnsi" w:hAnsiTheme="majorHAnsi" w:cstheme="majorHAnsi"/>
          <w:color w:val="000000" w:themeColor="text1"/>
          <w:highlight w:val="cyan"/>
        </w:rPr>
        <w:t>growing discord in the relationship</w:t>
      </w:r>
      <w:r w:rsidRPr="009948A6">
        <w:rPr>
          <w:rStyle w:val="StyleUnderline"/>
          <w:rFonts w:asciiTheme="majorHAnsi" w:hAnsiTheme="majorHAnsi" w:cstheme="majorHAnsi"/>
          <w:color w:val="000000" w:themeColor="text1"/>
        </w:rPr>
        <w:t>, Dmitry Rogozin</w:t>
      </w:r>
      <w:r w:rsidRPr="009948A6">
        <w:rPr>
          <w:rFonts w:asciiTheme="majorHAnsi" w:hAnsiTheme="majorHAnsi" w:cstheme="majorHAnsi"/>
          <w:color w:val="000000" w:themeColor="text1"/>
          <w:sz w:val="16"/>
        </w:rPr>
        <w:t xml:space="preserve">, the head of </w:t>
      </w:r>
      <w:proofErr w:type="spellStart"/>
      <w:r w:rsidRPr="009948A6">
        <w:rPr>
          <w:rFonts w:asciiTheme="majorHAnsi" w:hAnsiTheme="majorHAnsi" w:cstheme="majorHAnsi"/>
          <w:color w:val="000000" w:themeColor="text1"/>
          <w:sz w:val="16"/>
        </w:rPr>
        <w:t>Roscosmos</w:t>
      </w:r>
      <w:proofErr w:type="spellEnd"/>
      <w:r w:rsidRPr="009948A6">
        <w:rPr>
          <w:rFonts w:asciiTheme="majorHAnsi" w:hAnsiTheme="majorHAnsi" w:cstheme="majorHAnsi"/>
          <w:color w:val="000000" w:themeColor="text1"/>
          <w:sz w:val="16"/>
        </w:rPr>
        <w:t xml:space="preserve">, the state corporation responsible for </w:t>
      </w:r>
      <w:r w:rsidRPr="009948A6">
        <w:rPr>
          <w:rStyle w:val="StyleUnderline"/>
          <w:rFonts w:asciiTheme="majorHAnsi" w:hAnsiTheme="majorHAnsi" w:cstheme="majorHAnsi"/>
          <w:color w:val="000000" w:themeColor="text1"/>
          <w:highlight w:val="cyan"/>
        </w:rPr>
        <w:t>Russia’s</w:t>
      </w:r>
      <w:r w:rsidRPr="009948A6">
        <w:rPr>
          <w:rFonts w:asciiTheme="majorHAnsi" w:hAnsiTheme="majorHAnsi" w:cstheme="majorHAnsi"/>
          <w:color w:val="000000" w:themeColor="text1"/>
          <w:sz w:val="16"/>
        </w:rPr>
        <w:t xml:space="preserve"> space flight and cosmonautics </w:t>
      </w:r>
      <w:r w:rsidRPr="009948A6">
        <w:rPr>
          <w:rStyle w:val="StyleUnderline"/>
          <w:rFonts w:asciiTheme="majorHAnsi" w:hAnsiTheme="majorHAnsi" w:cstheme="majorHAnsi"/>
          <w:color w:val="000000" w:themeColor="text1"/>
          <w:highlight w:val="cyan"/>
        </w:rPr>
        <w:t>program, shifted</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blame</w:t>
      </w:r>
      <w:r w:rsidRPr="009948A6">
        <w:rPr>
          <w:rStyle w:val="StyleUnderline"/>
          <w:rFonts w:asciiTheme="majorHAnsi" w:hAnsiTheme="majorHAnsi" w:cstheme="majorHAnsi"/>
          <w:color w:val="000000" w:themeColor="text1"/>
        </w:rPr>
        <w:t xml:space="preserve"> for the incident from potential assembly flaws on the Russian-made Soyuz craft to outrageous claims of sabotage by an ISS crewmember</w:t>
      </w:r>
      <w:r w:rsidRPr="009948A6">
        <w:rPr>
          <w:rFonts w:asciiTheme="majorHAnsi" w:hAnsiTheme="majorHAnsi" w:cstheme="majorHAnsi"/>
          <w:color w:val="000000" w:themeColor="text1"/>
          <w:sz w:val="16"/>
        </w:rPr>
        <w:t xml:space="preserve"> (</w:t>
      </w:r>
      <w:proofErr w:type="spellStart"/>
      <w:r w:rsidRPr="009948A6">
        <w:rPr>
          <w:rFonts w:asciiTheme="majorHAnsi" w:hAnsiTheme="majorHAnsi" w:cstheme="majorHAnsi"/>
          <w:color w:val="000000" w:themeColor="text1"/>
          <w:sz w:val="16"/>
        </w:rPr>
        <w:t>Roscosmos</w:t>
      </w:r>
      <w:proofErr w:type="spellEnd"/>
      <w:r w:rsidRPr="009948A6">
        <w:rPr>
          <w:rFonts w:asciiTheme="majorHAnsi" w:hAnsiTheme="majorHAnsi" w:cstheme="majorHAnsi"/>
          <w:color w:val="000000" w:themeColor="text1"/>
          <w:sz w:val="16"/>
        </w:rPr>
        <w:t xml:space="preserve"> and NASA now stress that no ISS crewmembers are being charged with any wrongdoing). NASA Administrator Jim </w:t>
      </w:r>
      <w:proofErr w:type="spellStart"/>
      <w:r w:rsidRPr="009948A6">
        <w:rPr>
          <w:rFonts w:asciiTheme="majorHAnsi" w:hAnsiTheme="majorHAnsi" w:cstheme="majorHAnsi"/>
          <w:color w:val="000000" w:themeColor="text1"/>
          <w:sz w:val="16"/>
        </w:rPr>
        <w:t>Bridenstine</w:t>
      </w:r>
      <w:proofErr w:type="spellEnd"/>
      <w:r w:rsidRPr="009948A6">
        <w:rPr>
          <w:rFonts w:asciiTheme="majorHAnsi" w:hAnsiTheme="majorHAnsi" w:cstheme="majorHAnsi"/>
          <w:color w:val="000000" w:themeColor="text1"/>
          <w:sz w:val="16"/>
        </w:rPr>
        <w:t xml:space="preserve"> has been quick to dismiss suggestions that NASA has doubts about </w:t>
      </w:r>
      <w:proofErr w:type="spellStart"/>
      <w:r w:rsidRPr="009948A6">
        <w:rPr>
          <w:rFonts w:asciiTheme="majorHAnsi" w:hAnsiTheme="majorHAnsi" w:cstheme="majorHAnsi"/>
          <w:color w:val="000000" w:themeColor="text1"/>
          <w:sz w:val="16"/>
        </w:rPr>
        <w:t>Roscosmos</w:t>
      </w:r>
      <w:proofErr w:type="spellEnd"/>
      <w:r w:rsidRPr="009948A6">
        <w:rPr>
          <w:rFonts w:asciiTheme="majorHAnsi" w:hAnsiTheme="majorHAnsi" w:cstheme="majorHAnsi"/>
          <w:color w:val="000000" w:themeColor="text1"/>
          <w:sz w:val="16"/>
        </w:rPr>
        <w:t xml:space="preserve">’ capabilities, but </w:t>
      </w:r>
      <w:r w:rsidRPr="009948A6">
        <w:rPr>
          <w:rStyle w:val="StyleUnderline"/>
          <w:rFonts w:asciiTheme="majorHAnsi" w:hAnsiTheme="majorHAnsi" w:cstheme="majorHAnsi"/>
          <w:color w:val="000000" w:themeColor="text1"/>
          <w:highlight w:val="cyan"/>
        </w:rPr>
        <w:t xml:space="preserve">US-Russian </w:t>
      </w:r>
      <w:r w:rsidRPr="009948A6">
        <w:rPr>
          <w:rStyle w:val="Emphasis"/>
          <w:color w:val="000000" w:themeColor="text1"/>
          <w:highlight w:val="cyan"/>
        </w:rPr>
        <w:t>space relations</w:t>
      </w:r>
      <w:r w:rsidRPr="009948A6">
        <w:rPr>
          <w:rStyle w:val="StyleUnderline"/>
          <w:rFonts w:asciiTheme="majorHAnsi" w:hAnsiTheme="majorHAnsi" w:cstheme="majorHAnsi"/>
          <w:color w:val="000000" w:themeColor="text1"/>
        </w:rPr>
        <w:t xml:space="preserve">, once the </w:t>
      </w:r>
      <w:r w:rsidRPr="009948A6">
        <w:rPr>
          <w:rStyle w:val="StyleUnderline"/>
          <w:rFonts w:asciiTheme="majorHAnsi" w:hAnsiTheme="majorHAnsi" w:cstheme="majorHAnsi"/>
          <w:color w:val="000000" w:themeColor="text1"/>
          <w:highlight w:val="cyan"/>
        </w:rPr>
        <w:t>bedrock of</w:t>
      </w:r>
      <w:r w:rsidRPr="009948A6">
        <w:rPr>
          <w:rStyle w:val="StyleUnderline"/>
          <w:rFonts w:asciiTheme="majorHAnsi" w:hAnsiTheme="majorHAnsi" w:cstheme="majorHAnsi"/>
          <w:color w:val="000000" w:themeColor="text1"/>
        </w:rPr>
        <w:t xml:space="preserve"> international </w:t>
      </w:r>
      <w:r w:rsidRPr="009948A6">
        <w:rPr>
          <w:rStyle w:val="StyleUnderline"/>
          <w:rFonts w:asciiTheme="majorHAnsi" w:hAnsiTheme="majorHAnsi" w:cstheme="majorHAnsi"/>
          <w:color w:val="000000" w:themeColor="text1"/>
          <w:highlight w:val="cyan"/>
        </w:rPr>
        <w:t>space cooperation</w:t>
      </w:r>
      <w:r w:rsidRPr="009948A6">
        <w:rPr>
          <w:rStyle w:val="StyleUnderline"/>
          <w:rFonts w:asciiTheme="majorHAnsi" w:hAnsiTheme="majorHAnsi" w:cstheme="majorHAnsi"/>
          <w:color w:val="000000" w:themeColor="text1"/>
        </w:rPr>
        <w:t xml:space="preserve">, have clearly </w:t>
      </w:r>
      <w:r w:rsidRPr="009948A6">
        <w:rPr>
          <w:rStyle w:val="StyleUnderline"/>
          <w:rFonts w:asciiTheme="majorHAnsi" w:hAnsiTheme="majorHAnsi" w:cstheme="majorHAnsi"/>
          <w:color w:val="000000" w:themeColor="text1"/>
          <w:highlight w:val="cyan"/>
        </w:rPr>
        <w:t xml:space="preserve">hit </w:t>
      </w:r>
      <w:r w:rsidRPr="009948A6">
        <w:rPr>
          <w:rStyle w:val="Emphasis"/>
          <w:color w:val="000000" w:themeColor="text1"/>
          <w:highlight w:val="cyan"/>
        </w:rPr>
        <w:t>bumps in the road</w:t>
      </w:r>
      <w:r w:rsidRPr="009948A6">
        <w:rPr>
          <w:rStyle w:val="StyleUnderline"/>
          <w:rFonts w:asciiTheme="majorHAnsi" w:hAnsiTheme="majorHAnsi" w:cstheme="majorHAnsi"/>
          <w:color w:val="000000" w:themeColor="text1"/>
        </w:rPr>
        <w:t xml:space="preserve">. The problems with the Russian Soyuz launcher come at a time when international cooperation on the final frontier appears to be in retreat. </w:t>
      </w:r>
      <w:r w:rsidRPr="009948A6">
        <w:rPr>
          <w:rStyle w:val="StyleUnderline"/>
          <w:rFonts w:asciiTheme="majorHAnsi" w:hAnsiTheme="majorHAnsi" w:cstheme="majorHAnsi"/>
          <w:color w:val="000000" w:themeColor="text1"/>
          <w:highlight w:val="cyan"/>
        </w:rPr>
        <w:t>Space has been a cornerstone of US-Russian cooperation</w:t>
      </w:r>
      <w:r w:rsidRPr="009948A6">
        <w:rPr>
          <w:rStyle w:val="StyleUnderline"/>
          <w:rFonts w:asciiTheme="majorHAnsi" w:hAnsiTheme="majorHAnsi" w:cstheme="majorHAnsi"/>
          <w:color w:val="000000" w:themeColor="text1"/>
        </w:rPr>
        <w:t xml:space="preserve"> since the last days of the Cold War, but it </w:t>
      </w:r>
      <w:r w:rsidRPr="009948A6">
        <w:rPr>
          <w:rStyle w:val="StyleUnderline"/>
          <w:rFonts w:asciiTheme="majorHAnsi" w:hAnsiTheme="majorHAnsi" w:cstheme="majorHAnsi"/>
          <w:color w:val="000000" w:themeColor="text1"/>
          <w:highlight w:val="cyan"/>
        </w:rPr>
        <w:t>may not</w:t>
      </w:r>
      <w:r w:rsidRPr="009948A6">
        <w:rPr>
          <w:rStyle w:val="StyleUnderline"/>
          <w:rFonts w:asciiTheme="majorHAnsi" w:hAnsiTheme="majorHAnsi" w:cstheme="majorHAnsi"/>
          <w:color w:val="000000" w:themeColor="text1"/>
        </w:rPr>
        <w:t xml:space="preserve"> be able to weather </w:t>
      </w:r>
      <w:r w:rsidRPr="009948A6">
        <w:rPr>
          <w:rStyle w:val="StyleUnderline"/>
          <w:rFonts w:asciiTheme="majorHAnsi" w:hAnsiTheme="majorHAnsi" w:cstheme="majorHAnsi"/>
          <w:color w:val="000000" w:themeColor="text1"/>
          <w:highlight w:val="cyan"/>
        </w:rPr>
        <w:t>continue</w:t>
      </w:r>
      <w:r w:rsidRPr="009948A6">
        <w:rPr>
          <w:rStyle w:val="StyleUnderline"/>
          <w:rFonts w:asciiTheme="majorHAnsi" w:hAnsiTheme="majorHAnsi" w:cstheme="majorHAnsi"/>
          <w:color w:val="000000" w:themeColor="text1"/>
        </w:rPr>
        <w:t xml:space="preserve">d tension </w:t>
      </w:r>
      <w:r w:rsidRPr="009948A6">
        <w:rPr>
          <w:rFonts w:asciiTheme="majorHAnsi" w:hAnsiTheme="majorHAnsi" w:cstheme="majorHAnsi"/>
          <w:color w:val="000000" w:themeColor="text1"/>
          <w:sz w:val="16"/>
        </w:rPr>
        <w:t xml:space="preserve">between Moscow and Washington, especially as NASA grows wary of Russian technical competence. </w:t>
      </w:r>
      <w:r w:rsidRPr="009948A6">
        <w:rPr>
          <w:rStyle w:val="StyleUnderline"/>
          <w:rFonts w:asciiTheme="majorHAnsi" w:hAnsiTheme="majorHAnsi" w:cstheme="majorHAnsi"/>
          <w:color w:val="000000" w:themeColor="text1"/>
        </w:rPr>
        <w:t xml:space="preserve">The </w:t>
      </w:r>
      <w:r w:rsidRPr="009948A6">
        <w:rPr>
          <w:rStyle w:val="StyleUnderline"/>
          <w:rFonts w:asciiTheme="majorHAnsi" w:hAnsiTheme="majorHAnsi" w:cstheme="majorHAnsi"/>
          <w:color w:val="000000" w:themeColor="text1"/>
          <w:highlight w:val="cyan"/>
        </w:rPr>
        <w:t>U</w:t>
      </w:r>
      <w:r w:rsidRPr="009948A6">
        <w:rPr>
          <w:rStyle w:val="StyleUnderline"/>
          <w:rFonts w:asciiTheme="majorHAnsi" w:hAnsiTheme="majorHAnsi" w:cstheme="majorHAnsi"/>
          <w:color w:val="000000" w:themeColor="text1"/>
        </w:rPr>
        <w:t xml:space="preserve">nited </w:t>
      </w:r>
      <w:r w:rsidRPr="009948A6">
        <w:rPr>
          <w:rStyle w:val="StyleUnderline"/>
          <w:rFonts w:asciiTheme="majorHAnsi" w:hAnsiTheme="majorHAnsi" w:cstheme="majorHAnsi"/>
          <w:color w:val="000000" w:themeColor="text1"/>
          <w:highlight w:val="cyan"/>
        </w:rPr>
        <w:t>S</w:t>
      </w:r>
      <w:r w:rsidRPr="009948A6">
        <w:rPr>
          <w:rStyle w:val="StyleUnderline"/>
          <w:rFonts w:asciiTheme="majorHAnsi" w:hAnsiTheme="majorHAnsi" w:cstheme="majorHAnsi"/>
          <w:color w:val="000000" w:themeColor="text1"/>
        </w:rPr>
        <w:t xml:space="preserve">tates has also </w:t>
      </w:r>
      <w:r w:rsidRPr="009948A6">
        <w:rPr>
          <w:rStyle w:val="StyleUnderline"/>
          <w:rFonts w:asciiTheme="majorHAnsi" w:hAnsiTheme="majorHAnsi" w:cstheme="majorHAnsi"/>
          <w:color w:val="000000" w:themeColor="text1"/>
          <w:highlight w:val="cyan"/>
        </w:rPr>
        <w:t>shown</w:t>
      </w:r>
      <w:r w:rsidRPr="009948A6">
        <w:rPr>
          <w:rStyle w:val="StyleUnderline"/>
          <w:rFonts w:asciiTheme="majorHAnsi" w:hAnsiTheme="majorHAnsi" w:cstheme="majorHAnsi"/>
          <w:color w:val="000000" w:themeColor="text1"/>
        </w:rPr>
        <w:t xml:space="preserve"> the </w:t>
      </w:r>
      <w:r w:rsidRPr="009948A6">
        <w:rPr>
          <w:rStyle w:val="StyleUnderline"/>
          <w:rFonts w:asciiTheme="majorHAnsi" w:hAnsiTheme="majorHAnsi" w:cstheme="majorHAnsi"/>
          <w:color w:val="000000" w:themeColor="text1"/>
          <w:highlight w:val="cyan"/>
        </w:rPr>
        <w:t>cold shoulder to</w:t>
      </w:r>
      <w:r w:rsidRPr="009948A6">
        <w:rPr>
          <w:rStyle w:val="StyleUnderline"/>
          <w:rFonts w:asciiTheme="majorHAnsi" w:hAnsiTheme="majorHAnsi" w:cstheme="majorHAnsi"/>
          <w:color w:val="000000" w:themeColor="text1"/>
        </w:rPr>
        <w:t xml:space="preserve"> the new kid in town: </w:t>
      </w:r>
      <w:r w:rsidRPr="009948A6">
        <w:rPr>
          <w:rStyle w:val="StyleUnderline"/>
          <w:rFonts w:asciiTheme="majorHAnsi" w:hAnsiTheme="majorHAnsi" w:cstheme="majorHAnsi"/>
          <w:color w:val="000000" w:themeColor="text1"/>
          <w:highlight w:val="cyan"/>
        </w:rPr>
        <w:t>China</w:t>
      </w:r>
      <w:r w:rsidRPr="009948A6">
        <w:rPr>
          <w:rStyle w:val="StyleUnderline"/>
          <w:rFonts w:asciiTheme="majorHAnsi" w:hAnsiTheme="majorHAnsi" w:cstheme="majorHAnsi"/>
          <w:color w:val="000000" w:themeColor="text1"/>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9948A6">
        <w:rPr>
          <w:rFonts w:asciiTheme="majorHAnsi" w:hAnsiTheme="majorHAnsi" w:cstheme="majorHAnsi"/>
          <w:color w:val="000000" w:themeColor="text1"/>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9948A6">
        <w:rPr>
          <w:rStyle w:val="StyleUnderline"/>
          <w:rFonts w:asciiTheme="majorHAnsi" w:hAnsiTheme="majorHAnsi" w:cstheme="majorHAnsi"/>
          <w:color w:val="000000" w:themeColor="text1"/>
          <w:highlight w:val="cyan"/>
        </w:rPr>
        <w:t>space</w:t>
      </w:r>
      <w:r w:rsidRPr="009948A6">
        <w:rPr>
          <w:rStyle w:val="StyleUnderline"/>
          <w:rFonts w:asciiTheme="majorHAnsi" w:hAnsiTheme="majorHAnsi" w:cstheme="majorHAnsi"/>
          <w:color w:val="000000" w:themeColor="text1"/>
        </w:rPr>
        <w:t xml:space="preserve"> has dramatically </w:t>
      </w:r>
      <w:r w:rsidRPr="009948A6">
        <w:rPr>
          <w:rStyle w:val="StyleUnderline"/>
          <w:rFonts w:asciiTheme="majorHAnsi" w:hAnsiTheme="majorHAnsi" w:cstheme="majorHAnsi"/>
          <w:color w:val="000000" w:themeColor="text1"/>
          <w:highlight w:val="cyan"/>
        </w:rPr>
        <w:t>shifted from</w:t>
      </w:r>
      <w:r w:rsidRPr="009948A6">
        <w:rPr>
          <w:rStyle w:val="StyleUnderline"/>
          <w:rFonts w:asciiTheme="majorHAnsi" w:hAnsiTheme="majorHAnsi" w:cstheme="majorHAnsi"/>
          <w:color w:val="000000" w:themeColor="text1"/>
        </w:rPr>
        <w:t xml:space="preserve"> a </w:t>
      </w:r>
      <w:r w:rsidRPr="009948A6">
        <w:rPr>
          <w:rStyle w:val="Emphasis"/>
          <w:color w:val="000000" w:themeColor="text1"/>
          <w:highlight w:val="cyan"/>
        </w:rPr>
        <w:t>domain for science</w:t>
      </w:r>
      <w:r w:rsidRPr="009948A6">
        <w:rPr>
          <w:rStyle w:val="StyleUnderline"/>
          <w:rFonts w:asciiTheme="majorHAnsi" w:hAnsiTheme="majorHAnsi" w:cstheme="majorHAnsi"/>
          <w:color w:val="000000" w:themeColor="text1"/>
        </w:rPr>
        <w:t xml:space="preserve"> and exploration </w:t>
      </w:r>
      <w:r w:rsidRPr="009948A6">
        <w:rPr>
          <w:rStyle w:val="StyleUnderline"/>
          <w:rFonts w:asciiTheme="majorHAnsi" w:hAnsiTheme="majorHAnsi" w:cstheme="majorHAnsi"/>
          <w:color w:val="000000" w:themeColor="text1"/>
          <w:highlight w:val="cyan"/>
        </w:rPr>
        <w:t>to a</w:t>
      </w:r>
      <w:r w:rsidRPr="009948A6">
        <w:rPr>
          <w:rStyle w:val="StyleUnderline"/>
          <w:rFonts w:asciiTheme="majorHAnsi" w:hAnsiTheme="majorHAnsi" w:cstheme="majorHAnsi"/>
          <w:color w:val="000000" w:themeColor="text1"/>
        </w:rPr>
        <w:t xml:space="preserve"> vitally important </w:t>
      </w:r>
      <w:r w:rsidRPr="009948A6">
        <w:rPr>
          <w:rStyle w:val="StyleUnderline"/>
          <w:rFonts w:asciiTheme="majorHAnsi" w:hAnsiTheme="majorHAnsi" w:cstheme="majorHAnsi"/>
          <w:color w:val="000000" w:themeColor="text1"/>
          <w:highlight w:val="cyan"/>
        </w:rPr>
        <w:t>theater for</w:t>
      </w:r>
      <w:r w:rsidRPr="009948A6">
        <w:rPr>
          <w:rStyle w:val="StyleUnderline"/>
          <w:rFonts w:asciiTheme="majorHAnsi" w:hAnsiTheme="majorHAnsi" w:cstheme="majorHAnsi"/>
          <w:color w:val="000000" w:themeColor="text1"/>
        </w:rPr>
        <w:t xml:space="preserve"> economic and </w:t>
      </w:r>
      <w:r w:rsidRPr="009948A6">
        <w:rPr>
          <w:rStyle w:val="StyleUnderline"/>
          <w:rFonts w:asciiTheme="majorHAnsi" w:hAnsiTheme="majorHAnsi" w:cstheme="majorHAnsi"/>
          <w:color w:val="000000" w:themeColor="text1"/>
          <w:highlight w:val="cyan"/>
        </w:rPr>
        <w:t>military expansion</w:t>
      </w:r>
      <w:r w:rsidRPr="009948A6">
        <w:rPr>
          <w:rFonts w:asciiTheme="majorHAnsi" w:hAnsiTheme="majorHAnsi" w:cstheme="majorHAnsi"/>
          <w:color w:val="000000" w:themeColor="text1"/>
          <w:sz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w:t>
      </w:r>
      <w:r w:rsidRPr="009948A6">
        <w:rPr>
          <w:rFonts w:asciiTheme="majorHAnsi" w:hAnsiTheme="majorHAnsi" w:cstheme="majorHAnsi"/>
          <w:color w:val="000000" w:themeColor="text1"/>
          <w:sz w:val="16"/>
        </w:rPr>
        <w:lastRenderedPageBreak/>
        <w:t xml:space="preserve">space-focused military branch looks imminent for the United States, which could further push Washington away from cooperating with other space partners, especially potential adversaries China and Russia. </w:t>
      </w:r>
      <w:r w:rsidRPr="009948A6">
        <w:rPr>
          <w:rStyle w:val="StyleUnderline"/>
          <w:rFonts w:asciiTheme="majorHAnsi" w:hAnsiTheme="majorHAnsi" w:cstheme="majorHAnsi"/>
          <w:color w:val="000000" w:themeColor="text1"/>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9948A6">
        <w:rPr>
          <w:rFonts w:asciiTheme="majorHAnsi" w:hAnsiTheme="majorHAnsi" w:cstheme="majorHAnsi"/>
          <w:color w:val="000000" w:themeColor="text1"/>
          <w:sz w:val="16"/>
        </w:rPr>
        <w:t xml:space="preserve">. </w:t>
      </w:r>
      <w:r w:rsidRPr="009948A6">
        <w:rPr>
          <w:rStyle w:val="StyleUnderline"/>
          <w:rFonts w:asciiTheme="majorHAnsi" w:hAnsiTheme="majorHAnsi" w:cstheme="majorHAnsi"/>
          <w:color w:val="000000" w:themeColor="text1"/>
          <w:highlight w:val="cyan"/>
        </w:rPr>
        <w:t>NASA has</w:t>
      </w:r>
      <w:r w:rsidRPr="009948A6">
        <w:rPr>
          <w:rStyle w:val="StyleUnderline"/>
          <w:rFonts w:asciiTheme="majorHAnsi" w:hAnsiTheme="majorHAnsi" w:cstheme="majorHAnsi"/>
          <w:color w:val="000000" w:themeColor="text1"/>
        </w:rPr>
        <w:t xml:space="preserve"> nearly </w:t>
      </w:r>
      <w:r w:rsidRPr="009948A6">
        <w:rPr>
          <w:rStyle w:val="StyleUnderline"/>
          <w:rFonts w:asciiTheme="majorHAnsi" w:hAnsiTheme="majorHAnsi" w:cstheme="majorHAnsi"/>
          <w:color w:val="000000" w:themeColor="text1"/>
          <w:highlight w:val="cyan"/>
        </w:rPr>
        <w:t>eight hundred</w:t>
      </w:r>
      <w:r w:rsidRPr="009948A6">
        <w:rPr>
          <w:rStyle w:val="StyleUnderline"/>
          <w:rFonts w:asciiTheme="majorHAnsi" w:hAnsiTheme="majorHAnsi" w:cstheme="majorHAnsi"/>
          <w:color w:val="000000" w:themeColor="text1"/>
        </w:rPr>
        <w:t xml:space="preserve"> active </w:t>
      </w:r>
      <w:r w:rsidRPr="009948A6">
        <w:rPr>
          <w:rStyle w:val="StyleUnderline"/>
          <w:rFonts w:asciiTheme="majorHAnsi" w:hAnsiTheme="majorHAnsi" w:cstheme="majorHAnsi"/>
          <w:color w:val="000000" w:themeColor="text1"/>
          <w:highlight w:val="cyan"/>
        </w:rPr>
        <w:t>international agreements</w:t>
      </w:r>
      <w:r w:rsidRPr="009948A6">
        <w:rPr>
          <w:rStyle w:val="StyleUnderline"/>
          <w:rFonts w:asciiTheme="majorHAnsi" w:hAnsiTheme="majorHAnsi" w:cstheme="majorHAnsi"/>
          <w:color w:val="000000" w:themeColor="text1"/>
        </w:rPr>
        <w:t xml:space="preserve">, which are </w:t>
      </w:r>
      <w:r w:rsidRPr="009948A6">
        <w:rPr>
          <w:rStyle w:val="StyleUnderline"/>
          <w:rFonts w:asciiTheme="majorHAnsi" w:hAnsiTheme="majorHAnsi" w:cstheme="majorHAnsi"/>
          <w:color w:val="000000" w:themeColor="text1"/>
          <w:highlight w:val="cyan"/>
        </w:rPr>
        <w:t>vital for powering research in</w:t>
      </w:r>
      <w:r w:rsidRPr="009948A6">
        <w:rPr>
          <w:rStyle w:val="StyleUnderline"/>
          <w:rFonts w:asciiTheme="majorHAnsi" w:hAnsiTheme="majorHAnsi" w:cstheme="majorHAnsi"/>
          <w:color w:val="000000" w:themeColor="text1"/>
        </w:rPr>
        <w:t xml:space="preserve"> physics, </w:t>
      </w:r>
      <w:r w:rsidRPr="009948A6">
        <w:rPr>
          <w:rStyle w:val="StyleUnderline"/>
          <w:rFonts w:asciiTheme="majorHAnsi" w:hAnsiTheme="majorHAnsi" w:cstheme="majorHAnsi"/>
          <w:color w:val="000000" w:themeColor="text1"/>
          <w:highlight w:val="cyan"/>
        </w:rPr>
        <w:t>chem</w:t>
      </w:r>
      <w:r w:rsidRPr="009948A6">
        <w:rPr>
          <w:rStyle w:val="StyleUnderline"/>
          <w:rFonts w:asciiTheme="majorHAnsi" w:hAnsiTheme="majorHAnsi" w:cstheme="majorHAnsi"/>
          <w:color w:val="000000" w:themeColor="text1"/>
        </w:rPr>
        <w:t xml:space="preserve">istry, </w:t>
      </w:r>
      <w:r w:rsidRPr="009948A6">
        <w:rPr>
          <w:rStyle w:val="StyleUnderline"/>
          <w:rFonts w:asciiTheme="majorHAnsi" w:hAnsiTheme="majorHAnsi" w:cstheme="majorHAnsi"/>
          <w:color w:val="000000" w:themeColor="text1"/>
          <w:highlight w:val="cyan"/>
        </w:rPr>
        <w:t>medicine</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bio</w:t>
      </w:r>
      <w:r w:rsidRPr="009948A6">
        <w:rPr>
          <w:rStyle w:val="StyleUnderline"/>
          <w:rFonts w:asciiTheme="majorHAnsi" w:hAnsiTheme="majorHAnsi" w:cstheme="majorHAnsi"/>
          <w:color w:val="000000" w:themeColor="text1"/>
        </w:rPr>
        <w:t xml:space="preserve">logy, </w:t>
      </w:r>
      <w:r w:rsidRPr="009948A6">
        <w:rPr>
          <w:rStyle w:val="StyleUnderline"/>
          <w:rFonts w:asciiTheme="majorHAnsi" w:hAnsiTheme="majorHAnsi" w:cstheme="majorHAnsi"/>
          <w:color w:val="000000" w:themeColor="text1"/>
          <w:highlight w:val="cyan"/>
        </w:rPr>
        <w:t>and environmental science</w:t>
      </w:r>
      <w:r w:rsidRPr="009948A6">
        <w:rPr>
          <w:rStyle w:val="StyleUnderline"/>
          <w:rFonts w:asciiTheme="majorHAnsi" w:hAnsiTheme="majorHAnsi" w:cstheme="majorHAnsi"/>
          <w:color w:val="000000" w:themeColor="text1"/>
        </w:rPr>
        <w:t xml:space="preserve">. This </w:t>
      </w:r>
      <w:r w:rsidRPr="009948A6">
        <w:rPr>
          <w:rStyle w:val="StyleUnderline"/>
          <w:rFonts w:asciiTheme="majorHAnsi" w:hAnsiTheme="majorHAnsi" w:cstheme="majorHAnsi"/>
          <w:color w:val="000000" w:themeColor="text1"/>
          <w:highlight w:val="cyan"/>
        </w:rPr>
        <w:t>cooperation</w:t>
      </w:r>
      <w:r w:rsidRPr="009948A6">
        <w:rPr>
          <w:rStyle w:val="StyleUnderline"/>
          <w:rFonts w:asciiTheme="majorHAnsi" w:hAnsiTheme="majorHAnsi" w:cstheme="majorHAnsi"/>
          <w:color w:val="000000" w:themeColor="text1"/>
        </w:rPr>
        <w:t xml:space="preserve"> will be </w:t>
      </w:r>
      <w:r w:rsidRPr="009948A6">
        <w:rPr>
          <w:rStyle w:val="StyleUnderline"/>
          <w:rFonts w:asciiTheme="majorHAnsi" w:hAnsiTheme="majorHAnsi" w:cstheme="majorHAnsi"/>
          <w:color w:val="000000" w:themeColor="text1"/>
          <w:highlight w:val="cyan"/>
        </w:rPr>
        <w:t>vital in</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addressing</w:t>
      </w:r>
      <w:r w:rsidRPr="009948A6">
        <w:rPr>
          <w:rStyle w:val="StyleUnderline"/>
          <w:rFonts w:asciiTheme="majorHAnsi" w:hAnsiTheme="majorHAnsi" w:cstheme="majorHAnsi"/>
          <w:color w:val="000000" w:themeColor="text1"/>
        </w:rPr>
        <w:t xml:space="preserve"> both space specific problems, such as increasing </w:t>
      </w:r>
      <w:r w:rsidRPr="009948A6">
        <w:rPr>
          <w:rStyle w:val="Emphasis"/>
          <w:color w:val="000000" w:themeColor="text1"/>
          <w:highlight w:val="cyan"/>
        </w:rPr>
        <w:t>satellite traffic and</w:t>
      </w:r>
      <w:r w:rsidRPr="009948A6">
        <w:rPr>
          <w:rStyle w:val="StyleUnderline"/>
          <w:rFonts w:asciiTheme="majorHAnsi" w:hAnsiTheme="majorHAnsi" w:cstheme="majorHAnsi"/>
          <w:color w:val="000000" w:themeColor="text1"/>
        </w:rPr>
        <w:t xml:space="preserve"> dangerous </w:t>
      </w:r>
      <w:r w:rsidRPr="009948A6">
        <w:rPr>
          <w:rStyle w:val="Emphasis"/>
          <w:color w:val="000000" w:themeColor="text1"/>
          <w:highlight w:val="cyan"/>
        </w:rPr>
        <w:t>orbital debris</w:t>
      </w:r>
      <w:r w:rsidRPr="009948A6">
        <w:rPr>
          <w:rStyle w:val="StyleUnderline"/>
          <w:rFonts w:asciiTheme="majorHAnsi" w:hAnsiTheme="majorHAnsi" w:cstheme="majorHAnsi"/>
          <w:color w:val="000000" w:themeColor="text1"/>
        </w:rPr>
        <w:t xml:space="preserve">, but </w:t>
      </w:r>
      <w:r w:rsidRPr="009948A6">
        <w:rPr>
          <w:rStyle w:val="StyleUnderline"/>
          <w:rFonts w:asciiTheme="majorHAnsi" w:hAnsiTheme="majorHAnsi" w:cstheme="majorHAnsi"/>
          <w:color w:val="000000" w:themeColor="text1"/>
          <w:highlight w:val="cyan"/>
        </w:rPr>
        <w:t>also in</w:t>
      </w:r>
      <w:r w:rsidRPr="009948A6">
        <w:rPr>
          <w:rStyle w:val="StyleUnderline"/>
          <w:rFonts w:asciiTheme="majorHAnsi" w:hAnsiTheme="majorHAnsi" w:cstheme="majorHAnsi"/>
          <w:color w:val="000000" w:themeColor="text1"/>
        </w:rPr>
        <w:t xml:space="preserve"> addressing close-to-home threats like </w:t>
      </w:r>
      <w:r w:rsidRPr="009948A6">
        <w:rPr>
          <w:rStyle w:val="Emphasis"/>
          <w:color w:val="000000" w:themeColor="text1"/>
          <w:highlight w:val="cyan"/>
        </w:rPr>
        <w:t>climate change and natural disaster</w:t>
      </w:r>
      <w:r w:rsidRPr="009948A6">
        <w:rPr>
          <w:rStyle w:val="StyleUnderline"/>
          <w:rFonts w:asciiTheme="majorHAnsi" w:hAnsiTheme="majorHAnsi" w:cstheme="majorHAnsi"/>
          <w:color w:val="000000" w:themeColor="text1"/>
          <w:highlight w:val="cyan"/>
        </w:rPr>
        <w:t>s</w:t>
      </w:r>
      <w:r w:rsidRPr="009948A6">
        <w:rPr>
          <w:rFonts w:asciiTheme="majorHAnsi" w:hAnsiTheme="majorHAnsi" w:cstheme="majorHAnsi"/>
          <w:color w:val="000000" w:themeColor="text1"/>
          <w:sz w:val="16"/>
        </w:rPr>
        <w:t xml:space="preserve">. </w:t>
      </w:r>
      <w:r w:rsidRPr="009948A6">
        <w:rPr>
          <w:rStyle w:val="StyleUnderline"/>
          <w:rFonts w:asciiTheme="majorHAnsi" w:hAnsiTheme="majorHAnsi" w:cstheme="majorHAnsi"/>
          <w:color w:val="000000" w:themeColor="text1"/>
        </w:rPr>
        <w:t xml:space="preserve">Despite incredible leaps in technology, humanity’s </w:t>
      </w:r>
      <w:r w:rsidRPr="009948A6">
        <w:rPr>
          <w:rStyle w:val="StyleUnderline"/>
          <w:rFonts w:asciiTheme="majorHAnsi" w:hAnsiTheme="majorHAnsi" w:cstheme="majorHAnsi"/>
          <w:color w:val="000000" w:themeColor="text1"/>
          <w:highlight w:val="cyan"/>
        </w:rPr>
        <w:t>desire to explore</w:t>
      </w:r>
      <w:r w:rsidRPr="009948A6">
        <w:rPr>
          <w:rStyle w:val="StyleUnderline"/>
          <w:rFonts w:asciiTheme="majorHAnsi" w:hAnsiTheme="majorHAnsi" w:cstheme="majorHAnsi"/>
          <w:color w:val="000000" w:themeColor="text1"/>
        </w:rPr>
        <w:t xml:space="preserve"> and utilize space still </w:t>
      </w:r>
      <w:r w:rsidRPr="009948A6">
        <w:rPr>
          <w:rStyle w:val="StyleUnderline"/>
          <w:rFonts w:asciiTheme="majorHAnsi" w:hAnsiTheme="majorHAnsi" w:cstheme="majorHAnsi"/>
          <w:color w:val="000000" w:themeColor="text1"/>
          <w:highlight w:val="cyan"/>
        </w:rPr>
        <w:t>requires</w:t>
      </w:r>
      <w:r w:rsidRPr="009948A6">
        <w:rPr>
          <w:rStyle w:val="StyleUnderline"/>
          <w:rFonts w:asciiTheme="majorHAnsi" w:hAnsiTheme="majorHAnsi" w:cstheme="majorHAnsi"/>
          <w:color w:val="000000" w:themeColor="text1"/>
        </w:rPr>
        <w:t xml:space="preserve"> vast amounts of wealth and expertise, making the pooling of resources with </w:t>
      </w:r>
      <w:r w:rsidRPr="009948A6">
        <w:rPr>
          <w:rStyle w:val="StyleUnderline"/>
          <w:rFonts w:asciiTheme="majorHAnsi" w:hAnsiTheme="majorHAnsi" w:cstheme="majorHAnsi"/>
          <w:color w:val="000000" w:themeColor="text1"/>
          <w:highlight w:val="cyan"/>
        </w:rPr>
        <w:t xml:space="preserve">international partners </w:t>
      </w:r>
      <w:r w:rsidRPr="009948A6">
        <w:rPr>
          <w:rStyle w:val="StyleUnderline"/>
          <w:rFonts w:asciiTheme="majorHAnsi" w:hAnsiTheme="majorHAnsi" w:cstheme="majorHAnsi"/>
          <w:color w:val="000000" w:themeColor="text1"/>
        </w:rPr>
        <w:t>vital to achieving missions. Certainly, NASA will continue its vast cooperation with its natural partners such as Europe, Canada, and Japan</w:t>
      </w:r>
      <w:r w:rsidRPr="009948A6">
        <w:rPr>
          <w:rFonts w:asciiTheme="majorHAnsi" w:hAnsiTheme="majorHAnsi" w:cstheme="majorHAnsi"/>
          <w:color w:val="000000" w:themeColor="text1"/>
          <w:sz w:val="16"/>
        </w:rPr>
        <w:t xml:space="preserve">. </w:t>
      </w:r>
      <w:proofErr w:type="gramStart"/>
      <w:r w:rsidRPr="009948A6">
        <w:rPr>
          <w:rFonts w:asciiTheme="majorHAnsi" w:hAnsiTheme="majorHAnsi" w:cstheme="majorHAnsi"/>
          <w:color w:val="000000" w:themeColor="text1"/>
          <w:sz w:val="16"/>
        </w:rPr>
        <w:t>Indeed</w:t>
      </w:r>
      <w:proofErr w:type="gramEnd"/>
      <w:r w:rsidRPr="009948A6">
        <w:rPr>
          <w:rFonts w:asciiTheme="majorHAnsi" w:hAnsiTheme="majorHAnsi" w:cstheme="majorHAnsi"/>
          <w:color w:val="000000" w:themeColor="text1"/>
          <w:sz w:val="16"/>
        </w:rPr>
        <w:t xml:space="preserve"> on November 16, NASA celebrated the arrival of a European-built service module, which will power NASA’s Orion spacecraft in development for possible human exploration of Mars</w:t>
      </w:r>
      <w:r w:rsidRPr="009948A6">
        <w:rPr>
          <w:rStyle w:val="StyleUnderline"/>
          <w:rFonts w:asciiTheme="majorHAnsi" w:hAnsiTheme="majorHAnsi" w:cstheme="majorHAnsi"/>
          <w:color w:val="000000" w:themeColor="text1"/>
        </w:rPr>
        <w:t>. But the promise of the International Space Station, and indeed much of the cooperation in space, was the ideal that geopolitical competition could be forgotten beyond Earth’s atmosphere. For now, this international cooperation remains in place</w:t>
      </w:r>
      <w:r w:rsidRPr="009948A6">
        <w:rPr>
          <w:rFonts w:asciiTheme="majorHAnsi" w:hAnsiTheme="majorHAnsi" w:cstheme="majorHAnsi"/>
          <w:color w:val="000000" w:themeColor="text1"/>
          <w:sz w:val="16"/>
        </w:rPr>
        <w:t>, as at this moment a German, an American, and a Russian are living 250 miles above the Earth, entirely dependent on each other and cooperation between their governments for their survival</w:t>
      </w:r>
      <w:r w:rsidRPr="009948A6">
        <w:rPr>
          <w:rStyle w:val="StyleUnderline"/>
          <w:color w:val="000000" w:themeColor="text1"/>
        </w:rPr>
        <w:t xml:space="preserve">. </w:t>
      </w:r>
      <w:r w:rsidRPr="009948A6">
        <w:rPr>
          <w:rStyle w:val="StyleUnderline"/>
          <w:color w:val="000000" w:themeColor="text1"/>
          <w:highlight w:val="cyan"/>
        </w:rPr>
        <w:t>As space becomes</w:t>
      </w:r>
      <w:r w:rsidRPr="009948A6">
        <w:rPr>
          <w:rStyle w:val="StyleUnderline"/>
          <w:color w:val="000000" w:themeColor="text1"/>
        </w:rPr>
        <w:t xml:space="preserve"> more</w:t>
      </w:r>
      <w:r w:rsidRPr="009948A6">
        <w:rPr>
          <w:rStyle w:val="StyleUnderline"/>
          <w:rFonts w:asciiTheme="majorHAnsi" w:hAnsiTheme="majorHAnsi" w:cstheme="majorHAnsi"/>
          <w:color w:val="000000" w:themeColor="text1"/>
        </w:rPr>
        <w:t xml:space="preserve"> and more </w:t>
      </w:r>
      <w:r w:rsidRPr="009948A6">
        <w:rPr>
          <w:rStyle w:val="StyleUnderline"/>
          <w:rFonts w:asciiTheme="majorHAnsi" w:hAnsiTheme="majorHAnsi" w:cstheme="majorHAnsi"/>
          <w:color w:val="000000" w:themeColor="text1"/>
          <w:highlight w:val="cyan"/>
        </w:rPr>
        <w:t>intertwined with the</w:t>
      </w:r>
      <w:r w:rsidRPr="009948A6">
        <w:rPr>
          <w:rStyle w:val="StyleUnderline"/>
          <w:rFonts w:asciiTheme="majorHAnsi" w:hAnsiTheme="majorHAnsi" w:cstheme="majorHAnsi"/>
          <w:color w:val="000000" w:themeColor="text1"/>
        </w:rPr>
        <w:t xml:space="preserve"> global economy and </w:t>
      </w:r>
      <w:r w:rsidRPr="009948A6">
        <w:rPr>
          <w:rStyle w:val="StyleUnderline"/>
          <w:rFonts w:asciiTheme="majorHAnsi" w:hAnsiTheme="majorHAnsi" w:cstheme="majorHAnsi"/>
          <w:color w:val="000000" w:themeColor="text1"/>
          <w:highlight w:val="cyan"/>
        </w:rPr>
        <w:t>geopolitical</w:t>
      </w:r>
      <w:r w:rsidRPr="009948A6">
        <w:rPr>
          <w:rStyle w:val="StyleUnderline"/>
          <w:rFonts w:asciiTheme="majorHAnsi" w:hAnsiTheme="majorHAnsi" w:cstheme="majorHAnsi"/>
          <w:color w:val="000000" w:themeColor="text1"/>
        </w:rPr>
        <w:t xml:space="preserve"> competition, </w:t>
      </w:r>
      <w:r w:rsidRPr="009948A6">
        <w:rPr>
          <w:rStyle w:val="StyleUnderline"/>
          <w:rFonts w:asciiTheme="majorHAnsi" w:hAnsiTheme="majorHAnsi" w:cstheme="majorHAnsi"/>
          <w:color w:val="000000" w:themeColor="text1"/>
          <w:highlight w:val="cyan"/>
        </w:rPr>
        <w:t>humanity risks abandoning</w:t>
      </w:r>
      <w:r w:rsidRPr="009948A6">
        <w:rPr>
          <w:rStyle w:val="StyleUnderline"/>
          <w:rFonts w:asciiTheme="majorHAnsi" w:hAnsiTheme="majorHAnsi" w:cstheme="majorHAnsi"/>
          <w:color w:val="000000" w:themeColor="text1"/>
        </w:rPr>
        <w:t xml:space="preserve"> the spirit of </w:t>
      </w:r>
      <w:r w:rsidRPr="009948A6">
        <w:rPr>
          <w:rStyle w:val="StyleUnderline"/>
          <w:rFonts w:asciiTheme="majorHAnsi" w:hAnsiTheme="majorHAnsi" w:cstheme="majorHAnsi"/>
          <w:color w:val="000000" w:themeColor="text1"/>
          <w:highlight w:val="cyan"/>
        </w:rPr>
        <w:t>cooperation and extending the conflicts of the Earth to the stars.</w:t>
      </w:r>
      <w:r w:rsidRPr="009948A6">
        <w:rPr>
          <w:rStyle w:val="StyleUnderline"/>
          <w:rFonts w:asciiTheme="majorHAnsi" w:hAnsiTheme="majorHAnsi" w:cstheme="majorHAnsi"/>
          <w:color w:val="000000" w:themeColor="text1"/>
        </w:rPr>
        <w:t xml:space="preserve"> </w:t>
      </w:r>
    </w:p>
    <w:p w14:paraId="2519F5C1" w14:textId="77777777" w:rsidR="0088348E" w:rsidRPr="009948A6" w:rsidRDefault="0088348E" w:rsidP="0088348E">
      <w:pPr>
        <w:rPr>
          <w:color w:val="000000" w:themeColor="text1"/>
        </w:rPr>
      </w:pPr>
    </w:p>
    <w:p w14:paraId="6FF5A77B" w14:textId="77777777" w:rsidR="0088348E" w:rsidRPr="009948A6" w:rsidRDefault="0088348E" w:rsidP="0088348E">
      <w:pPr>
        <w:pStyle w:val="Heading4"/>
        <w:rPr>
          <w:color w:val="000000" w:themeColor="text1"/>
        </w:rPr>
      </w:pPr>
      <w:r w:rsidRPr="009948A6">
        <w:rPr>
          <w:color w:val="000000" w:themeColor="text1"/>
        </w:rPr>
        <w:t>Fuel space arms race – causes nuclear war – cooperation now is key</w:t>
      </w:r>
    </w:p>
    <w:p w14:paraId="3E2706A1" w14:textId="77777777" w:rsidR="0088348E" w:rsidRPr="009948A6" w:rsidRDefault="0088348E" w:rsidP="0088348E">
      <w:pPr>
        <w:rPr>
          <w:color w:val="000000" w:themeColor="text1"/>
        </w:rPr>
      </w:pPr>
      <w:r w:rsidRPr="009948A6">
        <w:rPr>
          <w:rStyle w:val="Style13ptBold"/>
          <w:color w:val="000000" w:themeColor="text1"/>
        </w:rPr>
        <w:t>UCS 14,</w:t>
      </w:r>
      <w:r w:rsidRPr="009948A6">
        <w:rPr>
          <w:color w:val="000000" w:themeColor="text1"/>
        </w:rPr>
        <w:t xml:space="preserve"> [UCS, 2014, national nonprofit organization founded by scientists at MIT who sought to use the power of science to address global problems and improve people’s lives. "Nuclear Weapons and US-China Relations" Union of Concerned Scientists. </w:t>
      </w:r>
      <w:hyperlink r:id="rId24" w:history="1">
        <w:r w:rsidRPr="009948A6">
          <w:rPr>
            <w:rStyle w:val="Hyperlink"/>
            <w:color w:val="000000" w:themeColor="text1"/>
          </w:rPr>
          <w:t>https://www.ucsusa.org/nuclear-weapons/us-china-relations</w:t>
        </w:r>
      </w:hyperlink>
      <w:r w:rsidRPr="009948A6">
        <w:rPr>
          <w:color w:val="000000" w:themeColor="text1"/>
        </w:rPr>
        <w:t xml:space="preserve">] </w:t>
      </w:r>
      <w:proofErr w:type="spellStart"/>
      <w:r w:rsidRPr="009948A6">
        <w:rPr>
          <w:color w:val="000000" w:themeColor="text1"/>
        </w:rPr>
        <w:t>Sachin</w:t>
      </w:r>
      <w:proofErr w:type="spellEnd"/>
    </w:p>
    <w:p w14:paraId="7A362C85" w14:textId="77777777" w:rsidR="0088348E" w:rsidRPr="009948A6" w:rsidRDefault="0088348E" w:rsidP="0088348E">
      <w:pPr>
        <w:rPr>
          <w:rStyle w:val="StyleUnderline"/>
          <w:color w:val="000000" w:themeColor="text1"/>
          <w:highlight w:val="cyan"/>
        </w:rPr>
      </w:pPr>
      <w:r w:rsidRPr="009948A6">
        <w:rPr>
          <w:rStyle w:val="StyleUnderline"/>
          <w:color w:val="000000" w:themeColor="text1"/>
          <w:highlight w:val="cyan"/>
        </w:rPr>
        <w:t>Tensions between</w:t>
      </w:r>
      <w:r w:rsidRPr="009948A6">
        <w:rPr>
          <w:rStyle w:val="StyleUnderline"/>
          <w:color w:val="000000" w:themeColor="text1"/>
        </w:rPr>
        <w:t xml:space="preserve"> the </w:t>
      </w:r>
      <w:r w:rsidRPr="009948A6">
        <w:rPr>
          <w:rStyle w:val="Emphasis"/>
          <w:color w:val="000000" w:themeColor="text1"/>
        </w:rPr>
        <w:t>U</w:t>
      </w:r>
      <w:r w:rsidRPr="009948A6">
        <w:rPr>
          <w:rStyle w:val="StyleUnderline"/>
          <w:color w:val="000000" w:themeColor="text1"/>
        </w:rPr>
        <w:t xml:space="preserve">nited </w:t>
      </w:r>
      <w:r w:rsidRPr="009948A6">
        <w:rPr>
          <w:rStyle w:val="Emphasis"/>
          <w:color w:val="000000" w:themeColor="text1"/>
        </w:rPr>
        <w:t>S</w:t>
      </w:r>
      <w:r w:rsidRPr="009948A6">
        <w:rPr>
          <w:rStyle w:val="StyleUnderline"/>
          <w:color w:val="000000" w:themeColor="text1"/>
        </w:rPr>
        <w:t>tates and China</w:t>
      </w:r>
      <w:r w:rsidRPr="009948A6">
        <w:rPr>
          <w:color w:val="000000" w:themeColor="text1"/>
          <w:sz w:val="16"/>
        </w:rPr>
        <w:t xml:space="preserve">, made worse by mistrust and misunderstandings, </w:t>
      </w:r>
      <w:r w:rsidRPr="009948A6">
        <w:rPr>
          <w:rStyle w:val="StyleUnderline"/>
          <w:color w:val="000000" w:themeColor="text1"/>
        </w:rPr>
        <w:t xml:space="preserve">work to undermine </w:t>
      </w:r>
      <w:r w:rsidRPr="009948A6">
        <w:rPr>
          <w:rStyle w:val="StyleUnderline"/>
          <w:color w:val="000000" w:themeColor="text1"/>
          <w:highlight w:val="cyan"/>
        </w:rPr>
        <w:t>cooperation</w:t>
      </w:r>
      <w:r w:rsidRPr="009948A6">
        <w:rPr>
          <w:rStyle w:val="StyleUnderline"/>
          <w:color w:val="000000" w:themeColor="text1"/>
        </w:rPr>
        <w:t xml:space="preserve"> on everything from nuclear weapons to space policies. The </w:t>
      </w:r>
      <w:r w:rsidRPr="009948A6">
        <w:rPr>
          <w:rStyle w:val="Emphasis"/>
          <w:color w:val="000000" w:themeColor="text1"/>
        </w:rPr>
        <w:t>U</w:t>
      </w:r>
      <w:r w:rsidRPr="009948A6">
        <w:rPr>
          <w:rStyle w:val="StyleUnderline"/>
          <w:color w:val="000000" w:themeColor="text1"/>
        </w:rPr>
        <w:t xml:space="preserve">nited </w:t>
      </w:r>
      <w:r w:rsidRPr="009948A6">
        <w:rPr>
          <w:rStyle w:val="Emphasis"/>
          <w:color w:val="000000" w:themeColor="text1"/>
        </w:rPr>
        <w:t>S</w:t>
      </w:r>
      <w:r w:rsidRPr="009948A6">
        <w:rPr>
          <w:rStyle w:val="StyleUnderline"/>
          <w:color w:val="000000" w:themeColor="text1"/>
        </w:rPr>
        <w:t>tates sees China’s growing economic and military power as a potential threat,</w:t>
      </w:r>
      <w:r w:rsidRPr="009948A6">
        <w:rPr>
          <w:color w:val="000000" w:themeColor="text1"/>
          <w:sz w:val="16"/>
        </w:rPr>
        <w:t xml:space="preserve"> both regionally and globally. </w:t>
      </w:r>
      <w:r w:rsidRPr="009948A6">
        <w:rPr>
          <w:rStyle w:val="StyleUnderline"/>
          <w:color w:val="000000" w:themeColor="text1"/>
        </w:rPr>
        <w:t>China sees new US military technologies</w:t>
      </w:r>
      <w:r w:rsidRPr="009948A6">
        <w:rPr>
          <w:color w:val="000000" w:themeColor="text1"/>
          <w:sz w:val="16"/>
        </w:rPr>
        <w:t xml:space="preserve"> (such as missile defense), and US steps to strengthen ties with Asian allies, </w:t>
      </w:r>
      <w:r w:rsidRPr="009948A6">
        <w:rPr>
          <w:rStyle w:val="StyleUnderline"/>
          <w:color w:val="000000" w:themeColor="text1"/>
        </w:rPr>
        <w:t xml:space="preserve">as both a military threat and an attempt at containment. </w:t>
      </w:r>
      <w:r w:rsidRPr="009948A6">
        <w:rPr>
          <w:rStyle w:val="StyleUnderline"/>
          <w:color w:val="000000" w:themeColor="text1"/>
          <w:highlight w:val="cyan"/>
        </w:rPr>
        <w:t>Left unchecked</w:t>
      </w:r>
      <w:r w:rsidRPr="009948A6">
        <w:rPr>
          <w:rStyle w:val="StyleUnderline"/>
          <w:color w:val="000000" w:themeColor="text1"/>
        </w:rPr>
        <w:t xml:space="preserve">, growing tensions </w:t>
      </w:r>
      <w:r w:rsidRPr="009948A6">
        <w:rPr>
          <w:rStyle w:val="StyleUnderline"/>
          <w:color w:val="000000" w:themeColor="text1"/>
          <w:highlight w:val="cyan"/>
        </w:rPr>
        <w:t>could spur the buildup of weapons and make conflict more likely</w:t>
      </w:r>
      <w:r w:rsidRPr="009948A6">
        <w:rPr>
          <w:rStyle w:val="StyleUnderline"/>
          <w:color w:val="000000" w:themeColor="text1"/>
        </w:rPr>
        <w:t>,</w:t>
      </w:r>
      <w:r w:rsidRPr="009948A6">
        <w:rPr>
          <w:color w:val="000000" w:themeColor="text1"/>
          <w:sz w:val="16"/>
        </w:rPr>
        <w:t xml:space="preserve"> especially in times of crisis. </w:t>
      </w:r>
      <w:r w:rsidRPr="009948A6">
        <w:rPr>
          <w:rStyle w:val="StyleUnderline"/>
          <w:color w:val="000000" w:themeColor="text1"/>
        </w:rPr>
        <w:t>Combating misunderstandings with accurate information on China's nuclear capabilities and intentions is essential for US security.</w:t>
      </w:r>
      <w:r w:rsidRPr="009948A6">
        <w:rPr>
          <w:color w:val="000000" w:themeColor="text1"/>
          <w:sz w:val="16"/>
        </w:rPr>
        <w:t xml:space="preserve"> This includes careful, rigorous scholarship; better translations of Chinese military texts; increased understanding of policy motives and contexts; and a clear technical understanding of China’s military capabilities. Averting an arms race in space U.S. and China flags flying beside one another. The Cold War and the "space race" went hand in hand. </w:t>
      </w:r>
      <w:r w:rsidRPr="009948A6">
        <w:rPr>
          <w:rStyle w:val="StyleUnderline"/>
          <w:color w:val="000000" w:themeColor="text1"/>
          <w:highlight w:val="cyan"/>
        </w:rPr>
        <w:t>China’s development of space tech</w:t>
      </w:r>
      <w:r w:rsidRPr="009948A6">
        <w:rPr>
          <w:rStyle w:val="StyleUnderline"/>
          <w:color w:val="000000" w:themeColor="text1"/>
        </w:rPr>
        <w:t xml:space="preserve">nology </w:t>
      </w:r>
      <w:r w:rsidRPr="009948A6">
        <w:rPr>
          <w:rStyle w:val="StyleUnderline"/>
          <w:color w:val="000000" w:themeColor="text1"/>
          <w:highlight w:val="cyan"/>
        </w:rPr>
        <w:t>has led to</w:t>
      </w:r>
      <w:r w:rsidRPr="009948A6">
        <w:rPr>
          <w:rStyle w:val="StyleUnderline"/>
          <w:color w:val="000000" w:themeColor="text1"/>
        </w:rPr>
        <w:t xml:space="preserve"> US reactions—some based on </w:t>
      </w:r>
      <w:r w:rsidRPr="009948A6">
        <w:rPr>
          <w:rStyle w:val="StyleUnderline"/>
          <w:color w:val="000000" w:themeColor="text1"/>
          <w:highlight w:val="cyan"/>
        </w:rPr>
        <w:t>misperceptions</w:t>
      </w:r>
      <w:r w:rsidRPr="009948A6">
        <w:rPr>
          <w:rStyle w:val="StyleUnderline"/>
          <w:color w:val="000000" w:themeColor="text1"/>
        </w:rPr>
        <w:t xml:space="preserve"> and misunderstanding—</w:t>
      </w:r>
      <w:r w:rsidRPr="009948A6">
        <w:rPr>
          <w:rStyle w:val="Emphasis"/>
          <w:color w:val="000000" w:themeColor="text1"/>
        </w:rPr>
        <w:t xml:space="preserve">that could </w:t>
      </w:r>
      <w:r w:rsidRPr="009948A6">
        <w:rPr>
          <w:rStyle w:val="Emphasis"/>
          <w:color w:val="000000" w:themeColor="text1"/>
          <w:highlight w:val="cyan"/>
        </w:rPr>
        <w:t>lead to a space arms race</w:t>
      </w:r>
      <w:r w:rsidRPr="009948A6">
        <w:rPr>
          <w:rStyle w:val="Emphasis"/>
          <w:color w:val="000000" w:themeColor="text1"/>
        </w:rPr>
        <w:t>.</w:t>
      </w:r>
      <w:r w:rsidRPr="009948A6">
        <w:rPr>
          <w:rStyle w:val="StyleUnderline"/>
          <w:color w:val="000000" w:themeColor="text1"/>
        </w:rPr>
        <w:t xml:space="preserve"> Such a response </w:t>
      </w:r>
      <w:r w:rsidRPr="009948A6">
        <w:rPr>
          <w:rStyle w:val="StyleUnderline"/>
          <w:color w:val="000000" w:themeColor="text1"/>
          <w:highlight w:val="cyan"/>
        </w:rPr>
        <w:t>would threaten legitimate uses of space and could spark conflicts</w:t>
      </w:r>
      <w:r w:rsidRPr="009948A6">
        <w:rPr>
          <w:rStyle w:val="StyleUnderline"/>
          <w:color w:val="000000" w:themeColor="text1"/>
        </w:rPr>
        <w:t xml:space="preserve"> on the ground, </w:t>
      </w:r>
      <w:r w:rsidRPr="009948A6">
        <w:rPr>
          <w:rStyle w:val="Emphasis"/>
          <w:color w:val="000000" w:themeColor="text1"/>
          <w:highlight w:val="cyan"/>
        </w:rPr>
        <w:t>raising the risk of armed nuclear conflict.</w:t>
      </w:r>
      <w:r w:rsidRPr="009948A6">
        <w:rPr>
          <w:rStyle w:val="StyleUnderline"/>
          <w:color w:val="000000" w:themeColor="text1"/>
          <w:highlight w:val="cyan"/>
        </w:rPr>
        <w:t xml:space="preserve"> The</w:t>
      </w:r>
      <w:r w:rsidRPr="009948A6">
        <w:rPr>
          <w:rStyle w:val="StyleUnderline"/>
          <w:color w:val="000000" w:themeColor="text1"/>
        </w:rPr>
        <w:t xml:space="preserve"> </w:t>
      </w:r>
      <w:r w:rsidRPr="009948A6">
        <w:rPr>
          <w:rStyle w:val="Emphasis"/>
          <w:color w:val="000000" w:themeColor="text1"/>
          <w:highlight w:val="cyan"/>
        </w:rPr>
        <w:t>U</w:t>
      </w:r>
      <w:r w:rsidRPr="009948A6">
        <w:rPr>
          <w:rStyle w:val="StyleUnderline"/>
          <w:color w:val="000000" w:themeColor="text1"/>
        </w:rPr>
        <w:t xml:space="preserve">nited </w:t>
      </w:r>
      <w:r w:rsidRPr="009948A6">
        <w:rPr>
          <w:rStyle w:val="Emphasis"/>
          <w:color w:val="000000" w:themeColor="text1"/>
          <w:highlight w:val="cyan"/>
        </w:rPr>
        <w:t>S</w:t>
      </w:r>
      <w:r w:rsidRPr="009948A6">
        <w:rPr>
          <w:rStyle w:val="StyleUnderline"/>
          <w:color w:val="000000" w:themeColor="text1"/>
        </w:rPr>
        <w:t xml:space="preserve">tates </w:t>
      </w:r>
      <w:r w:rsidRPr="009948A6">
        <w:rPr>
          <w:rStyle w:val="StyleUnderline"/>
          <w:color w:val="000000" w:themeColor="text1"/>
          <w:highlight w:val="cyan"/>
        </w:rPr>
        <w:t>should instead promote cooperation on space</w:t>
      </w:r>
      <w:r w:rsidRPr="009948A6">
        <w:rPr>
          <w:rStyle w:val="StyleUnderline"/>
          <w:color w:val="000000" w:themeColor="text1"/>
        </w:rPr>
        <w:t xml:space="preserve"> science and exploration. </w:t>
      </w:r>
      <w:r w:rsidRPr="009948A6">
        <w:rPr>
          <w:rStyle w:val="StyleUnderline"/>
          <w:color w:val="000000" w:themeColor="text1"/>
          <w:highlight w:val="cyan"/>
        </w:rPr>
        <w:t>This would build trust</w:t>
      </w:r>
      <w:r w:rsidRPr="009948A6">
        <w:rPr>
          <w:rStyle w:val="StyleUnderline"/>
          <w:color w:val="000000" w:themeColor="text1"/>
        </w:rPr>
        <w:t xml:space="preserve"> between the United States and China, </w:t>
      </w:r>
      <w:r w:rsidRPr="009948A6">
        <w:rPr>
          <w:rStyle w:val="StyleUnderline"/>
          <w:color w:val="000000" w:themeColor="text1"/>
          <w:highlight w:val="cyan"/>
        </w:rPr>
        <w:t>and sustain norms against</w:t>
      </w:r>
      <w:r w:rsidRPr="009948A6">
        <w:rPr>
          <w:rStyle w:val="StyleUnderline"/>
          <w:color w:val="000000" w:themeColor="text1"/>
        </w:rPr>
        <w:t xml:space="preserve"> the development, testing, and deployment of </w:t>
      </w:r>
      <w:r w:rsidRPr="009948A6">
        <w:rPr>
          <w:rStyle w:val="StyleUnderline"/>
          <w:color w:val="000000" w:themeColor="text1"/>
          <w:highlight w:val="cyan"/>
        </w:rPr>
        <w:t>space weapons.</w:t>
      </w:r>
    </w:p>
    <w:p w14:paraId="0B56E8F3" w14:textId="77777777" w:rsidR="0088348E" w:rsidRPr="009948A6" w:rsidRDefault="0088348E" w:rsidP="0088348E">
      <w:pPr>
        <w:rPr>
          <w:color w:val="000000" w:themeColor="text1"/>
        </w:rPr>
      </w:pPr>
    </w:p>
    <w:p w14:paraId="203364DB"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Warming leads to extinction---it’s a conflict-multiplier and defense doesn’t assume non-linearity</w:t>
      </w:r>
    </w:p>
    <w:p w14:paraId="6EB0F056" w14:textId="77777777" w:rsidR="0088348E" w:rsidRPr="009948A6" w:rsidRDefault="0088348E" w:rsidP="0088348E">
      <w:pPr>
        <w:pBdr>
          <w:top w:val="nil"/>
          <w:left w:val="nil"/>
          <w:bottom w:val="nil"/>
          <w:right w:val="nil"/>
          <w:between w:val="nil"/>
        </w:pBdr>
        <w:rPr>
          <w:rFonts w:asciiTheme="majorHAnsi" w:hAnsiTheme="majorHAnsi" w:cstheme="majorHAnsi"/>
          <w:color w:val="000000" w:themeColor="text1"/>
        </w:rPr>
      </w:pPr>
      <w:proofErr w:type="spellStart"/>
      <w:r w:rsidRPr="009948A6">
        <w:rPr>
          <w:rFonts w:asciiTheme="majorHAnsi" w:hAnsiTheme="majorHAnsi" w:cstheme="majorHAnsi"/>
          <w:b/>
          <w:color w:val="000000" w:themeColor="text1"/>
          <w:sz w:val="26"/>
          <w:szCs w:val="26"/>
        </w:rPr>
        <w:t>Kareiva</w:t>
      </w:r>
      <w:proofErr w:type="spellEnd"/>
      <w:r w:rsidRPr="009948A6">
        <w:rPr>
          <w:rFonts w:asciiTheme="majorHAnsi" w:hAnsiTheme="majorHAnsi" w:cstheme="majorHAnsi"/>
          <w:b/>
          <w:color w:val="000000" w:themeColor="text1"/>
          <w:sz w:val="26"/>
          <w:szCs w:val="26"/>
        </w:rPr>
        <w:t xml:space="preserve"> 18</w:t>
      </w:r>
      <w:r w:rsidRPr="009948A6">
        <w:rPr>
          <w:rFonts w:asciiTheme="majorHAnsi" w:hAnsiTheme="majorHAnsi" w:cstheme="majorHAnsi"/>
          <w:color w:val="000000" w:themeColor="text1"/>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9948A6">
        <w:rPr>
          <w:rFonts w:asciiTheme="majorHAnsi" w:hAnsiTheme="majorHAnsi" w:cstheme="majorHAnsi"/>
          <w:i/>
          <w:color w:val="000000" w:themeColor="text1"/>
        </w:rPr>
        <w:t>Futures</w:t>
      </w:r>
      <w:r w:rsidRPr="009948A6">
        <w:rPr>
          <w:rFonts w:asciiTheme="majorHAnsi" w:hAnsiTheme="majorHAnsi" w:cstheme="majorHAnsi"/>
          <w:color w:val="000000" w:themeColor="text1"/>
        </w:rPr>
        <w:t>, 102)</w:t>
      </w:r>
    </w:p>
    <w:p w14:paraId="1500F7B9" w14:textId="77777777" w:rsidR="0088348E" w:rsidRPr="009948A6" w:rsidRDefault="0088348E" w:rsidP="0088348E">
      <w:pPr>
        <w:rPr>
          <w:color w:val="000000" w:themeColor="text1"/>
          <w:sz w:val="12"/>
        </w:rPr>
      </w:pPr>
      <w:r w:rsidRPr="009948A6">
        <w:rPr>
          <w:color w:val="000000" w:themeColor="text1"/>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948A6">
        <w:rPr>
          <w:rStyle w:val="StyleUnderline"/>
          <w:color w:val="000000" w:themeColor="text1"/>
          <w:highlight w:val="cyan"/>
        </w:rPr>
        <w:t>climate change</w:t>
      </w:r>
      <w:r w:rsidRPr="009948A6">
        <w:rPr>
          <w:rStyle w:val="StyleUnderline"/>
          <w:color w:val="000000" w:themeColor="text1"/>
        </w:rPr>
        <w:t>, global freshwater cycle, and ocean acidification</w:t>
      </w:r>
      <w:r w:rsidRPr="009948A6">
        <w:rPr>
          <w:color w:val="000000" w:themeColor="text1"/>
          <w:sz w:val="16"/>
        </w:rPr>
        <w:t xml:space="preserve">) do </w:t>
      </w:r>
      <w:r w:rsidRPr="009948A6">
        <w:rPr>
          <w:rStyle w:val="StyleUnderline"/>
          <w:color w:val="000000" w:themeColor="text1"/>
          <w:highlight w:val="cyan"/>
        </w:rPr>
        <w:t xml:space="preserve">pose </w:t>
      </w:r>
      <w:r w:rsidRPr="009948A6">
        <w:rPr>
          <w:rStyle w:val="Emphasis"/>
          <w:color w:val="000000" w:themeColor="text1"/>
          <w:highlight w:val="cyan"/>
        </w:rPr>
        <w:t>existential risks</w:t>
      </w:r>
      <w:r w:rsidRPr="009948A6">
        <w:rPr>
          <w:color w:val="000000" w:themeColor="text1"/>
          <w:sz w:val="16"/>
        </w:rPr>
        <w:t xml:space="preserve">. </w:t>
      </w:r>
      <w:r w:rsidRPr="009948A6">
        <w:rPr>
          <w:rStyle w:val="StyleUnderline"/>
          <w:color w:val="000000" w:themeColor="text1"/>
        </w:rPr>
        <w:t xml:space="preserve">This is </w:t>
      </w:r>
      <w:r w:rsidRPr="009948A6">
        <w:rPr>
          <w:rStyle w:val="StyleUnderline"/>
          <w:color w:val="000000" w:themeColor="text1"/>
          <w:highlight w:val="cyan"/>
        </w:rPr>
        <w:t>because of</w:t>
      </w:r>
      <w:r w:rsidRPr="009948A6">
        <w:rPr>
          <w:rStyle w:val="StyleUnderline"/>
          <w:color w:val="000000" w:themeColor="text1"/>
        </w:rPr>
        <w:t xml:space="preserve"> intrinsic </w:t>
      </w:r>
      <w:r w:rsidRPr="009948A6">
        <w:rPr>
          <w:rStyle w:val="Emphasis"/>
          <w:color w:val="000000" w:themeColor="text1"/>
          <w:highlight w:val="cyan"/>
        </w:rPr>
        <w:t>positive feedback loops</w:t>
      </w:r>
      <w:r w:rsidRPr="009948A6">
        <w:rPr>
          <w:rStyle w:val="StyleUnderline"/>
          <w:color w:val="000000" w:themeColor="text1"/>
        </w:rPr>
        <w:t xml:space="preserve">, substantial </w:t>
      </w:r>
      <w:r w:rsidRPr="009948A6">
        <w:rPr>
          <w:rStyle w:val="Emphasis"/>
          <w:color w:val="000000" w:themeColor="text1"/>
          <w:highlight w:val="cyan"/>
        </w:rPr>
        <w:t>lag times</w:t>
      </w:r>
      <w:r w:rsidRPr="009948A6">
        <w:rPr>
          <w:color w:val="000000" w:themeColor="text1"/>
          <w:sz w:val="16"/>
        </w:rPr>
        <w:t xml:space="preserve"> </w:t>
      </w:r>
      <w:r w:rsidRPr="009948A6">
        <w:rPr>
          <w:rStyle w:val="StyleUnderline"/>
          <w:color w:val="000000" w:themeColor="text1"/>
        </w:rPr>
        <w:t xml:space="preserve">between system change and experiencing the consequences of that change, </w:t>
      </w:r>
      <w:r w:rsidRPr="009948A6">
        <w:rPr>
          <w:rStyle w:val="StyleUnderline"/>
          <w:color w:val="000000" w:themeColor="text1"/>
          <w:highlight w:val="cyan"/>
        </w:rPr>
        <w:t>and</w:t>
      </w:r>
      <w:r w:rsidRPr="009948A6">
        <w:rPr>
          <w:rStyle w:val="StyleUnderline"/>
          <w:color w:val="000000" w:themeColor="text1"/>
        </w:rPr>
        <w:t xml:space="preserve"> the fact these different boundaries interact with one another in ways that yield </w:t>
      </w:r>
      <w:r w:rsidRPr="009948A6">
        <w:rPr>
          <w:rStyle w:val="Emphasis"/>
          <w:color w:val="000000" w:themeColor="text1"/>
          <w:highlight w:val="cyan"/>
        </w:rPr>
        <w:t>surprises</w:t>
      </w:r>
      <w:r w:rsidRPr="009948A6">
        <w:rPr>
          <w:color w:val="000000" w:themeColor="text1"/>
          <w:sz w:val="16"/>
        </w:rPr>
        <w:t xml:space="preserve">. In addition, </w:t>
      </w:r>
      <w:r w:rsidRPr="009948A6">
        <w:rPr>
          <w:rStyle w:val="StyleUnderline"/>
          <w:color w:val="000000" w:themeColor="text1"/>
        </w:rPr>
        <w:t xml:space="preserve">climate, freshwater, </w:t>
      </w:r>
      <w:r w:rsidRPr="009948A6">
        <w:rPr>
          <w:rStyle w:val="StyleUnderline"/>
          <w:color w:val="000000" w:themeColor="text1"/>
          <w:highlight w:val="cyan"/>
        </w:rPr>
        <w:t>and</w:t>
      </w:r>
      <w:r w:rsidRPr="009948A6">
        <w:rPr>
          <w:rStyle w:val="StyleUnderline"/>
          <w:color w:val="000000" w:themeColor="text1"/>
        </w:rPr>
        <w:t xml:space="preserve"> ocean </w:t>
      </w:r>
      <w:r w:rsidRPr="009948A6">
        <w:rPr>
          <w:rStyle w:val="StyleUnderline"/>
          <w:color w:val="000000" w:themeColor="text1"/>
          <w:highlight w:val="cyan"/>
        </w:rPr>
        <w:t>acidification</w:t>
      </w:r>
      <w:r w:rsidRPr="009948A6">
        <w:rPr>
          <w:rStyle w:val="StyleUnderline"/>
          <w:color w:val="000000" w:themeColor="text1"/>
        </w:rPr>
        <w:t xml:space="preserve"> are all directly </w:t>
      </w:r>
      <w:r w:rsidRPr="009948A6">
        <w:rPr>
          <w:rStyle w:val="StyleUnderline"/>
          <w:color w:val="000000" w:themeColor="text1"/>
          <w:highlight w:val="cyan"/>
        </w:rPr>
        <w:t>connected to</w:t>
      </w:r>
      <w:r w:rsidRPr="009948A6">
        <w:rPr>
          <w:rStyle w:val="StyleUnderline"/>
          <w:color w:val="000000" w:themeColor="text1"/>
        </w:rPr>
        <w:t xml:space="preserve"> the provision of </w:t>
      </w:r>
      <w:r w:rsidRPr="009948A6">
        <w:rPr>
          <w:rStyle w:val="Emphasis"/>
          <w:color w:val="000000" w:themeColor="text1"/>
          <w:highlight w:val="cyan"/>
        </w:rPr>
        <w:t>food</w:t>
      </w:r>
      <w:r w:rsidRPr="009948A6">
        <w:rPr>
          <w:rStyle w:val="StyleUnderline"/>
          <w:color w:val="000000" w:themeColor="text1"/>
          <w:highlight w:val="cyan"/>
        </w:rPr>
        <w:t xml:space="preserve"> and </w:t>
      </w:r>
      <w:r w:rsidRPr="009948A6">
        <w:rPr>
          <w:rStyle w:val="Emphasis"/>
          <w:color w:val="000000" w:themeColor="text1"/>
          <w:highlight w:val="cyan"/>
        </w:rPr>
        <w:t>water</w:t>
      </w:r>
      <w:r w:rsidRPr="009948A6">
        <w:rPr>
          <w:rStyle w:val="StyleUnderline"/>
          <w:color w:val="000000" w:themeColor="text1"/>
        </w:rPr>
        <w:t xml:space="preserve">, and </w:t>
      </w:r>
      <w:r w:rsidRPr="009948A6">
        <w:rPr>
          <w:rStyle w:val="StyleUnderline"/>
          <w:color w:val="000000" w:themeColor="text1"/>
          <w:highlight w:val="cyan"/>
        </w:rPr>
        <w:t>shortages</w:t>
      </w:r>
      <w:r w:rsidRPr="009948A6">
        <w:rPr>
          <w:color w:val="000000" w:themeColor="text1"/>
          <w:sz w:val="16"/>
        </w:rPr>
        <w:t xml:space="preserve"> of food and water can </w:t>
      </w:r>
      <w:r w:rsidRPr="009948A6">
        <w:rPr>
          <w:rStyle w:val="StyleUnderline"/>
          <w:color w:val="000000" w:themeColor="text1"/>
          <w:highlight w:val="cyan"/>
        </w:rPr>
        <w:t xml:space="preserve">create </w:t>
      </w:r>
      <w:r w:rsidRPr="009948A6">
        <w:rPr>
          <w:rStyle w:val="Emphasis"/>
          <w:color w:val="000000" w:themeColor="text1"/>
          <w:highlight w:val="cyan"/>
        </w:rPr>
        <w:t>conflict</w:t>
      </w:r>
      <w:r w:rsidRPr="009948A6">
        <w:rPr>
          <w:rStyle w:val="StyleUnderline"/>
          <w:color w:val="000000" w:themeColor="text1"/>
        </w:rPr>
        <w:t xml:space="preserve"> and social unrest</w:t>
      </w:r>
      <w:r w:rsidRPr="009948A6">
        <w:rPr>
          <w:color w:val="000000" w:themeColor="text1"/>
          <w:sz w:val="16"/>
        </w:rPr>
        <w:t>.</w:t>
      </w:r>
    </w:p>
    <w:p w14:paraId="612C3E02" w14:textId="77777777" w:rsidR="0088348E" w:rsidRPr="009948A6" w:rsidRDefault="0088348E" w:rsidP="0088348E">
      <w:pPr>
        <w:rPr>
          <w:color w:val="000000" w:themeColor="text1"/>
          <w:sz w:val="12"/>
        </w:rPr>
      </w:pPr>
      <w:r w:rsidRPr="009948A6">
        <w:rPr>
          <w:color w:val="000000" w:themeColor="text1"/>
          <w:sz w:val="16"/>
        </w:rPr>
        <w:t xml:space="preserve"> </w:t>
      </w:r>
      <w:r w:rsidRPr="009948A6">
        <w:rPr>
          <w:rStyle w:val="StyleUnderline"/>
          <w:color w:val="000000" w:themeColor="text1"/>
        </w:rPr>
        <w:t xml:space="preserve">Climate change has a long history of </w:t>
      </w:r>
      <w:r w:rsidRPr="009948A6">
        <w:rPr>
          <w:rStyle w:val="Emphasis"/>
          <w:color w:val="000000" w:themeColor="text1"/>
        </w:rPr>
        <w:t>disrupting civilizations</w:t>
      </w:r>
      <w:r w:rsidRPr="009948A6">
        <w:rPr>
          <w:color w:val="000000" w:themeColor="text1"/>
          <w:sz w:val="16"/>
        </w:rPr>
        <w:t xml:space="preserve"> </w:t>
      </w:r>
      <w:r w:rsidRPr="009948A6">
        <w:rPr>
          <w:rStyle w:val="StyleUnderline"/>
          <w:color w:val="000000" w:themeColor="text1"/>
        </w:rPr>
        <w:t xml:space="preserve">and sometimes precipitating the </w:t>
      </w:r>
      <w:r w:rsidRPr="009948A6">
        <w:rPr>
          <w:rStyle w:val="Emphasis"/>
          <w:color w:val="000000" w:themeColor="text1"/>
        </w:rPr>
        <w:t>collapse of cultures</w:t>
      </w:r>
      <w:r w:rsidRPr="009948A6">
        <w:rPr>
          <w:color w:val="000000" w:themeColor="text1"/>
          <w:sz w:val="16"/>
        </w:rPr>
        <w:t xml:space="preserve"> </w:t>
      </w:r>
      <w:r w:rsidRPr="009948A6">
        <w:rPr>
          <w:rStyle w:val="StyleUnderline"/>
          <w:color w:val="000000" w:themeColor="text1"/>
        </w:rPr>
        <w:t>or mass emigrations</w:t>
      </w:r>
      <w:r w:rsidRPr="009948A6">
        <w:rPr>
          <w:color w:val="000000" w:themeColor="text1"/>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953CFB4" w14:textId="77777777" w:rsidR="0088348E" w:rsidRPr="009948A6" w:rsidRDefault="0088348E" w:rsidP="0088348E">
      <w:pPr>
        <w:rPr>
          <w:color w:val="000000" w:themeColor="text1"/>
          <w:sz w:val="12"/>
        </w:rPr>
      </w:pPr>
      <w:r w:rsidRPr="009948A6">
        <w:rPr>
          <w:color w:val="000000" w:themeColor="text1"/>
          <w:sz w:val="16"/>
        </w:rPr>
        <w:t xml:space="preserve"> </w:t>
      </w:r>
      <w:r w:rsidRPr="009948A6">
        <w:rPr>
          <w:rStyle w:val="StyleUnderline"/>
          <w:color w:val="000000" w:themeColor="text1"/>
        </w:rPr>
        <w:t xml:space="preserve">Climate change intersects with freshwater resources because it is expected to </w:t>
      </w:r>
      <w:r w:rsidRPr="009948A6">
        <w:rPr>
          <w:rStyle w:val="Emphasis"/>
          <w:color w:val="000000" w:themeColor="text1"/>
          <w:highlight w:val="cyan"/>
        </w:rPr>
        <w:t>exacerbate</w:t>
      </w:r>
      <w:r w:rsidRPr="009948A6">
        <w:rPr>
          <w:rStyle w:val="Emphasis"/>
          <w:color w:val="000000" w:themeColor="text1"/>
        </w:rPr>
        <w:t xml:space="preserve"> drought</w:t>
      </w:r>
      <w:r w:rsidRPr="009948A6">
        <w:rPr>
          <w:rStyle w:val="StyleUnderline"/>
          <w:color w:val="000000" w:themeColor="text1"/>
        </w:rPr>
        <w:t xml:space="preserve"> and</w:t>
      </w:r>
      <w:r w:rsidRPr="009948A6">
        <w:rPr>
          <w:color w:val="000000" w:themeColor="text1"/>
          <w:sz w:val="16"/>
        </w:rPr>
        <w:t xml:space="preserve"> </w:t>
      </w:r>
      <w:r w:rsidRPr="009948A6">
        <w:rPr>
          <w:rStyle w:val="Emphasis"/>
          <w:color w:val="000000" w:themeColor="text1"/>
          <w:highlight w:val="cyan"/>
        </w:rPr>
        <w:t>water scarcity</w:t>
      </w:r>
      <w:r w:rsidRPr="009948A6">
        <w:rPr>
          <w:rStyle w:val="StyleUnderline"/>
          <w:color w:val="000000" w:themeColor="text1"/>
        </w:rPr>
        <w:t xml:space="preserve">, as well as </w:t>
      </w:r>
      <w:r w:rsidRPr="009948A6">
        <w:rPr>
          <w:rStyle w:val="Emphasis"/>
          <w:color w:val="000000" w:themeColor="text1"/>
          <w:highlight w:val="cyan"/>
        </w:rPr>
        <w:t>flooding</w:t>
      </w:r>
      <w:r w:rsidRPr="009948A6">
        <w:rPr>
          <w:color w:val="000000" w:themeColor="text1"/>
          <w:sz w:val="16"/>
        </w:rPr>
        <w:t xml:space="preserve">. </w:t>
      </w:r>
      <w:r w:rsidRPr="009948A6">
        <w:rPr>
          <w:rStyle w:val="StyleUnderline"/>
          <w:color w:val="000000" w:themeColor="text1"/>
        </w:rPr>
        <w:t xml:space="preserve">Climate change </w:t>
      </w:r>
      <w:r w:rsidRPr="009948A6">
        <w:rPr>
          <w:rStyle w:val="StyleUnderline"/>
          <w:color w:val="000000" w:themeColor="text1"/>
          <w:highlight w:val="cyan"/>
        </w:rPr>
        <w:t>can</w:t>
      </w:r>
      <w:r w:rsidRPr="009948A6">
        <w:rPr>
          <w:rStyle w:val="StyleUnderline"/>
          <w:color w:val="000000" w:themeColor="text1"/>
        </w:rPr>
        <w:t xml:space="preserve"> even impair water quality because it is associated with heavy rains that </w:t>
      </w:r>
      <w:r w:rsidRPr="009948A6">
        <w:rPr>
          <w:rStyle w:val="StyleUnderline"/>
          <w:color w:val="000000" w:themeColor="text1"/>
          <w:highlight w:val="cyan"/>
        </w:rPr>
        <w:t>overwhelm sewage treatment</w:t>
      </w:r>
      <w:r w:rsidRPr="009948A6">
        <w:rPr>
          <w:rStyle w:val="StyleUnderline"/>
          <w:color w:val="000000" w:themeColor="text1"/>
        </w:rPr>
        <w:t xml:space="preserve"> facilities, or because it results in higher concentrations of pollutants</w:t>
      </w:r>
      <w:r w:rsidRPr="009948A6">
        <w:rPr>
          <w:color w:val="000000" w:themeColor="text1"/>
          <w:sz w:val="16"/>
        </w:rPr>
        <w:t xml:space="preserve"> in groundwater as a result of enhanced evaporation and reduced groundwater recharge. </w:t>
      </w:r>
      <w:r w:rsidRPr="009948A6">
        <w:rPr>
          <w:rStyle w:val="StyleUnderline"/>
          <w:color w:val="000000" w:themeColor="text1"/>
        </w:rPr>
        <w:t>Ample clean water</w:t>
      </w:r>
      <w:r w:rsidRPr="009948A6">
        <w:rPr>
          <w:color w:val="000000" w:themeColor="text1"/>
          <w:sz w:val="16"/>
        </w:rPr>
        <w:t xml:space="preserve"> is not a luxury—it </w:t>
      </w:r>
      <w:r w:rsidRPr="009948A6">
        <w:rPr>
          <w:rStyle w:val="StyleUnderline"/>
          <w:color w:val="000000" w:themeColor="text1"/>
        </w:rPr>
        <w:t>is essential for human survival.</w:t>
      </w:r>
      <w:r w:rsidRPr="009948A6">
        <w:rPr>
          <w:color w:val="000000" w:themeColor="text1"/>
          <w:sz w:val="16"/>
        </w:rPr>
        <w:t xml:space="preserve"> Consequently, </w:t>
      </w:r>
      <w:r w:rsidRPr="009948A6">
        <w:rPr>
          <w:rStyle w:val="StyleUnderline"/>
          <w:color w:val="000000" w:themeColor="text1"/>
        </w:rPr>
        <w:t xml:space="preserve">cities, regions and </w:t>
      </w:r>
      <w:r w:rsidRPr="009948A6">
        <w:rPr>
          <w:rStyle w:val="StyleUnderline"/>
          <w:color w:val="000000" w:themeColor="text1"/>
          <w:highlight w:val="cyan"/>
        </w:rPr>
        <w:t>nations</w:t>
      </w:r>
      <w:r w:rsidRPr="009948A6">
        <w:rPr>
          <w:rStyle w:val="StyleUnderline"/>
          <w:color w:val="000000" w:themeColor="text1"/>
        </w:rPr>
        <w:t xml:space="preserve"> that lack clean freshwater </w:t>
      </w:r>
      <w:r w:rsidRPr="009948A6">
        <w:rPr>
          <w:rStyle w:val="StyleUnderline"/>
          <w:color w:val="000000" w:themeColor="text1"/>
          <w:highlight w:val="cyan"/>
        </w:rPr>
        <w:t>are vulnerable to</w:t>
      </w:r>
      <w:r w:rsidRPr="009948A6">
        <w:rPr>
          <w:rStyle w:val="StyleUnderline"/>
          <w:color w:val="000000" w:themeColor="text1"/>
        </w:rPr>
        <w:t xml:space="preserve"> social disruption and </w:t>
      </w:r>
      <w:r w:rsidRPr="009948A6">
        <w:rPr>
          <w:rStyle w:val="Emphasis"/>
          <w:color w:val="000000" w:themeColor="text1"/>
          <w:highlight w:val="cyan"/>
        </w:rPr>
        <w:t>disease</w:t>
      </w:r>
      <w:r w:rsidRPr="009948A6">
        <w:rPr>
          <w:color w:val="000000" w:themeColor="text1"/>
          <w:sz w:val="16"/>
        </w:rPr>
        <w:t>.</w:t>
      </w:r>
    </w:p>
    <w:p w14:paraId="1F542BB2" w14:textId="77777777" w:rsidR="0088348E" w:rsidRPr="009948A6" w:rsidRDefault="0088348E" w:rsidP="0088348E">
      <w:pPr>
        <w:rPr>
          <w:color w:val="000000" w:themeColor="text1"/>
          <w:sz w:val="12"/>
        </w:rPr>
      </w:pPr>
      <w:r w:rsidRPr="009948A6">
        <w:rPr>
          <w:color w:val="000000" w:themeColor="text1"/>
          <w:sz w:val="16"/>
        </w:rPr>
        <w:t xml:space="preserve"> Finally, </w:t>
      </w:r>
      <w:r w:rsidRPr="009948A6">
        <w:rPr>
          <w:rStyle w:val="StyleUnderline"/>
          <w:color w:val="000000" w:themeColor="text1"/>
        </w:rPr>
        <w:t>ocean acidification is linked to climate change b2ecause it is driven by CO2 emissions just as global warming is. With close to 20% of</w:t>
      </w:r>
      <w:r w:rsidRPr="009948A6">
        <w:rPr>
          <w:color w:val="000000" w:themeColor="text1"/>
          <w:sz w:val="16"/>
        </w:rPr>
        <w:t xml:space="preserve"> the world’s </w:t>
      </w:r>
      <w:r w:rsidRPr="009948A6">
        <w:rPr>
          <w:rStyle w:val="StyleUnderline"/>
          <w:color w:val="000000" w:themeColor="text1"/>
        </w:rPr>
        <w:t>protein coming from oceans</w:t>
      </w:r>
      <w:r w:rsidRPr="009948A6">
        <w:rPr>
          <w:color w:val="000000" w:themeColor="text1"/>
          <w:sz w:val="16"/>
        </w:rPr>
        <w:t xml:space="preserve"> (FAO, 2016), </w:t>
      </w:r>
      <w:r w:rsidRPr="009948A6">
        <w:rPr>
          <w:rStyle w:val="StyleUnderline"/>
          <w:color w:val="000000" w:themeColor="text1"/>
        </w:rPr>
        <w:t>the potential for severe impacts due to acidification is obvious</w:t>
      </w:r>
      <w:r w:rsidRPr="009948A6">
        <w:rPr>
          <w:color w:val="000000" w:themeColor="text1"/>
          <w:sz w:val="16"/>
        </w:rPr>
        <w:t xml:space="preserve">. Less obvious, but perhaps more insidious, is the interaction between climate change and the loss of oyster and coral reefs due to acidification. </w:t>
      </w:r>
      <w:r w:rsidRPr="009948A6">
        <w:rPr>
          <w:rStyle w:val="StyleUnderline"/>
          <w:color w:val="000000" w:themeColor="text1"/>
          <w:highlight w:val="cyan"/>
        </w:rPr>
        <w:t>Acidification</w:t>
      </w:r>
      <w:r w:rsidRPr="009948A6">
        <w:rPr>
          <w:rStyle w:val="StyleUnderline"/>
          <w:color w:val="000000" w:themeColor="text1"/>
        </w:rPr>
        <w:t xml:space="preserve"> is known to </w:t>
      </w:r>
      <w:r w:rsidRPr="009948A6">
        <w:rPr>
          <w:rStyle w:val="StyleUnderline"/>
          <w:color w:val="000000" w:themeColor="text1"/>
          <w:highlight w:val="cyan"/>
        </w:rPr>
        <w:t>interfere with</w:t>
      </w:r>
      <w:r w:rsidRPr="009948A6">
        <w:rPr>
          <w:rStyle w:val="StyleUnderline"/>
          <w:color w:val="000000" w:themeColor="text1"/>
        </w:rPr>
        <w:t xml:space="preserve"> oyster reef building and </w:t>
      </w:r>
      <w:r w:rsidRPr="009948A6">
        <w:rPr>
          <w:rStyle w:val="Emphasis"/>
          <w:color w:val="000000" w:themeColor="text1"/>
        </w:rPr>
        <w:t xml:space="preserve">coral </w:t>
      </w:r>
      <w:r w:rsidRPr="009948A6">
        <w:rPr>
          <w:rStyle w:val="Emphasis"/>
          <w:color w:val="000000" w:themeColor="text1"/>
          <w:highlight w:val="cyan"/>
        </w:rPr>
        <w:t>reefs</w:t>
      </w:r>
      <w:r w:rsidRPr="009948A6">
        <w:rPr>
          <w:color w:val="000000" w:themeColor="text1"/>
          <w:sz w:val="16"/>
        </w:rPr>
        <w:t xml:space="preserve">. </w:t>
      </w:r>
      <w:r w:rsidRPr="009948A6">
        <w:rPr>
          <w:rStyle w:val="StyleUnderline"/>
          <w:color w:val="000000" w:themeColor="text1"/>
        </w:rPr>
        <w:t xml:space="preserve">Climate change also </w:t>
      </w:r>
      <w:r w:rsidRPr="009948A6">
        <w:rPr>
          <w:rStyle w:val="Emphasis"/>
          <w:color w:val="000000" w:themeColor="text1"/>
          <w:highlight w:val="cyan"/>
        </w:rPr>
        <w:t>increases storm frequency and severity</w:t>
      </w:r>
      <w:r w:rsidRPr="009948A6">
        <w:rPr>
          <w:rStyle w:val="StyleUnderline"/>
          <w:color w:val="000000" w:themeColor="text1"/>
        </w:rPr>
        <w:t>. Coral reefs and oyster reefs provide protection from storm surge because they reduce wave energy</w:t>
      </w:r>
      <w:r w:rsidRPr="009948A6">
        <w:rPr>
          <w:color w:val="000000" w:themeColor="text1"/>
          <w:sz w:val="16"/>
        </w:rPr>
        <w:t xml:space="preserve"> (Spalding et al., 2014). </w:t>
      </w:r>
      <w:r w:rsidRPr="009948A6">
        <w:rPr>
          <w:rStyle w:val="StyleUnderline"/>
          <w:color w:val="000000" w:themeColor="text1"/>
        </w:rPr>
        <w:t>If these reefs are lost due to acidification at the same time as storms become more severe and sea level rises</w:t>
      </w:r>
      <w:r w:rsidRPr="009948A6">
        <w:rPr>
          <w:color w:val="000000" w:themeColor="text1"/>
          <w:sz w:val="16"/>
        </w:rPr>
        <w:t xml:space="preserve">, </w:t>
      </w:r>
      <w:r w:rsidRPr="009948A6">
        <w:rPr>
          <w:rStyle w:val="Emphasis"/>
          <w:color w:val="000000" w:themeColor="text1"/>
        </w:rPr>
        <w:t xml:space="preserve">coastal communities will be exposed to </w:t>
      </w:r>
      <w:r w:rsidRPr="009948A6">
        <w:rPr>
          <w:rStyle w:val="Emphasis"/>
          <w:color w:val="000000" w:themeColor="text1"/>
          <w:highlight w:val="cyan"/>
        </w:rPr>
        <w:t>unprecedented storm surge</w:t>
      </w:r>
      <w:r w:rsidRPr="009948A6">
        <w:rPr>
          <w:color w:val="000000" w:themeColor="text1"/>
          <w:sz w:val="16"/>
        </w:rPr>
        <w:t>—</w:t>
      </w:r>
      <w:r w:rsidRPr="009948A6">
        <w:rPr>
          <w:rStyle w:val="StyleUnderline"/>
          <w:color w:val="000000" w:themeColor="text1"/>
        </w:rPr>
        <w:t>and may be ravaged by recurrent storms</w:t>
      </w:r>
      <w:r w:rsidRPr="009948A6">
        <w:rPr>
          <w:color w:val="000000" w:themeColor="text1"/>
          <w:sz w:val="16"/>
        </w:rPr>
        <w:t>.</w:t>
      </w:r>
    </w:p>
    <w:p w14:paraId="7B1D1684" w14:textId="77777777" w:rsidR="0088348E" w:rsidRPr="009948A6" w:rsidRDefault="0088348E" w:rsidP="0088348E">
      <w:pPr>
        <w:rPr>
          <w:color w:val="000000" w:themeColor="text1"/>
          <w:sz w:val="12"/>
        </w:rPr>
      </w:pPr>
      <w:r w:rsidRPr="009948A6">
        <w:rPr>
          <w:color w:val="000000" w:themeColor="text1"/>
          <w:sz w:val="1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9948A6">
        <w:rPr>
          <w:color w:val="000000" w:themeColor="text1"/>
          <w:sz w:val="16"/>
        </w:rPr>
        <w:t>Diffenbaugh</w:t>
      </w:r>
      <w:proofErr w:type="spellEnd"/>
      <w:r w:rsidRPr="009948A6">
        <w:rPr>
          <w:color w:val="000000" w:themeColor="text1"/>
          <w:sz w:val="16"/>
        </w:rPr>
        <w:t xml:space="preserve"> et al., 2017). </w:t>
      </w:r>
      <w:r w:rsidRPr="009948A6">
        <w:rPr>
          <w:rStyle w:val="StyleUnderline"/>
          <w:color w:val="000000" w:themeColor="text1"/>
          <w:highlight w:val="cyan"/>
        </w:rPr>
        <w:lastRenderedPageBreak/>
        <w:t>Society will have a hard time responding to</w:t>
      </w:r>
      <w:r w:rsidRPr="009948A6">
        <w:rPr>
          <w:rStyle w:val="StyleUnderline"/>
          <w:color w:val="000000" w:themeColor="text1"/>
        </w:rPr>
        <w:t xml:space="preserve"> shorter intervals between </w:t>
      </w:r>
      <w:r w:rsidRPr="009948A6">
        <w:rPr>
          <w:rStyle w:val="StyleUnderline"/>
          <w:color w:val="000000" w:themeColor="text1"/>
          <w:highlight w:val="cyan"/>
        </w:rPr>
        <w:t>rare</w:t>
      </w:r>
      <w:r w:rsidRPr="009948A6">
        <w:rPr>
          <w:rStyle w:val="StyleUnderline"/>
          <w:color w:val="000000" w:themeColor="text1"/>
        </w:rPr>
        <w:t xml:space="preserve"> extreme </w:t>
      </w:r>
      <w:r w:rsidRPr="009948A6">
        <w:rPr>
          <w:rStyle w:val="StyleUnderline"/>
          <w:color w:val="000000" w:themeColor="text1"/>
          <w:highlight w:val="cyan"/>
        </w:rPr>
        <w:t>events</w:t>
      </w:r>
      <w:r w:rsidRPr="009948A6">
        <w:rPr>
          <w:rStyle w:val="StyleUnderline"/>
          <w:color w:val="000000" w:themeColor="text1"/>
        </w:rPr>
        <w:t xml:space="preserve"> because in the lifespan of an individual human, a person might experience as few as two or three </w:t>
      </w:r>
      <w:r w:rsidRPr="009948A6">
        <w:rPr>
          <w:rStyle w:val="Emphasis"/>
          <w:color w:val="000000" w:themeColor="text1"/>
        </w:rPr>
        <w:t>extreme events</w:t>
      </w:r>
      <w:r w:rsidRPr="009948A6">
        <w:rPr>
          <w:color w:val="000000" w:themeColor="text1"/>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9948A6">
        <w:rPr>
          <w:rStyle w:val="StyleUnderline"/>
          <w:color w:val="000000" w:themeColor="text1"/>
        </w:rPr>
        <w:t>The</w:t>
      </w:r>
      <w:r w:rsidRPr="009948A6">
        <w:rPr>
          <w:color w:val="000000" w:themeColor="text1"/>
          <w:sz w:val="16"/>
        </w:rPr>
        <w:t xml:space="preserve"> highly </w:t>
      </w:r>
      <w:r w:rsidRPr="009948A6">
        <w:rPr>
          <w:rStyle w:val="StyleUnderline"/>
          <w:color w:val="000000" w:themeColor="text1"/>
        </w:rPr>
        <w:t>disruptive flooding of New York City associated with Hurricane Sandy represented a flood height that occurred once every 500 years</w:t>
      </w:r>
      <w:r w:rsidRPr="009948A6">
        <w:rPr>
          <w:color w:val="000000" w:themeColor="text1"/>
          <w:sz w:val="16"/>
        </w:rPr>
        <w:t xml:space="preserve"> in the 18th century, </w:t>
      </w:r>
      <w:r w:rsidRPr="009948A6">
        <w:rPr>
          <w:rStyle w:val="StyleUnderline"/>
          <w:color w:val="000000" w:themeColor="text1"/>
        </w:rPr>
        <w:t>and that occurs now once every 25 years, but is expected to occur once every 5 years by 2050</w:t>
      </w:r>
      <w:r w:rsidRPr="009948A6">
        <w:rPr>
          <w:color w:val="000000" w:themeColor="text1"/>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5F5B167" w14:textId="77777777" w:rsidR="0088348E" w:rsidRPr="009948A6" w:rsidRDefault="0088348E" w:rsidP="0088348E">
      <w:pPr>
        <w:rPr>
          <w:color w:val="000000" w:themeColor="text1"/>
          <w:sz w:val="12"/>
        </w:rPr>
      </w:pPr>
      <w:r w:rsidRPr="009948A6">
        <w:rPr>
          <w:color w:val="000000" w:themeColor="text1"/>
          <w:sz w:val="16"/>
        </w:rPr>
        <w:t xml:space="preserve"> 4. The combination of positive feedback loops and societal inertia is fertile ground for global environmental catastrophes</w:t>
      </w:r>
    </w:p>
    <w:p w14:paraId="5DA3822D" w14:textId="77777777" w:rsidR="0088348E" w:rsidRPr="009948A6" w:rsidRDefault="0088348E" w:rsidP="0088348E">
      <w:pPr>
        <w:rPr>
          <w:color w:val="000000" w:themeColor="text1"/>
          <w:sz w:val="12"/>
        </w:rPr>
      </w:pPr>
      <w:r w:rsidRPr="009948A6">
        <w:rPr>
          <w:color w:val="000000" w:themeColor="text1"/>
          <w:sz w:val="16"/>
        </w:rPr>
        <w:t xml:space="preserve"> </w:t>
      </w:r>
      <w:r w:rsidRPr="009948A6">
        <w:rPr>
          <w:rStyle w:val="StyleUnderline"/>
          <w:color w:val="000000" w:themeColor="text1"/>
          <w:highlight w:val="cyan"/>
        </w:rPr>
        <w:t>Humans</w:t>
      </w:r>
      <w:r w:rsidRPr="009948A6">
        <w:rPr>
          <w:rStyle w:val="StyleUnderline"/>
          <w:color w:val="000000" w:themeColor="text1"/>
        </w:rPr>
        <w:t xml:space="preserve"> are remarkably ingenious, and </w:t>
      </w:r>
      <w:r w:rsidRPr="009948A6">
        <w:rPr>
          <w:rStyle w:val="StyleUnderline"/>
          <w:color w:val="000000" w:themeColor="text1"/>
          <w:highlight w:val="cyan"/>
        </w:rPr>
        <w:t xml:space="preserve">have </w:t>
      </w:r>
      <w:r w:rsidRPr="009948A6">
        <w:rPr>
          <w:rStyle w:val="Emphasis"/>
          <w:color w:val="000000" w:themeColor="text1"/>
          <w:highlight w:val="cyan"/>
        </w:rPr>
        <w:t>adapted</w:t>
      </w:r>
      <w:r w:rsidRPr="009948A6">
        <w:rPr>
          <w:rStyle w:val="StyleUnderline"/>
          <w:color w:val="000000" w:themeColor="text1"/>
        </w:rPr>
        <w:t xml:space="preserve"> to crises </w:t>
      </w:r>
      <w:r w:rsidRPr="009948A6">
        <w:rPr>
          <w:rStyle w:val="StyleUnderline"/>
          <w:color w:val="000000" w:themeColor="text1"/>
          <w:highlight w:val="cyan"/>
        </w:rPr>
        <w:t>throughout</w:t>
      </w:r>
      <w:r w:rsidRPr="009948A6">
        <w:rPr>
          <w:rStyle w:val="StyleUnderline"/>
          <w:color w:val="000000" w:themeColor="text1"/>
        </w:rPr>
        <w:t xml:space="preserve"> their </w:t>
      </w:r>
      <w:r w:rsidRPr="009948A6">
        <w:rPr>
          <w:rStyle w:val="StyleUnderline"/>
          <w:color w:val="000000" w:themeColor="text1"/>
          <w:highlight w:val="cyan"/>
        </w:rPr>
        <w:t>history</w:t>
      </w:r>
      <w:r w:rsidRPr="009948A6">
        <w:rPr>
          <w:color w:val="000000" w:themeColor="text1"/>
          <w:sz w:val="16"/>
        </w:rPr>
        <w:t xml:space="preserve">. Our doom has been repeatedly predicted, only to be averted by innovation (Ridley, 2011). </w:t>
      </w:r>
      <w:r w:rsidRPr="009948A6">
        <w:rPr>
          <w:rStyle w:val="StyleUnderline"/>
          <w:color w:val="000000" w:themeColor="text1"/>
          <w:highlight w:val="cyan"/>
        </w:rPr>
        <w:t>However</w:t>
      </w:r>
      <w:r w:rsidRPr="009948A6">
        <w:rPr>
          <w:rStyle w:val="StyleUnderline"/>
          <w:color w:val="000000" w:themeColor="text1"/>
        </w:rPr>
        <w:t>, the many stories of human ingenuity successfully addressing existential risks</w:t>
      </w:r>
      <w:r w:rsidRPr="009948A6">
        <w:rPr>
          <w:color w:val="000000" w:themeColor="text1"/>
          <w:sz w:val="16"/>
        </w:rPr>
        <w:t xml:space="preserve"> such as global famine or extreme air pollution </w:t>
      </w:r>
      <w:r w:rsidRPr="009948A6">
        <w:rPr>
          <w:rStyle w:val="StyleUnderline"/>
          <w:color w:val="000000" w:themeColor="text1"/>
        </w:rPr>
        <w:t>represent environmental challenges that are largely linear, have immediate consequences, and operate without positive feedbacks.</w:t>
      </w:r>
      <w:r w:rsidRPr="009948A6">
        <w:rPr>
          <w:color w:val="000000" w:themeColor="text1"/>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9948A6">
        <w:rPr>
          <w:color w:val="000000" w:themeColor="text1"/>
          <w:sz w:val="16"/>
        </w:rPr>
        <w:t>fact</w:t>
      </w:r>
      <w:proofErr w:type="gramEnd"/>
      <w:r w:rsidRPr="009948A6">
        <w:rPr>
          <w:color w:val="000000" w:themeColor="text1"/>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9948A6">
        <w:rPr>
          <w:color w:val="000000" w:themeColor="text1"/>
          <w:sz w:val="16"/>
        </w:rPr>
        <w:t>a negative feedback of society</w:t>
      </w:r>
      <w:proofErr w:type="gramEnd"/>
      <w:r w:rsidRPr="009948A6">
        <w:rPr>
          <w:color w:val="000000" w:themeColor="text1"/>
          <w:sz w:val="16"/>
        </w:rPr>
        <w:t xml:space="preserve"> seeking to reduce the harm.</w:t>
      </w:r>
    </w:p>
    <w:p w14:paraId="64C5D64E" w14:textId="77777777" w:rsidR="0088348E" w:rsidRPr="009948A6" w:rsidRDefault="0088348E" w:rsidP="0088348E">
      <w:pPr>
        <w:rPr>
          <w:color w:val="000000" w:themeColor="text1"/>
          <w:sz w:val="12"/>
        </w:rPr>
      </w:pPr>
      <w:r w:rsidRPr="009948A6">
        <w:rPr>
          <w:color w:val="000000" w:themeColor="text1"/>
          <w:sz w:val="16"/>
        </w:rPr>
        <w:t xml:space="preserve"> </w:t>
      </w:r>
      <w:r w:rsidRPr="009948A6">
        <w:rPr>
          <w:rStyle w:val="StyleUnderline"/>
          <w:color w:val="000000" w:themeColor="text1"/>
        </w:rPr>
        <w:t xml:space="preserve">In contrast, </w:t>
      </w:r>
      <w:r w:rsidRPr="009948A6">
        <w:rPr>
          <w:rStyle w:val="StyleUnderline"/>
          <w:color w:val="000000" w:themeColor="text1"/>
          <w:highlight w:val="cyan"/>
        </w:rPr>
        <w:t>today’s</w:t>
      </w:r>
      <w:r w:rsidRPr="009948A6">
        <w:rPr>
          <w:rStyle w:val="StyleUnderline"/>
          <w:color w:val="000000" w:themeColor="text1"/>
        </w:rPr>
        <w:t xml:space="preserve"> great environmental crisis of climate change may cause some harm but there are generally </w:t>
      </w:r>
      <w:proofErr w:type="gramStart"/>
      <w:r w:rsidRPr="009948A6">
        <w:rPr>
          <w:rStyle w:val="Emphasis"/>
          <w:color w:val="000000" w:themeColor="text1"/>
        </w:rPr>
        <w:t>long time</w:t>
      </w:r>
      <w:proofErr w:type="gramEnd"/>
      <w:r w:rsidRPr="009948A6">
        <w:rPr>
          <w:rStyle w:val="Emphasis"/>
          <w:color w:val="000000" w:themeColor="text1"/>
        </w:rPr>
        <w:t xml:space="preserve"> delays</w:t>
      </w:r>
      <w:r w:rsidRPr="009948A6">
        <w:rPr>
          <w:color w:val="000000" w:themeColor="text1"/>
          <w:sz w:val="16"/>
        </w:rPr>
        <w:t xml:space="preserve"> </w:t>
      </w:r>
      <w:r w:rsidRPr="009948A6">
        <w:rPr>
          <w:rStyle w:val="StyleUnderline"/>
          <w:color w:val="000000" w:themeColor="text1"/>
        </w:rPr>
        <w:t>between rising CO2 concentrations and damage to humans</w:t>
      </w:r>
      <w:r w:rsidRPr="009948A6">
        <w:rPr>
          <w:color w:val="000000" w:themeColor="text1"/>
          <w:sz w:val="16"/>
        </w:rPr>
        <w:t xml:space="preserve">. </w:t>
      </w:r>
      <w:r w:rsidRPr="009948A6">
        <w:rPr>
          <w:rStyle w:val="StyleUnderline"/>
          <w:color w:val="000000" w:themeColor="text1"/>
        </w:rPr>
        <w:t xml:space="preserve">The consequence of these delays </w:t>
      </w:r>
      <w:proofErr w:type="gramStart"/>
      <w:r w:rsidRPr="009948A6">
        <w:rPr>
          <w:rStyle w:val="StyleUnderline"/>
          <w:color w:val="000000" w:themeColor="text1"/>
        </w:rPr>
        <w:t>are</w:t>
      </w:r>
      <w:proofErr w:type="gramEnd"/>
      <w:r w:rsidRPr="009948A6">
        <w:rPr>
          <w:rStyle w:val="StyleUnderline"/>
          <w:color w:val="000000" w:themeColor="text1"/>
        </w:rPr>
        <w:t xml:space="preserve"> </w:t>
      </w:r>
      <w:r w:rsidRPr="009948A6">
        <w:rPr>
          <w:rStyle w:val="Emphasis"/>
          <w:color w:val="000000" w:themeColor="text1"/>
          <w:highlight w:val="cyan"/>
        </w:rPr>
        <w:t>an absence of urgency</w:t>
      </w:r>
      <w:r w:rsidRPr="009948A6">
        <w:rPr>
          <w:color w:val="000000" w:themeColor="text1"/>
          <w:sz w:val="16"/>
        </w:rPr>
        <w:t xml:space="preserve">; thus although 70% of Americans believe global warming is happening, only 40% think it will harm them (http://climatecommunication.yale.edu/visualizations-data/ycom-us-2016/). Secondly, </w:t>
      </w:r>
      <w:r w:rsidRPr="009948A6">
        <w:rPr>
          <w:rStyle w:val="StyleUnderline"/>
          <w:color w:val="000000" w:themeColor="text1"/>
        </w:rPr>
        <w:t xml:space="preserve">unlike past environmental challenges, </w:t>
      </w:r>
      <w:r w:rsidRPr="009948A6">
        <w:rPr>
          <w:rStyle w:val="Emphasis"/>
          <w:color w:val="000000" w:themeColor="text1"/>
        </w:rPr>
        <w:t xml:space="preserve">the Earth’s climate system is rife with </w:t>
      </w:r>
      <w:r w:rsidRPr="009948A6">
        <w:rPr>
          <w:rStyle w:val="Emphasis"/>
          <w:color w:val="000000" w:themeColor="text1"/>
          <w:highlight w:val="cyan"/>
        </w:rPr>
        <w:t>positive feedback loops</w:t>
      </w:r>
      <w:r w:rsidRPr="009948A6">
        <w:rPr>
          <w:color w:val="000000" w:themeColor="text1"/>
          <w:sz w:val="16"/>
        </w:rPr>
        <w:t xml:space="preserve">. </w:t>
      </w:r>
      <w:r w:rsidRPr="009948A6">
        <w:rPr>
          <w:rStyle w:val="StyleUnderline"/>
          <w:color w:val="000000" w:themeColor="text1"/>
        </w:rPr>
        <w:t>In particular, as CO2 increases and the climate warms, that very warming can cause more CO2 release which further increases global warming, and then more CO2, and so on</w:t>
      </w:r>
      <w:r w:rsidRPr="009948A6">
        <w:rPr>
          <w:color w:val="000000" w:themeColor="text1"/>
          <w:sz w:val="16"/>
        </w:rPr>
        <w:t xml:space="preserve">. Table 2 summarizes the best documented positive feedback loops for the Earth’s climate system. These </w:t>
      </w:r>
      <w:r w:rsidRPr="009948A6">
        <w:rPr>
          <w:rStyle w:val="StyleUnderline"/>
          <w:color w:val="000000" w:themeColor="text1"/>
        </w:rPr>
        <w:t xml:space="preserve">feedbacks can be neatly categorized into </w:t>
      </w:r>
      <w:r w:rsidRPr="009948A6">
        <w:rPr>
          <w:rStyle w:val="Emphasis"/>
          <w:color w:val="000000" w:themeColor="text1"/>
        </w:rPr>
        <w:t>carbon cycle</w:t>
      </w:r>
      <w:r w:rsidRPr="009948A6">
        <w:rPr>
          <w:rStyle w:val="StyleUnderline"/>
          <w:color w:val="000000" w:themeColor="text1"/>
        </w:rPr>
        <w:t xml:space="preserve">, </w:t>
      </w:r>
      <w:r w:rsidRPr="009948A6">
        <w:rPr>
          <w:rStyle w:val="Emphasis"/>
          <w:color w:val="000000" w:themeColor="text1"/>
        </w:rPr>
        <w:t>biogeochemical</w:t>
      </w:r>
      <w:r w:rsidRPr="009948A6">
        <w:rPr>
          <w:rStyle w:val="StyleUnderline"/>
          <w:color w:val="000000" w:themeColor="text1"/>
        </w:rPr>
        <w:t xml:space="preserve">, </w:t>
      </w:r>
      <w:proofErr w:type="spellStart"/>
      <w:r w:rsidRPr="009948A6">
        <w:rPr>
          <w:rStyle w:val="Emphasis"/>
          <w:color w:val="000000" w:themeColor="text1"/>
        </w:rPr>
        <w:t>biogeophysical</w:t>
      </w:r>
      <w:proofErr w:type="spellEnd"/>
      <w:r w:rsidRPr="009948A6">
        <w:rPr>
          <w:rStyle w:val="StyleUnderline"/>
          <w:color w:val="000000" w:themeColor="text1"/>
        </w:rPr>
        <w:t xml:space="preserve">, </w:t>
      </w:r>
      <w:r w:rsidRPr="009948A6">
        <w:rPr>
          <w:rStyle w:val="Emphasis"/>
          <w:color w:val="000000" w:themeColor="text1"/>
        </w:rPr>
        <w:t>cloud</w:t>
      </w:r>
      <w:r w:rsidRPr="009948A6">
        <w:rPr>
          <w:rStyle w:val="StyleUnderline"/>
          <w:color w:val="000000" w:themeColor="text1"/>
        </w:rPr>
        <w:t xml:space="preserve">, </w:t>
      </w:r>
      <w:r w:rsidRPr="009948A6">
        <w:rPr>
          <w:rStyle w:val="Emphasis"/>
          <w:color w:val="000000" w:themeColor="text1"/>
        </w:rPr>
        <w:t>ice-albedo</w:t>
      </w:r>
      <w:r w:rsidRPr="009948A6">
        <w:rPr>
          <w:rStyle w:val="StyleUnderline"/>
          <w:color w:val="000000" w:themeColor="text1"/>
        </w:rPr>
        <w:t xml:space="preserve">, and </w:t>
      </w:r>
      <w:r w:rsidRPr="009948A6">
        <w:rPr>
          <w:rStyle w:val="Emphasis"/>
          <w:color w:val="000000" w:themeColor="text1"/>
        </w:rPr>
        <w:t>water vapor</w:t>
      </w:r>
      <w:r w:rsidRPr="009948A6">
        <w:rPr>
          <w:rStyle w:val="StyleUnderline"/>
          <w:color w:val="000000" w:themeColor="text1"/>
        </w:rPr>
        <w:t xml:space="preserve"> feedbacks</w:t>
      </w:r>
      <w:r w:rsidRPr="009948A6">
        <w:rPr>
          <w:color w:val="000000" w:themeColor="text1"/>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9948A6">
        <w:rPr>
          <w:color w:val="000000" w:themeColor="text1"/>
          <w:sz w:val="16"/>
        </w:rPr>
        <w:t>Totterdell</w:t>
      </w:r>
      <w:proofErr w:type="spellEnd"/>
      <w:r w:rsidRPr="009948A6">
        <w:rPr>
          <w:color w:val="000000" w:themeColor="text1"/>
          <w:sz w:val="16"/>
        </w:rPr>
        <w:t xml:space="preserve">, 2000; </w:t>
      </w:r>
      <w:proofErr w:type="spellStart"/>
      <w:r w:rsidRPr="009948A6">
        <w:rPr>
          <w:color w:val="000000" w:themeColor="text1"/>
          <w:sz w:val="16"/>
        </w:rPr>
        <w:t>Hajima</w:t>
      </w:r>
      <w:proofErr w:type="spellEnd"/>
      <w:r w:rsidRPr="009948A6">
        <w:rPr>
          <w:color w:val="000000" w:themeColor="text1"/>
          <w:sz w:val="16"/>
        </w:rPr>
        <w:t xml:space="preserve">, </w:t>
      </w:r>
      <w:proofErr w:type="spellStart"/>
      <w:r w:rsidRPr="009948A6">
        <w:rPr>
          <w:color w:val="000000" w:themeColor="text1"/>
          <w:sz w:val="16"/>
        </w:rPr>
        <w:t>Tachiiri</w:t>
      </w:r>
      <w:proofErr w:type="spellEnd"/>
      <w:r w:rsidRPr="009948A6">
        <w:rPr>
          <w:color w:val="000000" w:themeColor="text1"/>
          <w:sz w:val="16"/>
        </w:rPr>
        <w:t xml:space="preserve">, Ito, &amp; </w:t>
      </w:r>
      <w:proofErr w:type="spellStart"/>
      <w:r w:rsidRPr="009948A6">
        <w:rPr>
          <w:color w:val="000000" w:themeColor="text1"/>
          <w:sz w:val="16"/>
        </w:rPr>
        <w:t>Kawamiya</w:t>
      </w:r>
      <w:proofErr w:type="spellEnd"/>
      <w:r w:rsidRPr="009948A6">
        <w:rPr>
          <w:color w:val="000000" w:themeColor="text1"/>
          <w:sz w:val="16"/>
        </w:rPr>
        <w:t xml:space="preserve">, 2014; </w:t>
      </w:r>
      <w:proofErr w:type="spellStart"/>
      <w:r w:rsidRPr="009948A6">
        <w:rPr>
          <w:color w:val="000000" w:themeColor="text1"/>
          <w:sz w:val="16"/>
        </w:rPr>
        <w:t>Knutti</w:t>
      </w:r>
      <w:proofErr w:type="spellEnd"/>
      <w:r w:rsidRPr="009948A6">
        <w:rPr>
          <w:color w:val="000000" w:themeColor="text1"/>
          <w:sz w:val="16"/>
        </w:rPr>
        <w:t xml:space="preserve"> &amp; </w:t>
      </w:r>
      <w:proofErr w:type="spellStart"/>
      <w:r w:rsidRPr="009948A6">
        <w:rPr>
          <w:color w:val="000000" w:themeColor="text1"/>
          <w:sz w:val="16"/>
        </w:rPr>
        <w:t>Rugenstein</w:t>
      </w:r>
      <w:proofErr w:type="spellEnd"/>
      <w:r w:rsidRPr="009948A6">
        <w:rPr>
          <w:color w:val="000000" w:themeColor="text1"/>
          <w:sz w:val="16"/>
        </w:rPr>
        <w:t>, 2015; Rosenfeld, Sherwood, Wood, &amp; Donner, 2014). This produces a wide range of future scenarios.</w:t>
      </w:r>
    </w:p>
    <w:p w14:paraId="14BB6600" w14:textId="77777777" w:rsidR="0088348E" w:rsidRPr="009948A6" w:rsidRDefault="0088348E" w:rsidP="0088348E">
      <w:pPr>
        <w:rPr>
          <w:color w:val="000000" w:themeColor="text1"/>
          <w:sz w:val="12"/>
        </w:rPr>
      </w:pPr>
      <w:r w:rsidRPr="009948A6">
        <w:rPr>
          <w:color w:val="000000" w:themeColor="text1"/>
          <w:sz w:val="16"/>
        </w:rPr>
        <w:t xml:space="preserve"> Positive feedbacks in the carbon cycle involves the enhancement of future carbon contributions to the atmosphere due to some initial increase in atmospheric CO2. This happens because </w:t>
      </w:r>
      <w:r w:rsidRPr="009948A6">
        <w:rPr>
          <w:rStyle w:val="StyleUnderline"/>
          <w:color w:val="000000" w:themeColor="text1"/>
        </w:rPr>
        <w:t>as CO2 accumulates, it reduces the efficiency in which oceans and terrestrial ecosystems sequester carbon, which in return feeds back to exacerbate climate change</w:t>
      </w:r>
      <w:r w:rsidRPr="009948A6">
        <w:rPr>
          <w:color w:val="000000" w:themeColor="text1"/>
          <w:sz w:val="16"/>
        </w:rPr>
        <w:t xml:space="preserve"> (</w:t>
      </w:r>
      <w:proofErr w:type="spellStart"/>
      <w:r w:rsidRPr="009948A6">
        <w:rPr>
          <w:color w:val="000000" w:themeColor="text1"/>
          <w:sz w:val="16"/>
        </w:rPr>
        <w:t>Friedlingstein</w:t>
      </w:r>
      <w:proofErr w:type="spellEnd"/>
      <w:r w:rsidRPr="009948A6">
        <w:rPr>
          <w:color w:val="000000" w:themeColor="text1"/>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9948A6">
        <w:rPr>
          <w:color w:val="000000" w:themeColor="text1"/>
          <w:sz w:val="16"/>
        </w:rPr>
        <w:t>biogeophysical</w:t>
      </w:r>
      <w:proofErr w:type="spellEnd"/>
      <w:r w:rsidRPr="009948A6">
        <w:rPr>
          <w:color w:val="000000" w:themeColor="text1"/>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9948A6">
        <w:rPr>
          <w:color w:val="000000" w:themeColor="text1"/>
          <w:sz w:val="16"/>
        </w:rPr>
        <w:t>Chamey</w:t>
      </w:r>
      <w:proofErr w:type="spellEnd"/>
      <w:r w:rsidRPr="009948A6">
        <w:rPr>
          <w:color w:val="000000" w:themeColor="text1"/>
          <w:sz w:val="16"/>
        </w:rPr>
        <w:t xml:space="preserve">, Stone, &amp; Quirk, 1975). To top it off, </w:t>
      </w:r>
      <w:r w:rsidRPr="009948A6">
        <w:rPr>
          <w:rStyle w:val="StyleUnderline"/>
          <w:color w:val="000000" w:themeColor="text1"/>
        </w:rPr>
        <w:t xml:space="preserve">overgrazing depletes the soil, leading to augmented </w:t>
      </w:r>
      <w:r w:rsidRPr="009948A6">
        <w:rPr>
          <w:rStyle w:val="Emphasis"/>
          <w:color w:val="000000" w:themeColor="text1"/>
        </w:rPr>
        <w:t>vegetation loss</w:t>
      </w:r>
      <w:r w:rsidRPr="009948A6">
        <w:rPr>
          <w:color w:val="000000" w:themeColor="text1"/>
          <w:sz w:val="16"/>
        </w:rPr>
        <w:t xml:space="preserve"> (</w:t>
      </w:r>
      <w:proofErr w:type="spellStart"/>
      <w:r w:rsidRPr="009948A6">
        <w:rPr>
          <w:color w:val="000000" w:themeColor="text1"/>
          <w:sz w:val="16"/>
        </w:rPr>
        <w:t>Anderies</w:t>
      </w:r>
      <w:proofErr w:type="spellEnd"/>
      <w:r w:rsidRPr="009948A6">
        <w:rPr>
          <w:color w:val="000000" w:themeColor="text1"/>
          <w:sz w:val="16"/>
        </w:rPr>
        <w:t>, Janssen, &amp; Walker, 2002).</w:t>
      </w:r>
    </w:p>
    <w:p w14:paraId="7444C48C" w14:textId="77777777" w:rsidR="0088348E" w:rsidRPr="009948A6" w:rsidRDefault="0088348E" w:rsidP="0088348E">
      <w:pPr>
        <w:rPr>
          <w:color w:val="000000" w:themeColor="text1"/>
          <w:sz w:val="12"/>
        </w:rPr>
      </w:pPr>
      <w:r w:rsidRPr="009948A6">
        <w:rPr>
          <w:color w:val="000000" w:themeColor="text1"/>
          <w:sz w:val="16"/>
        </w:rPr>
        <w:t xml:space="preserve"> </w:t>
      </w:r>
      <w:r w:rsidRPr="009948A6">
        <w:rPr>
          <w:rStyle w:val="StyleUnderline"/>
          <w:color w:val="000000" w:themeColor="text1"/>
        </w:rPr>
        <w:t xml:space="preserve">Climate change often also increases the risk of </w:t>
      </w:r>
      <w:r w:rsidRPr="009948A6">
        <w:rPr>
          <w:rStyle w:val="Emphasis"/>
          <w:color w:val="000000" w:themeColor="text1"/>
        </w:rPr>
        <w:t>forest fires</w:t>
      </w:r>
      <w:r w:rsidRPr="009948A6">
        <w:rPr>
          <w:color w:val="000000" w:themeColor="text1"/>
          <w:sz w:val="16"/>
        </w:rPr>
        <w:t xml:space="preserve">, as a result of higher temperatures and persistent drought conditions. </w:t>
      </w:r>
      <w:r w:rsidRPr="009948A6">
        <w:rPr>
          <w:rStyle w:val="StyleUnderline"/>
          <w:color w:val="000000" w:themeColor="text1"/>
        </w:rPr>
        <w:t>The expectation is that forest fires will become more frequent and severe with climate warming and drought</w:t>
      </w:r>
      <w:r w:rsidRPr="009948A6">
        <w:rPr>
          <w:color w:val="000000" w:themeColor="text1"/>
          <w:sz w:val="16"/>
        </w:rPr>
        <w:t xml:space="preserve"> (</w:t>
      </w:r>
      <w:proofErr w:type="spellStart"/>
      <w:r w:rsidRPr="009948A6">
        <w:rPr>
          <w:color w:val="000000" w:themeColor="text1"/>
          <w:sz w:val="16"/>
        </w:rPr>
        <w:t>Scholze</w:t>
      </w:r>
      <w:proofErr w:type="spellEnd"/>
      <w:r w:rsidRPr="009948A6">
        <w:rPr>
          <w:color w:val="000000" w:themeColor="text1"/>
          <w:sz w:val="16"/>
        </w:rPr>
        <w:t xml:space="preserve">, Knorr, Arnell, &amp; Prentice, 2006), a trend for which we have already seen evidence </w:t>
      </w:r>
      <w:r w:rsidRPr="009948A6">
        <w:rPr>
          <w:color w:val="000000" w:themeColor="text1"/>
          <w:sz w:val="16"/>
        </w:rPr>
        <w:lastRenderedPageBreak/>
        <w:t>(Allen et al., 2010). Tragically, the increased severity and risk of Southern California wildfires recently predicted by climate scientists (</w:t>
      </w:r>
      <w:proofErr w:type="spellStart"/>
      <w:r w:rsidRPr="009948A6">
        <w:rPr>
          <w:color w:val="000000" w:themeColor="text1"/>
          <w:sz w:val="16"/>
        </w:rPr>
        <w:t>Jin</w:t>
      </w:r>
      <w:proofErr w:type="spellEnd"/>
      <w:r w:rsidRPr="009948A6">
        <w:rPr>
          <w:color w:val="000000" w:themeColor="text1"/>
          <w:sz w:val="16"/>
        </w:rPr>
        <w:t xml:space="preserve"> et al., 2015), was realized in December 2017, with the largest fire in the history of California (the “Thomas fire” that burned 282,000 acres, https://www.vox.com/2017/12/27/16822180/thomas-fire-california-largest-wildfire). </w:t>
      </w:r>
      <w:r w:rsidRPr="009948A6">
        <w:rPr>
          <w:rStyle w:val="StyleUnderline"/>
          <w:color w:val="000000" w:themeColor="text1"/>
        </w:rPr>
        <w:t xml:space="preserve">This catastrophic fire embodies the sorts of positive feedbacks and interacting factors that could </w:t>
      </w:r>
      <w:r w:rsidRPr="009948A6">
        <w:rPr>
          <w:rStyle w:val="Emphasis"/>
          <w:color w:val="000000" w:themeColor="text1"/>
          <w:highlight w:val="cyan"/>
        </w:rPr>
        <w:t>catch humanity off-guard</w:t>
      </w:r>
      <w:r w:rsidRPr="009948A6">
        <w:rPr>
          <w:color w:val="000000" w:themeColor="text1"/>
          <w:sz w:val="16"/>
          <w:highlight w:val="cyan"/>
        </w:rPr>
        <w:t xml:space="preserve"> </w:t>
      </w:r>
      <w:r w:rsidRPr="009948A6">
        <w:rPr>
          <w:rStyle w:val="StyleUnderline"/>
          <w:color w:val="000000" w:themeColor="text1"/>
          <w:highlight w:val="cyan"/>
        </w:rPr>
        <w:t>and produce</w:t>
      </w:r>
      <w:r w:rsidRPr="009948A6">
        <w:rPr>
          <w:rStyle w:val="StyleUnderline"/>
          <w:color w:val="000000" w:themeColor="text1"/>
        </w:rPr>
        <w:t xml:space="preserve"> a true </w:t>
      </w:r>
      <w:r w:rsidRPr="009948A6">
        <w:rPr>
          <w:rStyle w:val="Emphasis"/>
          <w:color w:val="000000" w:themeColor="text1"/>
          <w:highlight w:val="cyan"/>
        </w:rPr>
        <w:t>apocalyptic event</w:t>
      </w:r>
      <w:r w:rsidRPr="009948A6">
        <w:rPr>
          <w:color w:val="000000" w:themeColor="text1"/>
          <w:sz w:val="16"/>
        </w:rPr>
        <w:t xml:space="preserve">. Record-breaking rains produced an extraordinary flush of new vegetation, that then dried out as record heat waves and dry conditions took hold, coupled with stronger than normal winds, and ignition. </w:t>
      </w:r>
      <w:proofErr w:type="gramStart"/>
      <w:r w:rsidRPr="009948A6">
        <w:rPr>
          <w:color w:val="000000" w:themeColor="text1"/>
          <w:sz w:val="16"/>
        </w:rPr>
        <w:t>Of course</w:t>
      </w:r>
      <w:proofErr w:type="gramEnd"/>
      <w:r w:rsidRPr="009948A6">
        <w:rPr>
          <w:color w:val="000000" w:themeColor="text1"/>
          <w:sz w:val="16"/>
        </w:rPr>
        <w:t xml:space="preserve"> the record-fire released CO2 into the atmosphere, thereby contributing to future warming.</w:t>
      </w:r>
    </w:p>
    <w:p w14:paraId="0D3511B1" w14:textId="77777777" w:rsidR="0088348E" w:rsidRPr="009948A6" w:rsidRDefault="0088348E" w:rsidP="0088348E">
      <w:pPr>
        <w:rPr>
          <w:color w:val="000000" w:themeColor="text1"/>
          <w:sz w:val="12"/>
        </w:rPr>
      </w:pPr>
      <w:r w:rsidRPr="009948A6">
        <w:rPr>
          <w:color w:val="000000" w:themeColor="text1"/>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9948A6">
        <w:rPr>
          <w:color w:val="000000" w:themeColor="text1"/>
          <w:sz w:val="16"/>
        </w:rPr>
        <w:t>Wetherald</w:t>
      </w:r>
      <w:proofErr w:type="spellEnd"/>
      <w:r w:rsidRPr="009948A6">
        <w:rPr>
          <w:color w:val="000000" w:themeColor="text1"/>
          <w:sz w:val="16"/>
        </w:rPr>
        <w:t>, 1967).</w:t>
      </w:r>
    </w:p>
    <w:p w14:paraId="47F47D41" w14:textId="77777777" w:rsidR="0088348E" w:rsidRPr="009948A6" w:rsidRDefault="0088348E" w:rsidP="0088348E">
      <w:pPr>
        <w:rPr>
          <w:color w:val="000000" w:themeColor="text1"/>
          <w:sz w:val="12"/>
        </w:rPr>
      </w:pPr>
      <w:r w:rsidRPr="009948A6">
        <w:rPr>
          <w:color w:val="000000" w:themeColor="text1"/>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9948A6">
        <w:rPr>
          <w:color w:val="000000" w:themeColor="text1"/>
          <w:sz w:val="16"/>
        </w:rPr>
        <w:t>Lashof</w:t>
      </w:r>
      <w:proofErr w:type="spellEnd"/>
      <w:r w:rsidRPr="009948A6">
        <w:rPr>
          <w:color w:val="000000" w:themeColor="text1"/>
          <w:sz w:val="16"/>
        </w:rPr>
        <w:t xml:space="preserve">, DeAngelo, </w:t>
      </w:r>
      <w:proofErr w:type="spellStart"/>
      <w:r w:rsidRPr="009948A6">
        <w:rPr>
          <w:color w:val="000000" w:themeColor="text1"/>
          <w:sz w:val="16"/>
        </w:rPr>
        <w:t>Saleska</w:t>
      </w:r>
      <w:proofErr w:type="spellEnd"/>
      <w:r w:rsidRPr="009948A6">
        <w:rPr>
          <w:color w:val="000000" w:themeColor="text1"/>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9948A6">
        <w:rPr>
          <w:color w:val="000000" w:themeColor="text1"/>
          <w:sz w:val="16"/>
        </w:rPr>
        <w:t>Burgman</w:t>
      </w:r>
      <w:proofErr w:type="spellEnd"/>
      <w:r w:rsidRPr="009948A6">
        <w:rPr>
          <w:color w:val="000000" w:themeColor="text1"/>
          <w:sz w:val="16"/>
        </w:rPr>
        <w:t>, &amp; Norris, 2009).</w:t>
      </w:r>
    </w:p>
    <w:p w14:paraId="09760B2C" w14:textId="77777777" w:rsidR="0088348E" w:rsidRPr="009948A6" w:rsidRDefault="0088348E" w:rsidP="0088348E">
      <w:pPr>
        <w:rPr>
          <w:rStyle w:val="StyleUnderline"/>
          <w:color w:val="000000" w:themeColor="text1"/>
        </w:rPr>
      </w:pPr>
      <w:r w:rsidRPr="009948A6">
        <w:rPr>
          <w:color w:val="000000" w:themeColor="text1"/>
          <w:sz w:val="16"/>
        </w:rPr>
        <w:t xml:space="preserve"> </w:t>
      </w:r>
      <w:r w:rsidRPr="009948A6">
        <w:rPr>
          <w:rStyle w:val="StyleUnderline"/>
          <w:color w:val="000000" w:themeColor="text1"/>
        </w:rPr>
        <w:t>The key lesson from the long list of potentially positive feedbacks and their interactions is that</w:t>
      </w:r>
      <w:r w:rsidRPr="009948A6">
        <w:rPr>
          <w:color w:val="000000" w:themeColor="text1"/>
          <w:sz w:val="16"/>
        </w:rPr>
        <w:t xml:space="preserve"> </w:t>
      </w:r>
      <w:r w:rsidRPr="009948A6">
        <w:rPr>
          <w:rStyle w:val="Emphasis"/>
          <w:color w:val="000000" w:themeColor="text1"/>
        </w:rPr>
        <w:t>runaway climate change</w:t>
      </w:r>
      <w:r w:rsidRPr="009948A6">
        <w:rPr>
          <w:rStyle w:val="StyleUnderline"/>
          <w:color w:val="000000" w:themeColor="text1"/>
        </w:rPr>
        <w:t>, and runaway perturbations have to be taken as a serious possibility</w:t>
      </w:r>
      <w:r w:rsidRPr="009948A6">
        <w:rPr>
          <w:color w:val="000000" w:themeColor="text1"/>
          <w:sz w:val="16"/>
        </w:rPr>
        <w:t xml:space="preserve">. Table 2 is just a snapshot of the type of feedbacks that have been identified (see Supplementary material for a more thorough explanation of positive feedback loops). However, </w:t>
      </w:r>
      <w:r w:rsidRPr="009948A6">
        <w:rPr>
          <w:rStyle w:val="StyleUnderline"/>
          <w:color w:val="000000" w:themeColor="text1"/>
        </w:rPr>
        <w:t xml:space="preserve">this list is not exhaustive and the possibility of undiscovered positive feedbacks portends </w:t>
      </w:r>
      <w:r w:rsidRPr="009948A6">
        <w:rPr>
          <w:rStyle w:val="Emphasis"/>
          <w:color w:val="000000" w:themeColor="text1"/>
        </w:rPr>
        <w:t>even greater existential risks</w:t>
      </w:r>
      <w:r w:rsidRPr="009948A6">
        <w:rPr>
          <w:color w:val="000000" w:themeColor="text1"/>
          <w:sz w:val="16"/>
        </w:rPr>
        <w:t xml:space="preserve">. </w:t>
      </w:r>
      <w:r w:rsidRPr="009948A6">
        <w:rPr>
          <w:rStyle w:val="StyleUnderline"/>
          <w:color w:val="000000" w:themeColor="text1"/>
        </w:rPr>
        <w:t>The many environmental crises humankind has previously averted</w:t>
      </w:r>
      <w:r w:rsidRPr="009948A6">
        <w:rPr>
          <w:color w:val="000000" w:themeColor="text1"/>
          <w:sz w:val="16"/>
        </w:rPr>
        <w:t xml:space="preserve"> (famine, ozone depletion, London fog, water pollution, etc.) </w:t>
      </w:r>
      <w:r w:rsidRPr="009948A6">
        <w:rPr>
          <w:rStyle w:val="StyleUnderline"/>
          <w:color w:val="000000" w:themeColor="text1"/>
        </w:rPr>
        <w:t>were averted because of political will based on solid scientific understanding.</w:t>
      </w:r>
      <w:r w:rsidRPr="009948A6">
        <w:rPr>
          <w:color w:val="000000" w:themeColor="text1"/>
          <w:sz w:val="16"/>
        </w:rPr>
        <w:t xml:space="preserve"> </w:t>
      </w:r>
      <w:r w:rsidRPr="009948A6">
        <w:rPr>
          <w:rStyle w:val="StyleUnderline"/>
          <w:color w:val="000000" w:themeColor="text1"/>
        </w:rPr>
        <w:t>We cannot count on complete scientific understanding when it comes to positive feedback loops and climate change.</w:t>
      </w:r>
    </w:p>
    <w:p w14:paraId="10974152" w14:textId="77777777" w:rsidR="0088348E" w:rsidRPr="009948A6" w:rsidRDefault="0088348E" w:rsidP="0088348E">
      <w:pPr>
        <w:rPr>
          <w:color w:val="000000" w:themeColor="text1"/>
        </w:rPr>
      </w:pPr>
    </w:p>
    <w:p w14:paraId="15B1B252"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US leadership in international collaboration is key to R&amp;D---clear policy on the private sector is key [0:39]</w:t>
      </w:r>
    </w:p>
    <w:p w14:paraId="5D12AADC" w14:textId="77777777" w:rsidR="0088348E" w:rsidRPr="009948A6" w:rsidRDefault="0088348E" w:rsidP="0088348E">
      <w:pPr>
        <w:rPr>
          <w:rFonts w:asciiTheme="majorHAnsi" w:hAnsiTheme="majorHAnsi" w:cstheme="majorHAnsi"/>
          <w:color w:val="000000" w:themeColor="text1"/>
        </w:rPr>
      </w:pPr>
      <w:r w:rsidRPr="009948A6">
        <w:rPr>
          <w:rStyle w:val="Style13ptBold"/>
          <w:rFonts w:asciiTheme="majorHAnsi" w:hAnsiTheme="majorHAnsi" w:cstheme="majorHAnsi"/>
          <w:color w:val="000000" w:themeColor="text1"/>
        </w:rPr>
        <w:t>Nayef 18</w:t>
      </w:r>
      <w:r w:rsidRPr="009948A6">
        <w:rPr>
          <w:rFonts w:asciiTheme="majorHAnsi" w:hAnsiTheme="majorHAnsi" w:cstheme="majorHAnsi"/>
          <w:color w:val="000000" w:themeColor="text1"/>
        </w:rPr>
        <w:t xml:space="preserve"> [(Professor Nayef R. F. Al-</w:t>
      </w:r>
      <w:proofErr w:type="spellStart"/>
      <w:r w:rsidRPr="009948A6">
        <w:rPr>
          <w:rFonts w:asciiTheme="majorHAnsi" w:hAnsiTheme="majorHAnsi" w:cstheme="majorHAnsi"/>
          <w:color w:val="000000" w:themeColor="text1"/>
        </w:rPr>
        <w:t>Rodhan</w:t>
      </w:r>
      <w:proofErr w:type="spellEnd"/>
      <w:r w:rsidRPr="009948A6">
        <w:rPr>
          <w:rFonts w:asciiTheme="majorHAnsi" w:hAnsiTheme="majorHAnsi" w:cstheme="majorHAnsi"/>
          <w:color w:val="000000" w:themeColor="text1"/>
        </w:rPr>
        <w:t xml:space="preserve"> is an Honorary Fellow of St. Antony’s College at Oxford University, and Senior Fellow and Head of the Geopolitics and Global Futures </w:t>
      </w:r>
      <w:proofErr w:type="spellStart"/>
      <w:r w:rsidRPr="009948A6">
        <w:rPr>
          <w:rFonts w:asciiTheme="majorHAnsi" w:hAnsiTheme="majorHAnsi" w:cstheme="majorHAnsi"/>
          <w:color w:val="000000" w:themeColor="text1"/>
        </w:rPr>
        <w:t>Programme</w:t>
      </w:r>
      <w:proofErr w:type="spellEnd"/>
      <w:r w:rsidRPr="009948A6">
        <w:rPr>
          <w:rFonts w:asciiTheme="majorHAnsi" w:hAnsiTheme="majorHAnsi" w:cstheme="majorHAnsi"/>
          <w:color w:val="000000" w:themeColor="text1"/>
        </w:rPr>
        <w:t xml:space="preserve"> at the Geneva Centre for Security Policy. “U.S. Space Policy and Strategic Culture,” 4/16/18. </w:t>
      </w:r>
      <w:hyperlink r:id="rId25" w:history="1">
        <w:r w:rsidRPr="009948A6">
          <w:rPr>
            <w:rStyle w:val="Hyperlink"/>
            <w:rFonts w:asciiTheme="majorHAnsi" w:hAnsiTheme="majorHAnsi" w:cstheme="majorHAnsi"/>
            <w:color w:val="000000" w:themeColor="text1"/>
          </w:rPr>
          <w:t>https://jia.sipa.columbia.edu/online-articles/us-space-policy-and-strategic-culture</w:t>
        </w:r>
      </w:hyperlink>
      <w:r w:rsidRPr="009948A6">
        <w:rPr>
          <w:rFonts w:asciiTheme="majorHAnsi" w:hAnsiTheme="majorHAnsi" w:cstheme="majorHAnsi"/>
          <w:color w:val="000000" w:themeColor="text1"/>
        </w:rPr>
        <w:t xml:space="preserve">)] </w:t>
      </w:r>
    </w:p>
    <w:p w14:paraId="3031A72B" w14:textId="77777777" w:rsidR="0088348E" w:rsidRPr="009948A6" w:rsidRDefault="0088348E" w:rsidP="0088348E">
      <w:pPr>
        <w:rPr>
          <w:rStyle w:val="StyleUnderline"/>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 xml:space="preserve">The </w:t>
      </w:r>
      <w:r w:rsidRPr="009948A6">
        <w:rPr>
          <w:rStyle w:val="StyleUnderline"/>
          <w:rFonts w:asciiTheme="majorHAnsi" w:hAnsiTheme="majorHAnsi" w:cstheme="majorHAnsi"/>
          <w:color w:val="000000" w:themeColor="text1"/>
          <w:highlight w:val="cyan"/>
        </w:rPr>
        <w:t>US</w:t>
      </w:r>
      <w:r w:rsidRPr="009948A6">
        <w:rPr>
          <w:rStyle w:val="StyleUnderline"/>
          <w:rFonts w:asciiTheme="majorHAnsi" w:hAnsiTheme="majorHAnsi" w:cstheme="majorHAnsi"/>
          <w:color w:val="000000" w:themeColor="text1"/>
        </w:rPr>
        <w:t xml:space="preserve"> was the </w:t>
      </w:r>
      <w:r w:rsidRPr="009948A6">
        <w:rPr>
          <w:rStyle w:val="StyleUnderline"/>
          <w:rFonts w:asciiTheme="majorHAnsi" w:hAnsiTheme="majorHAnsi" w:cstheme="majorHAnsi"/>
          <w:color w:val="000000" w:themeColor="text1"/>
          <w:highlight w:val="cyan"/>
        </w:rPr>
        <w:t>catalyst for</w:t>
      </w:r>
      <w:r w:rsidRPr="009948A6">
        <w:rPr>
          <w:rStyle w:val="StyleUnderline"/>
          <w:rFonts w:asciiTheme="majorHAnsi" w:hAnsiTheme="majorHAnsi" w:cstheme="majorHAnsi"/>
          <w:color w:val="000000" w:themeColor="text1"/>
        </w:rPr>
        <w:t xml:space="preserve"> the adoption of a plethora of international </w:t>
      </w:r>
      <w:r w:rsidRPr="009948A6">
        <w:rPr>
          <w:rStyle w:val="StyleUnderline"/>
          <w:rFonts w:asciiTheme="majorHAnsi" w:hAnsiTheme="majorHAnsi" w:cstheme="majorHAnsi"/>
          <w:color w:val="000000" w:themeColor="text1"/>
          <w:highlight w:val="cyan"/>
        </w:rPr>
        <w:t>treaties</w:t>
      </w:r>
      <w:r w:rsidRPr="009948A6">
        <w:rPr>
          <w:rStyle w:val="StyleUnderline"/>
          <w:rFonts w:asciiTheme="majorHAnsi" w:hAnsiTheme="majorHAnsi" w:cstheme="majorHAnsi"/>
          <w:color w:val="000000" w:themeColor="text1"/>
        </w:rPr>
        <w:t xml:space="preserve"> and rules after World War II, yet there is a </w:t>
      </w:r>
      <w:r w:rsidRPr="009948A6">
        <w:rPr>
          <w:rStyle w:val="StyleUnderline"/>
          <w:rFonts w:asciiTheme="majorHAnsi" w:hAnsiTheme="majorHAnsi" w:cstheme="majorHAnsi"/>
          <w:color w:val="000000" w:themeColor="text1"/>
          <w:highlight w:val="cyan"/>
        </w:rPr>
        <w:t>perception that it</w:t>
      </w:r>
      <w:r w:rsidRPr="009948A6">
        <w:rPr>
          <w:rStyle w:val="StyleUnderline"/>
          <w:rFonts w:asciiTheme="majorHAnsi" w:hAnsiTheme="majorHAnsi" w:cstheme="majorHAnsi"/>
          <w:color w:val="000000" w:themeColor="text1"/>
        </w:rPr>
        <w:t xml:space="preserve"> may </w:t>
      </w:r>
      <w:r w:rsidRPr="009948A6">
        <w:rPr>
          <w:rStyle w:val="StyleUnderline"/>
          <w:rFonts w:asciiTheme="majorHAnsi" w:hAnsiTheme="majorHAnsi" w:cstheme="majorHAnsi"/>
          <w:color w:val="000000" w:themeColor="text1"/>
          <w:highlight w:val="cyan"/>
        </w:rPr>
        <w:t>ignore</w:t>
      </w:r>
      <w:r w:rsidRPr="009948A6">
        <w:rPr>
          <w:rStyle w:val="StyleUnderline"/>
          <w:rFonts w:asciiTheme="majorHAnsi" w:hAnsiTheme="majorHAnsi" w:cstheme="majorHAnsi"/>
          <w:color w:val="000000" w:themeColor="text1"/>
        </w:rPr>
        <w:t xml:space="preserve"> its </w:t>
      </w:r>
      <w:r w:rsidRPr="009948A6">
        <w:rPr>
          <w:rStyle w:val="StyleUnderline"/>
          <w:rFonts w:asciiTheme="majorHAnsi" w:hAnsiTheme="majorHAnsi" w:cstheme="majorHAnsi"/>
          <w:color w:val="000000" w:themeColor="text1"/>
          <w:highlight w:val="cyan"/>
        </w:rPr>
        <w:t>commitment</w:t>
      </w:r>
      <w:r w:rsidRPr="009948A6">
        <w:rPr>
          <w:rStyle w:val="StyleUnderline"/>
          <w:rFonts w:asciiTheme="majorHAnsi" w:hAnsiTheme="majorHAnsi" w:cstheme="majorHAnsi"/>
          <w:color w:val="000000" w:themeColor="text1"/>
        </w:rPr>
        <w:t xml:space="preserve"> to this legal regime </w:t>
      </w:r>
      <w:r w:rsidRPr="009948A6">
        <w:rPr>
          <w:rStyle w:val="StyleUnderline"/>
          <w:rFonts w:asciiTheme="majorHAnsi" w:hAnsiTheme="majorHAnsi" w:cstheme="majorHAnsi"/>
          <w:color w:val="000000" w:themeColor="text1"/>
          <w:highlight w:val="cyan"/>
        </w:rPr>
        <w:t>when not convenient</w:t>
      </w:r>
      <w:r w:rsidRPr="009948A6">
        <w:rPr>
          <w:rFonts w:asciiTheme="majorHAnsi" w:hAnsiTheme="majorHAnsi" w:cstheme="majorHAnsi"/>
          <w:color w:val="000000" w:themeColor="text1"/>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9948A6">
        <w:rPr>
          <w:rStyle w:val="StyleUnderline"/>
          <w:rFonts w:asciiTheme="majorHAnsi" w:hAnsiTheme="majorHAnsi" w:cstheme="majorHAnsi"/>
          <w:color w:val="000000" w:themeColor="text1"/>
        </w:rPr>
        <w:t>Covertly, the US is active in several countries relying on space navigation and a vast array of reconnaissance satellites, which can see into other countries from outer space, to assist its activities on Earth</w:t>
      </w:r>
      <w:r w:rsidRPr="009948A6">
        <w:rPr>
          <w:rFonts w:asciiTheme="majorHAnsi" w:hAnsiTheme="majorHAnsi" w:cstheme="majorHAnsi"/>
          <w:color w:val="000000" w:themeColor="text1"/>
          <w:sz w:val="16"/>
        </w:rPr>
        <w:t xml:space="preserve">. Cold War fears led the U.S. Air Force to develop the </w:t>
      </w:r>
      <w:r w:rsidRPr="009948A6">
        <w:rPr>
          <w:rFonts w:asciiTheme="majorHAnsi" w:hAnsiTheme="majorHAnsi" w:cstheme="majorHAnsi"/>
          <w:color w:val="000000" w:themeColor="text1"/>
          <w:sz w:val="16"/>
        </w:rPr>
        <w:lastRenderedPageBreak/>
        <w:t xml:space="preserve">MOL program between 1963 and 1969. This program included reconnaissance activities, such as the development of a system that would take photographs of USSR territory from space. Though that program was never completed, </w:t>
      </w:r>
      <w:r w:rsidRPr="009948A6">
        <w:rPr>
          <w:rStyle w:val="StyleUnderline"/>
          <w:rFonts w:asciiTheme="majorHAnsi" w:hAnsiTheme="majorHAnsi" w:cstheme="majorHAnsi"/>
          <w:color w:val="000000" w:themeColor="text1"/>
        </w:rPr>
        <w:t>an unverified press report claims that the US is planning a triple-canopy space shield that will stretch from the stratosphere to the exosphere and will be patrolled by drones</w:t>
      </w:r>
      <w:r w:rsidRPr="009948A6">
        <w:rPr>
          <w:rFonts w:asciiTheme="majorHAnsi" w:hAnsiTheme="majorHAnsi" w:cstheme="majorHAnsi"/>
          <w:color w:val="000000" w:themeColor="text1"/>
          <w:sz w:val="16"/>
        </w:rPr>
        <w:t xml:space="preserve"> (Global Hawk and X-37B drones) </w:t>
      </w:r>
      <w:r w:rsidRPr="009948A6">
        <w:rPr>
          <w:rStyle w:val="StyleUnderline"/>
          <w:rFonts w:asciiTheme="majorHAnsi" w:hAnsiTheme="majorHAnsi" w:cstheme="majorHAnsi"/>
          <w:color w:val="000000" w:themeColor="text1"/>
        </w:rPr>
        <w:t xml:space="preserve">with missiles. If true, the </w:t>
      </w:r>
      <w:r w:rsidRPr="009948A6">
        <w:rPr>
          <w:rStyle w:val="StyleUnderline"/>
          <w:rFonts w:asciiTheme="majorHAnsi" w:hAnsiTheme="majorHAnsi" w:cstheme="majorHAnsi"/>
          <w:color w:val="000000" w:themeColor="text1"/>
          <w:highlight w:val="cyan"/>
        </w:rPr>
        <w:t>dual-use</w:t>
      </w:r>
      <w:r w:rsidRPr="009948A6">
        <w:rPr>
          <w:rStyle w:val="StyleUnderline"/>
          <w:rFonts w:asciiTheme="majorHAnsi" w:hAnsiTheme="majorHAnsi" w:cstheme="majorHAnsi"/>
          <w:color w:val="000000" w:themeColor="text1"/>
        </w:rPr>
        <w:t xml:space="preserve"> nature of this </w:t>
      </w:r>
      <w:r w:rsidRPr="009948A6">
        <w:rPr>
          <w:rStyle w:val="StyleUnderline"/>
          <w:rFonts w:asciiTheme="majorHAnsi" w:hAnsiTheme="majorHAnsi" w:cstheme="majorHAnsi"/>
          <w:color w:val="000000" w:themeColor="text1"/>
          <w:highlight w:val="cyan"/>
        </w:rPr>
        <w:t>tech</w:t>
      </w:r>
      <w:r w:rsidRPr="009948A6">
        <w:rPr>
          <w:rStyle w:val="StyleUnderline"/>
          <w:rFonts w:asciiTheme="majorHAnsi" w:hAnsiTheme="majorHAnsi" w:cstheme="majorHAnsi"/>
          <w:color w:val="000000" w:themeColor="text1"/>
        </w:rPr>
        <w:t xml:space="preserve">nology may eventually </w:t>
      </w:r>
      <w:r w:rsidRPr="009948A6">
        <w:rPr>
          <w:rStyle w:val="StyleUnderline"/>
          <w:rFonts w:asciiTheme="majorHAnsi" w:hAnsiTheme="majorHAnsi" w:cstheme="majorHAnsi"/>
          <w:color w:val="000000" w:themeColor="text1"/>
          <w:highlight w:val="cyan"/>
        </w:rPr>
        <w:t>raise issues for i</w:t>
      </w:r>
      <w:r w:rsidRPr="009948A6">
        <w:rPr>
          <w:rStyle w:val="StyleUnderline"/>
          <w:rFonts w:asciiTheme="majorHAnsi" w:hAnsiTheme="majorHAnsi" w:cstheme="majorHAnsi"/>
          <w:color w:val="000000" w:themeColor="text1"/>
        </w:rPr>
        <w:t xml:space="preserve">nternational </w:t>
      </w:r>
      <w:r w:rsidRPr="009948A6">
        <w:rPr>
          <w:rStyle w:val="StyleUnderline"/>
          <w:rFonts w:asciiTheme="majorHAnsi" w:hAnsiTheme="majorHAnsi" w:cstheme="majorHAnsi"/>
          <w:color w:val="000000" w:themeColor="text1"/>
          <w:highlight w:val="cyan"/>
        </w:rPr>
        <w:t>law</w:t>
      </w:r>
      <w:r w:rsidRPr="009948A6">
        <w:rPr>
          <w:rStyle w:val="StyleUnderline"/>
          <w:rFonts w:asciiTheme="majorHAnsi" w:hAnsiTheme="majorHAnsi" w:cstheme="majorHAnsi"/>
          <w:color w:val="000000" w:themeColor="text1"/>
        </w:rPr>
        <w:t xml:space="preserve">; it can also </w:t>
      </w:r>
      <w:r w:rsidRPr="009948A6">
        <w:rPr>
          <w:rStyle w:val="StyleUnderline"/>
          <w:rFonts w:asciiTheme="majorHAnsi" w:hAnsiTheme="majorHAnsi" w:cstheme="majorHAnsi"/>
          <w:color w:val="000000" w:themeColor="text1"/>
          <w:highlight w:val="cyan"/>
        </w:rPr>
        <w:t>add</w:t>
      </w:r>
      <w:r w:rsidRPr="009948A6">
        <w:rPr>
          <w:rStyle w:val="StyleUnderline"/>
          <w:rFonts w:asciiTheme="majorHAnsi" w:hAnsiTheme="majorHAnsi" w:cstheme="majorHAnsi"/>
          <w:color w:val="000000" w:themeColor="text1"/>
        </w:rPr>
        <w:t xml:space="preserve"> further </w:t>
      </w:r>
      <w:r w:rsidRPr="009948A6">
        <w:rPr>
          <w:rStyle w:val="StyleUnderline"/>
          <w:rFonts w:asciiTheme="majorHAnsi" w:hAnsiTheme="majorHAnsi" w:cstheme="majorHAnsi"/>
          <w:color w:val="000000" w:themeColor="text1"/>
          <w:highlight w:val="cyan"/>
        </w:rPr>
        <w:t>impediments to</w:t>
      </w:r>
      <w:r w:rsidRPr="009948A6">
        <w:rPr>
          <w:rStyle w:val="StyleUnderline"/>
          <w:rFonts w:asciiTheme="majorHAnsi" w:hAnsiTheme="majorHAnsi" w:cstheme="majorHAnsi"/>
          <w:color w:val="000000" w:themeColor="text1"/>
        </w:rPr>
        <w:t xml:space="preserve"> current </w:t>
      </w:r>
      <w:r w:rsidRPr="009948A6">
        <w:rPr>
          <w:rStyle w:val="StyleUnderline"/>
          <w:rFonts w:asciiTheme="majorHAnsi" w:hAnsiTheme="majorHAnsi" w:cstheme="majorHAnsi"/>
          <w:color w:val="000000" w:themeColor="text1"/>
          <w:highlight w:val="cyan"/>
        </w:rPr>
        <w:t>efforts to develop legal regimes</w:t>
      </w:r>
      <w:r w:rsidRPr="009948A6">
        <w:rPr>
          <w:rStyle w:val="StyleUnderline"/>
          <w:rFonts w:asciiTheme="majorHAnsi" w:hAnsiTheme="majorHAnsi" w:cstheme="majorHAnsi"/>
          <w:color w:val="000000" w:themeColor="text1"/>
        </w:rPr>
        <w:t xml:space="preserve"> against weaponization in space.</w:t>
      </w:r>
      <w:r w:rsidRPr="009948A6">
        <w:rPr>
          <w:rFonts w:asciiTheme="majorHAnsi" w:hAnsiTheme="majorHAnsi" w:cstheme="majorHAnsi"/>
          <w:color w:val="000000" w:themeColor="text1"/>
          <w:sz w:val="16"/>
        </w:rPr>
        <w:t xml:space="preserve"> INTERNATIONAL COOPERATION AND SPACE POLICY </w:t>
      </w:r>
      <w:r w:rsidRPr="009948A6">
        <w:rPr>
          <w:rStyle w:val="StyleUnderline"/>
          <w:rFonts w:asciiTheme="majorHAnsi" w:hAnsiTheme="majorHAnsi" w:cstheme="majorHAnsi"/>
          <w:color w:val="000000" w:themeColor="text1"/>
          <w:highlight w:val="cyan"/>
        </w:rPr>
        <w:t>American leadership in space is compatible</w:t>
      </w:r>
      <w:r w:rsidRPr="009948A6">
        <w:rPr>
          <w:rStyle w:val="StyleUnderline"/>
          <w:rFonts w:asciiTheme="majorHAnsi" w:hAnsiTheme="majorHAnsi" w:cstheme="majorHAnsi"/>
          <w:color w:val="000000" w:themeColor="text1"/>
        </w:rPr>
        <w:t xml:space="preserve">, of course, </w:t>
      </w:r>
      <w:r w:rsidRPr="009948A6">
        <w:rPr>
          <w:rStyle w:val="StyleUnderline"/>
          <w:rFonts w:asciiTheme="majorHAnsi" w:hAnsiTheme="majorHAnsi" w:cstheme="majorHAnsi"/>
          <w:color w:val="000000" w:themeColor="text1"/>
          <w:highlight w:val="cyan"/>
        </w:rPr>
        <w:t>with cooperation,</w:t>
      </w:r>
      <w:r w:rsidRPr="009948A6">
        <w:rPr>
          <w:rFonts w:asciiTheme="majorHAnsi" w:hAnsiTheme="majorHAnsi" w:cstheme="majorHAnsi"/>
          <w:color w:val="000000" w:themeColor="text1"/>
          <w:sz w:val="16"/>
        </w:rPr>
        <w:t xml:space="preserve"> although U.S. strategic culture will necessarily limit its extent. </w:t>
      </w:r>
      <w:r w:rsidRPr="009948A6">
        <w:rPr>
          <w:rStyle w:val="StyleUnderline"/>
          <w:rFonts w:asciiTheme="majorHAnsi" w:hAnsiTheme="majorHAnsi" w:cstheme="majorHAnsi"/>
          <w:color w:val="000000" w:themeColor="text1"/>
        </w:rPr>
        <w:t xml:space="preserve">One of the most obvious instances of U.S. international cooperation for peaceful space purposes is </w:t>
      </w:r>
      <w:r w:rsidRPr="009948A6">
        <w:rPr>
          <w:rStyle w:val="StyleUnderline"/>
          <w:rFonts w:asciiTheme="majorHAnsi" w:hAnsiTheme="majorHAnsi" w:cstheme="majorHAnsi"/>
          <w:color w:val="000000" w:themeColor="text1"/>
          <w:highlight w:val="cyan"/>
        </w:rPr>
        <w:t>demonstrated by</w:t>
      </w:r>
      <w:r w:rsidRPr="009948A6">
        <w:rPr>
          <w:rStyle w:val="StyleUnderline"/>
          <w:rFonts w:asciiTheme="majorHAnsi" w:hAnsiTheme="majorHAnsi" w:cstheme="majorHAnsi"/>
          <w:color w:val="000000" w:themeColor="text1"/>
        </w:rPr>
        <w:t xml:space="preserve"> the </w:t>
      </w:r>
      <w:r w:rsidRPr="009948A6">
        <w:rPr>
          <w:rStyle w:val="StyleUnderline"/>
          <w:rFonts w:asciiTheme="majorHAnsi" w:hAnsiTheme="majorHAnsi" w:cstheme="majorHAnsi"/>
          <w:color w:val="000000" w:themeColor="text1"/>
          <w:highlight w:val="cyan"/>
        </w:rPr>
        <w:t>ISS</w:t>
      </w:r>
      <w:r w:rsidRPr="009948A6">
        <w:rPr>
          <w:rFonts w:asciiTheme="majorHAnsi" w:hAnsiTheme="majorHAnsi" w:cstheme="majorHAnsi"/>
          <w:color w:val="000000" w:themeColor="text1"/>
          <w:sz w:val="16"/>
          <w:highlight w:val="cyan"/>
        </w:rPr>
        <w:t>.</w:t>
      </w:r>
      <w:r w:rsidRPr="009948A6">
        <w:rPr>
          <w:rFonts w:asciiTheme="majorHAnsi" w:hAnsiTheme="majorHAnsi" w:cstheme="majorHAnsi"/>
          <w:color w:val="000000" w:themeColor="text1"/>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9948A6">
        <w:rPr>
          <w:rStyle w:val="StyleUnderline"/>
          <w:rFonts w:asciiTheme="majorHAnsi" w:hAnsiTheme="majorHAnsi" w:cstheme="majorHAnsi"/>
          <w:color w:val="000000" w:themeColor="text1"/>
        </w:rPr>
        <w:t xml:space="preserve">Such </w:t>
      </w:r>
      <w:r w:rsidRPr="009948A6">
        <w:rPr>
          <w:rStyle w:val="StyleUnderline"/>
          <w:rFonts w:asciiTheme="majorHAnsi" w:hAnsiTheme="majorHAnsi" w:cstheme="majorHAnsi"/>
          <w:color w:val="000000" w:themeColor="text1"/>
          <w:highlight w:val="cyan"/>
        </w:rPr>
        <w:t>collaboration is important</w:t>
      </w:r>
      <w:r w:rsidRPr="009948A6">
        <w:rPr>
          <w:rStyle w:val="StyleUnderline"/>
          <w:rFonts w:asciiTheme="majorHAnsi" w:hAnsiTheme="majorHAnsi" w:cstheme="majorHAnsi"/>
          <w:color w:val="000000" w:themeColor="text1"/>
        </w:rPr>
        <w:t xml:space="preserve"> and may outweigh the strategic cultures of many nations, including the US and its inclination for unilateral action.</w:t>
      </w:r>
      <w:r w:rsidRPr="009948A6">
        <w:rPr>
          <w:rFonts w:asciiTheme="majorHAnsi" w:hAnsiTheme="majorHAnsi" w:cstheme="majorHAnsi"/>
          <w:color w:val="000000" w:themeColor="text1"/>
          <w:sz w:val="16"/>
        </w:rPr>
        <w:t xml:space="preserve"> Ultimately, </w:t>
      </w:r>
      <w:r w:rsidRPr="009948A6">
        <w:rPr>
          <w:rStyle w:val="StyleUnderline"/>
          <w:rFonts w:asciiTheme="majorHAnsi" w:hAnsiTheme="majorHAnsi" w:cstheme="majorHAnsi"/>
          <w:color w:val="000000" w:themeColor="text1"/>
        </w:rPr>
        <w:t xml:space="preserve">cooperating in space allows several countries to work together to </w:t>
      </w:r>
      <w:r w:rsidRPr="009948A6">
        <w:rPr>
          <w:rStyle w:val="StyleUnderline"/>
          <w:rFonts w:asciiTheme="majorHAnsi" w:hAnsiTheme="majorHAnsi" w:cstheme="majorHAnsi"/>
          <w:color w:val="000000" w:themeColor="text1"/>
          <w:highlight w:val="cyan"/>
        </w:rPr>
        <w:t>expand</w:t>
      </w:r>
      <w:r w:rsidRPr="009948A6">
        <w:rPr>
          <w:rStyle w:val="StyleUnderline"/>
          <w:rFonts w:asciiTheme="majorHAnsi" w:hAnsiTheme="majorHAnsi" w:cstheme="majorHAnsi"/>
          <w:color w:val="000000" w:themeColor="text1"/>
        </w:rPr>
        <w:t xml:space="preserve"> technological and scientific </w:t>
      </w:r>
      <w:r w:rsidRPr="009948A6">
        <w:rPr>
          <w:rStyle w:val="StyleUnderline"/>
          <w:rFonts w:asciiTheme="majorHAnsi" w:hAnsiTheme="majorHAnsi" w:cstheme="majorHAnsi"/>
          <w:color w:val="000000" w:themeColor="text1"/>
          <w:highlight w:val="cyan"/>
        </w:rPr>
        <w:t>knowledge</w:t>
      </w:r>
      <w:r w:rsidRPr="009948A6">
        <w:rPr>
          <w:rStyle w:val="StyleUnderline"/>
          <w:rFonts w:asciiTheme="majorHAnsi" w:hAnsiTheme="majorHAnsi" w:cstheme="majorHAnsi"/>
          <w:color w:val="000000" w:themeColor="text1"/>
        </w:rPr>
        <w:t xml:space="preserve"> in a borderless arena and consequently </w:t>
      </w:r>
      <w:r w:rsidRPr="009948A6">
        <w:rPr>
          <w:rStyle w:val="StyleUnderline"/>
          <w:rFonts w:asciiTheme="majorHAnsi" w:hAnsiTheme="majorHAnsi" w:cstheme="majorHAnsi"/>
          <w:color w:val="000000" w:themeColor="text1"/>
          <w:highlight w:val="cyan"/>
        </w:rPr>
        <w:t>transcend political strains</w:t>
      </w:r>
      <w:r w:rsidRPr="009948A6">
        <w:rPr>
          <w:rFonts w:asciiTheme="majorHAnsi" w:hAnsiTheme="majorHAnsi" w:cstheme="majorHAnsi"/>
          <w:color w:val="000000" w:themeColor="text1"/>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9948A6">
        <w:rPr>
          <w:rStyle w:val="StyleUnderline"/>
          <w:rFonts w:asciiTheme="majorHAnsi" w:hAnsiTheme="majorHAnsi" w:cstheme="majorHAnsi"/>
          <w:color w:val="000000" w:themeColor="text1"/>
        </w:rPr>
        <w:t xml:space="preserve"> Several </w:t>
      </w:r>
      <w:r w:rsidRPr="009948A6">
        <w:rPr>
          <w:rStyle w:val="StyleUnderline"/>
          <w:rFonts w:asciiTheme="majorHAnsi" w:hAnsiTheme="majorHAnsi" w:cstheme="majorHAnsi"/>
          <w:color w:val="000000" w:themeColor="text1"/>
          <w:highlight w:val="cyan"/>
        </w:rPr>
        <w:t>issues</w:t>
      </w:r>
      <w:r w:rsidRPr="009948A6">
        <w:rPr>
          <w:rStyle w:val="StyleUnderline"/>
          <w:rFonts w:asciiTheme="majorHAnsi" w:hAnsiTheme="majorHAnsi" w:cstheme="majorHAnsi"/>
          <w:color w:val="000000" w:themeColor="text1"/>
        </w:rPr>
        <w:t xml:space="preserve"> will </w:t>
      </w:r>
      <w:r w:rsidRPr="009948A6">
        <w:rPr>
          <w:rStyle w:val="StyleUnderline"/>
          <w:rFonts w:asciiTheme="majorHAnsi" w:hAnsiTheme="majorHAnsi" w:cstheme="majorHAnsi"/>
          <w:color w:val="000000" w:themeColor="text1"/>
          <w:highlight w:val="cyan"/>
        </w:rPr>
        <w:t>require</w:t>
      </w:r>
      <w:r w:rsidRPr="009948A6">
        <w:rPr>
          <w:rStyle w:val="StyleUnderline"/>
          <w:rFonts w:asciiTheme="majorHAnsi" w:hAnsiTheme="majorHAnsi" w:cstheme="majorHAnsi"/>
          <w:color w:val="000000" w:themeColor="text1"/>
        </w:rPr>
        <w:t xml:space="preserve"> more engagement from the </w:t>
      </w:r>
      <w:r w:rsidRPr="009948A6">
        <w:rPr>
          <w:rStyle w:val="StyleUnderline"/>
          <w:rFonts w:asciiTheme="majorHAnsi" w:hAnsiTheme="majorHAnsi" w:cstheme="majorHAnsi"/>
          <w:color w:val="000000" w:themeColor="text1"/>
          <w:highlight w:val="cyan"/>
        </w:rPr>
        <w:t>US to</w:t>
      </w:r>
      <w:r w:rsidRPr="009948A6">
        <w:rPr>
          <w:rStyle w:val="StyleUnderline"/>
          <w:rFonts w:asciiTheme="majorHAnsi" w:hAnsiTheme="majorHAnsi" w:cstheme="majorHAnsi"/>
          <w:color w:val="000000" w:themeColor="text1"/>
        </w:rPr>
        <w:t xml:space="preserve"> help </w:t>
      </w:r>
      <w:r w:rsidRPr="009948A6">
        <w:rPr>
          <w:rStyle w:val="StyleUnderline"/>
          <w:rFonts w:asciiTheme="majorHAnsi" w:hAnsiTheme="majorHAnsi" w:cstheme="majorHAnsi"/>
          <w:color w:val="000000" w:themeColor="text1"/>
          <w:highlight w:val="cyan"/>
        </w:rPr>
        <w:t>maintain peace</w:t>
      </w:r>
      <w:r w:rsidRPr="009948A6">
        <w:rPr>
          <w:rStyle w:val="StyleUnderline"/>
          <w:rFonts w:asciiTheme="majorHAnsi" w:hAnsiTheme="majorHAnsi" w:cstheme="majorHAnsi"/>
          <w:color w:val="000000" w:themeColor="text1"/>
        </w:rPr>
        <w:t xml:space="preserve"> on Earth, including seriously engaging in discussions of prevention of an </w:t>
      </w:r>
      <w:r w:rsidRPr="009948A6">
        <w:rPr>
          <w:rStyle w:val="StyleUnderline"/>
          <w:rFonts w:asciiTheme="majorHAnsi" w:hAnsiTheme="majorHAnsi" w:cstheme="majorHAnsi"/>
          <w:color w:val="000000" w:themeColor="text1"/>
          <w:highlight w:val="cyan"/>
        </w:rPr>
        <w:t>arms race in</w:t>
      </w:r>
      <w:r w:rsidRPr="009948A6">
        <w:rPr>
          <w:rStyle w:val="StyleUnderline"/>
          <w:rFonts w:asciiTheme="majorHAnsi" w:hAnsiTheme="majorHAnsi" w:cstheme="majorHAnsi"/>
          <w:color w:val="000000" w:themeColor="text1"/>
        </w:rPr>
        <w:t xml:space="preserve"> outer </w:t>
      </w:r>
      <w:r w:rsidRPr="009948A6">
        <w:rPr>
          <w:rStyle w:val="StyleUnderline"/>
          <w:rFonts w:asciiTheme="majorHAnsi" w:hAnsiTheme="majorHAnsi" w:cstheme="majorHAnsi"/>
          <w:color w:val="000000" w:themeColor="text1"/>
          <w:highlight w:val="cyan"/>
        </w:rPr>
        <w:t>space</w:t>
      </w:r>
      <w:r w:rsidRPr="009948A6">
        <w:rPr>
          <w:rFonts w:asciiTheme="majorHAnsi" w:hAnsiTheme="majorHAnsi" w:cstheme="majorHAnsi"/>
          <w:color w:val="000000" w:themeColor="text1"/>
          <w:sz w:val="16"/>
        </w:rPr>
        <w:t xml:space="preserve">. Currently, </w:t>
      </w:r>
      <w:r w:rsidRPr="009948A6">
        <w:rPr>
          <w:rStyle w:val="StyleUnderline"/>
          <w:rFonts w:asciiTheme="majorHAnsi" w:hAnsiTheme="majorHAnsi" w:cstheme="majorHAnsi"/>
          <w:color w:val="000000" w:themeColor="text1"/>
        </w:rPr>
        <w:t>the US is among the few countries to vote against the Proposed Prevention of an Arms Race in Outer Space Resolution</w:t>
      </w:r>
      <w:r w:rsidRPr="009948A6">
        <w:rPr>
          <w:rFonts w:asciiTheme="majorHAnsi" w:hAnsiTheme="majorHAnsi" w:cstheme="majorHAnsi"/>
          <w:color w:val="000000" w:themeColor="text1"/>
          <w:sz w:val="16"/>
        </w:rPr>
        <w:t xml:space="preserve"> (PAROS). Additionally, </w:t>
      </w:r>
      <w:r w:rsidRPr="009948A6">
        <w:rPr>
          <w:rStyle w:val="StyleUnderline"/>
          <w:rFonts w:asciiTheme="majorHAnsi" w:hAnsiTheme="majorHAnsi" w:cstheme="majorHAnsi"/>
          <w:color w:val="000000" w:themeColor="text1"/>
        </w:rPr>
        <w:t xml:space="preserve">the </w:t>
      </w:r>
      <w:r w:rsidRPr="009948A6">
        <w:rPr>
          <w:rStyle w:val="StyleUnderline"/>
          <w:rFonts w:asciiTheme="majorHAnsi" w:hAnsiTheme="majorHAnsi" w:cstheme="majorHAnsi"/>
          <w:color w:val="000000" w:themeColor="text1"/>
          <w:highlight w:val="cyan"/>
        </w:rPr>
        <w:t>US</w:t>
      </w:r>
      <w:r w:rsidRPr="009948A6">
        <w:rPr>
          <w:rStyle w:val="StyleUnderline"/>
          <w:rFonts w:asciiTheme="majorHAnsi" w:hAnsiTheme="majorHAnsi" w:cstheme="majorHAnsi"/>
          <w:color w:val="000000" w:themeColor="text1"/>
        </w:rPr>
        <w:t xml:space="preserve"> occasionally </w:t>
      </w:r>
      <w:r w:rsidRPr="009948A6">
        <w:rPr>
          <w:rStyle w:val="StyleUnderline"/>
          <w:rFonts w:asciiTheme="majorHAnsi" w:hAnsiTheme="majorHAnsi" w:cstheme="majorHAnsi"/>
          <w:color w:val="000000" w:themeColor="text1"/>
          <w:highlight w:val="cyan"/>
        </w:rPr>
        <w:t>feeds uncertainty</w:t>
      </w:r>
      <w:r w:rsidRPr="009948A6">
        <w:rPr>
          <w:rStyle w:val="StyleUnderline"/>
          <w:rFonts w:asciiTheme="majorHAnsi" w:hAnsiTheme="majorHAnsi" w:cstheme="majorHAnsi"/>
          <w:color w:val="000000" w:themeColor="text1"/>
        </w:rPr>
        <w:t xml:space="preserve"> with actions that leave other players puzzled, such as the secret missions of X-37B, a military plane that can be tracked from the ground but whose precise orbit is undisclosed, as is its mission’s purpose</w:t>
      </w:r>
      <w:r w:rsidRPr="009948A6">
        <w:rPr>
          <w:rFonts w:asciiTheme="majorHAnsi" w:hAnsiTheme="majorHAnsi" w:cstheme="majorHAnsi"/>
          <w:color w:val="000000" w:themeColor="text1"/>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9948A6">
        <w:rPr>
          <w:rStyle w:val="StyleUnderline"/>
          <w:rFonts w:asciiTheme="majorHAnsi" w:hAnsiTheme="majorHAnsi" w:cstheme="majorHAnsi"/>
          <w:color w:val="000000" w:themeColor="text1"/>
        </w:rPr>
        <w:t>.” On the topic of international law and cooperation, the position of the Trump administration remains to be clarifie</w:t>
      </w:r>
      <w:r w:rsidRPr="009948A6">
        <w:rPr>
          <w:rFonts w:asciiTheme="majorHAnsi" w:hAnsiTheme="majorHAnsi" w:cstheme="majorHAnsi"/>
          <w:color w:val="000000" w:themeColor="text1"/>
          <w:sz w:val="16"/>
        </w:rPr>
        <w:t xml:space="preserve">d. </w:t>
      </w:r>
      <w:r w:rsidRPr="009948A6">
        <w:rPr>
          <w:rStyle w:val="StyleUnderline"/>
          <w:rFonts w:asciiTheme="majorHAnsi" w:hAnsiTheme="majorHAnsi" w:cstheme="majorHAnsi"/>
          <w:color w:val="000000" w:themeColor="text1"/>
        </w:rPr>
        <w:t xml:space="preserve">That said, other persistent tenants of U.S. strategic culture, such as casualty aversion, the pursuit of freedom and progress, and </w:t>
      </w:r>
      <w:r w:rsidRPr="009948A6">
        <w:rPr>
          <w:rStyle w:val="StyleUnderline"/>
          <w:rFonts w:asciiTheme="majorHAnsi" w:hAnsiTheme="majorHAnsi" w:cstheme="majorHAnsi"/>
          <w:color w:val="000000" w:themeColor="text1"/>
          <w:highlight w:val="cyan"/>
        </w:rPr>
        <w:t>the use of outer space</w:t>
      </w:r>
      <w:r w:rsidRPr="009948A6">
        <w:rPr>
          <w:rStyle w:val="StyleUnderline"/>
          <w:rFonts w:asciiTheme="majorHAnsi" w:hAnsiTheme="majorHAnsi" w:cstheme="majorHAnsi"/>
          <w:color w:val="000000" w:themeColor="text1"/>
        </w:rPr>
        <w:t xml:space="preserve"> for “peaceful purposes” </w:t>
      </w:r>
      <w:r w:rsidRPr="009948A6">
        <w:rPr>
          <w:rStyle w:val="StyleUnderline"/>
          <w:rFonts w:asciiTheme="majorHAnsi" w:hAnsiTheme="majorHAnsi" w:cstheme="majorHAnsi"/>
          <w:color w:val="000000" w:themeColor="text1"/>
          <w:highlight w:val="cyan"/>
        </w:rPr>
        <w:t>remain</w:t>
      </w:r>
      <w:r w:rsidRPr="009948A6">
        <w:rPr>
          <w:rStyle w:val="StyleUnderline"/>
          <w:rFonts w:asciiTheme="majorHAnsi" w:hAnsiTheme="majorHAnsi" w:cstheme="majorHAnsi"/>
          <w:color w:val="000000" w:themeColor="text1"/>
        </w:rPr>
        <w:t xml:space="preserve"> guiding principles of </w:t>
      </w:r>
      <w:r w:rsidRPr="009948A6">
        <w:rPr>
          <w:rStyle w:val="StyleUnderline"/>
          <w:rFonts w:asciiTheme="majorHAnsi" w:hAnsiTheme="majorHAnsi" w:cstheme="majorHAnsi"/>
          <w:color w:val="000000" w:themeColor="text1"/>
          <w:highlight w:val="cyan"/>
        </w:rPr>
        <w:t>U.S. space policy</w:t>
      </w:r>
      <w:r w:rsidRPr="009948A6">
        <w:rPr>
          <w:rStyle w:val="StyleUnderline"/>
          <w:rFonts w:asciiTheme="majorHAnsi" w:hAnsiTheme="majorHAnsi" w:cstheme="majorHAnsi"/>
          <w:color w:val="000000" w:themeColor="text1"/>
        </w:rPr>
        <w:t>, across administrations</w:t>
      </w:r>
      <w:r w:rsidRPr="009948A6">
        <w:rPr>
          <w:rFonts w:asciiTheme="majorHAnsi" w:hAnsiTheme="majorHAnsi" w:cstheme="majorHAnsi"/>
          <w:color w:val="000000" w:themeColor="text1"/>
          <w:sz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9948A6">
        <w:rPr>
          <w:rStyle w:val="StyleUnderline"/>
          <w:rFonts w:asciiTheme="majorHAnsi" w:hAnsiTheme="majorHAnsi" w:cstheme="majorHAnsi"/>
          <w:color w:val="000000" w:themeColor="text1"/>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9948A6">
        <w:rPr>
          <w:rFonts w:asciiTheme="majorHAnsi" w:hAnsiTheme="majorHAnsi" w:cstheme="majorHAnsi"/>
          <w:color w:val="000000" w:themeColor="text1"/>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9948A6">
        <w:rPr>
          <w:rStyle w:val="Emphasis"/>
          <w:rFonts w:asciiTheme="majorHAnsi" w:hAnsiTheme="majorHAnsi" w:cstheme="majorHAnsi"/>
          <w:color w:val="000000" w:themeColor="text1"/>
          <w:highlight w:val="cyan"/>
        </w:rPr>
        <w:t>The refusal to start negotiations is a roadblock for future efforts</w:t>
      </w:r>
      <w:r w:rsidRPr="009948A6">
        <w:rPr>
          <w:rFonts w:asciiTheme="majorHAnsi" w:hAnsiTheme="majorHAnsi" w:cstheme="majorHAnsi"/>
          <w:color w:val="000000" w:themeColor="text1"/>
          <w:sz w:val="16"/>
        </w:rPr>
        <w:t xml:space="preserve">. There are pertinent criticisms related to the PPWT, such as its unclear definitions of “use of force” or “outer space object,” or the lack of </w:t>
      </w:r>
      <w:r w:rsidRPr="009948A6">
        <w:rPr>
          <w:rFonts w:asciiTheme="majorHAnsi" w:hAnsiTheme="majorHAnsi" w:cstheme="majorHAnsi"/>
          <w:color w:val="000000" w:themeColor="text1"/>
          <w:sz w:val="16"/>
        </w:rPr>
        <w:lastRenderedPageBreak/>
        <w:t xml:space="preserve">meaningful discussion of space debris issues, or the issue of ground-based assets. However, </w:t>
      </w:r>
      <w:r w:rsidRPr="009948A6">
        <w:rPr>
          <w:rStyle w:val="StyleUnderline"/>
          <w:rFonts w:asciiTheme="majorHAnsi" w:hAnsiTheme="majorHAnsi" w:cstheme="majorHAnsi"/>
          <w:color w:val="000000" w:themeColor="text1"/>
        </w:rPr>
        <w:t xml:space="preserve">this could be an </w:t>
      </w:r>
      <w:r w:rsidRPr="009948A6">
        <w:rPr>
          <w:rStyle w:val="StyleUnderline"/>
          <w:rFonts w:asciiTheme="majorHAnsi" w:hAnsiTheme="majorHAnsi" w:cstheme="majorHAnsi"/>
          <w:color w:val="000000" w:themeColor="text1"/>
          <w:highlight w:val="cyan"/>
        </w:rPr>
        <w:t>opportune moment to</w:t>
      </w:r>
      <w:r w:rsidRPr="009948A6">
        <w:rPr>
          <w:rStyle w:val="StyleUnderline"/>
          <w:rFonts w:asciiTheme="majorHAnsi" w:hAnsiTheme="majorHAnsi" w:cstheme="majorHAnsi"/>
          <w:color w:val="000000" w:themeColor="text1"/>
        </w:rPr>
        <w:t xml:space="preserve"> start </w:t>
      </w:r>
      <w:r w:rsidRPr="009948A6">
        <w:rPr>
          <w:rStyle w:val="StyleUnderline"/>
          <w:rFonts w:asciiTheme="majorHAnsi" w:hAnsiTheme="majorHAnsi" w:cstheme="majorHAnsi"/>
          <w:color w:val="000000" w:themeColor="text1"/>
          <w:highlight w:val="cyan"/>
        </w:rPr>
        <w:t>discuss</w:t>
      </w:r>
      <w:r w:rsidRPr="009948A6">
        <w:rPr>
          <w:rStyle w:val="StyleUnderline"/>
          <w:rFonts w:asciiTheme="majorHAnsi" w:hAnsiTheme="majorHAnsi" w:cstheme="majorHAnsi"/>
          <w:color w:val="000000" w:themeColor="text1"/>
        </w:rPr>
        <w:t xml:space="preserve">ions of </w:t>
      </w:r>
      <w:r w:rsidRPr="009948A6">
        <w:rPr>
          <w:rStyle w:val="StyleUnderline"/>
          <w:rFonts w:asciiTheme="majorHAnsi" w:hAnsiTheme="majorHAnsi" w:cstheme="majorHAnsi"/>
          <w:color w:val="000000" w:themeColor="text1"/>
          <w:highlight w:val="cyan"/>
        </w:rPr>
        <w:t>a multilateral treaty</w:t>
      </w:r>
      <w:r w:rsidRPr="009948A6">
        <w:rPr>
          <w:rStyle w:val="StyleUnderline"/>
          <w:rFonts w:asciiTheme="majorHAnsi" w:hAnsiTheme="majorHAnsi" w:cstheme="majorHAnsi"/>
          <w:color w:val="000000" w:themeColor="text1"/>
        </w:rPr>
        <w:t xml:space="preserve">. The </w:t>
      </w:r>
      <w:r w:rsidRPr="009948A6">
        <w:rPr>
          <w:rStyle w:val="StyleUnderline"/>
          <w:rFonts w:asciiTheme="majorHAnsi" w:hAnsiTheme="majorHAnsi" w:cstheme="majorHAnsi"/>
          <w:color w:val="000000" w:themeColor="text1"/>
          <w:highlight w:val="cyan"/>
        </w:rPr>
        <w:t>US</w:t>
      </w:r>
      <w:r w:rsidRPr="009948A6">
        <w:rPr>
          <w:rStyle w:val="StyleUnderline"/>
          <w:rFonts w:asciiTheme="majorHAnsi" w:hAnsiTheme="majorHAnsi" w:cstheme="majorHAnsi"/>
          <w:color w:val="000000" w:themeColor="text1"/>
        </w:rPr>
        <w:t xml:space="preserve"> has </w:t>
      </w:r>
      <w:r w:rsidRPr="009948A6">
        <w:rPr>
          <w:rStyle w:val="StyleUnderline"/>
          <w:rFonts w:asciiTheme="majorHAnsi" w:hAnsiTheme="majorHAnsi" w:cstheme="majorHAnsi"/>
          <w:color w:val="000000" w:themeColor="text1"/>
          <w:highlight w:val="cyan"/>
        </w:rPr>
        <w:t>historically</w:t>
      </w:r>
      <w:r w:rsidRPr="009948A6">
        <w:rPr>
          <w:rStyle w:val="StyleUnderline"/>
          <w:rFonts w:asciiTheme="majorHAnsi" w:hAnsiTheme="majorHAnsi" w:cstheme="majorHAnsi"/>
          <w:color w:val="000000" w:themeColor="text1"/>
        </w:rPr>
        <w:t xml:space="preserve"> pooled resources and </w:t>
      </w:r>
      <w:r w:rsidRPr="009948A6">
        <w:rPr>
          <w:rStyle w:val="StyleUnderline"/>
          <w:rFonts w:asciiTheme="majorHAnsi" w:hAnsiTheme="majorHAnsi" w:cstheme="majorHAnsi"/>
          <w:color w:val="000000" w:themeColor="text1"/>
          <w:highlight w:val="cyan"/>
        </w:rPr>
        <w:t>mobilized</w:t>
      </w:r>
      <w:r w:rsidRPr="009948A6">
        <w:rPr>
          <w:rStyle w:val="StyleUnderline"/>
          <w:rFonts w:asciiTheme="majorHAnsi" w:hAnsiTheme="majorHAnsi" w:cstheme="majorHAnsi"/>
          <w:color w:val="000000" w:themeColor="text1"/>
        </w:rPr>
        <w:t xml:space="preserve"> other nations around efforts for international peace and security.</w:t>
      </w:r>
      <w:r w:rsidRPr="009948A6">
        <w:rPr>
          <w:rFonts w:asciiTheme="majorHAnsi" w:hAnsiTheme="majorHAnsi" w:cstheme="majorHAnsi"/>
          <w:color w:val="000000" w:themeColor="text1"/>
          <w:sz w:val="16"/>
        </w:rPr>
        <w:t xml:space="preserve"> A century ago, it played a critical part in creating the League of Nations, and later the United Nations. </w:t>
      </w:r>
      <w:r w:rsidRPr="009948A6">
        <w:rPr>
          <w:rStyle w:val="StyleUnderline"/>
          <w:rFonts w:asciiTheme="majorHAnsi" w:hAnsiTheme="majorHAnsi" w:cstheme="majorHAnsi"/>
          <w:color w:val="000000" w:themeColor="text1"/>
        </w:rPr>
        <w:t xml:space="preserve">The cooperative ethos in U.S. strategic culture, however, does not preclude ambitious leadership, nor does it mean placing others’ interests before the interests of the United States. Eventually, this may </w:t>
      </w:r>
      <w:r w:rsidRPr="009948A6">
        <w:rPr>
          <w:rStyle w:val="StyleUnderline"/>
          <w:rFonts w:asciiTheme="majorHAnsi" w:hAnsiTheme="majorHAnsi" w:cstheme="majorHAnsi"/>
          <w:color w:val="000000" w:themeColor="text1"/>
          <w:highlight w:val="cyan"/>
        </w:rPr>
        <w:t>push</w:t>
      </w:r>
      <w:r w:rsidRPr="009948A6">
        <w:rPr>
          <w:rStyle w:val="StyleUnderline"/>
          <w:rFonts w:asciiTheme="majorHAnsi" w:hAnsiTheme="majorHAnsi" w:cstheme="majorHAnsi"/>
          <w:color w:val="000000" w:themeColor="text1"/>
        </w:rPr>
        <w:t xml:space="preserve"> the </w:t>
      </w:r>
      <w:r w:rsidRPr="009948A6">
        <w:rPr>
          <w:rStyle w:val="StyleUnderline"/>
          <w:rFonts w:asciiTheme="majorHAnsi" w:hAnsiTheme="majorHAnsi" w:cstheme="majorHAnsi"/>
          <w:color w:val="000000" w:themeColor="text1"/>
          <w:highlight w:val="cyan"/>
        </w:rPr>
        <w:t>US to negotiate</w:t>
      </w:r>
      <w:r w:rsidRPr="009948A6">
        <w:rPr>
          <w:rStyle w:val="StyleUnderline"/>
          <w:rFonts w:asciiTheme="majorHAnsi" w:hAnsiTheme="majorHAnsi" w:cstheme="majorHAnsi"/>
          <w:color w:val="000000" w:themeColor="text1"/>
        </w:rPr>
        <w:t xml:space="preserve"> a future weaponization treaty in a way that </w:t>
      </w:r>
      <w:r w:rsidRPr="009948A6">
        <w:rPr>
          <w:rStyle w:val="StyleUnderline"/>
          <w:rFonts w:asciiTheme="majorHAnsi" w:hAnsiTheme="majorHAnsi" w:cstheme="majorHAnsi"/>
          <w:color w:val="000000" w:themeColor="text1"/>
          <w:highlight w:val="cyan"/>
        </w:rPr>
        <w:t>fits its national security priorities</w:t>
      </w:r>
      <w:r w:rsidRPr="009948A6">
        <w:rPr>
          <w:rStyle w:val="StyleUnderline"/>
          <w:rFonts w:asciiTheme="majorHAnsi" w:hAnsiTheme="majorHAnsi" w:cstheme="majorHAnsi"/>
          <w:color w:val="000000" w:themeColor="text1"/>
        </w:rPr>
        <w:t>; whichever path it takes, it will be important to recognize that such a treaty would ultimately be in the interest of its national security</w:t>
      </w:r>
      <w:r w:rsidRPr="009948A6">
        <w:rPr>
          <w:rFonts w:asciiTheme="majorHAnsi" w:hAnsiTheme="majorHAnsi" w:cstheme="majorHAnsi"/>
          <w:color w:val="000000" w:themeColor="text1"/>
          <w:sz w:val="16"/>
        </w:rPr>
        <w:t xml:space="preserve">. Finally, and consistent with U.S. strategic culture, </w:t>
      </w:r>
      <w:r w:rsidRPr="009948A6">
        <w:rPr>
          <w:rStyle w:val="StyleUnderline"/>
          <w:rFonts w:asciiTheme="majorHAnsi" w:hAnsiTheme="majorHAnsi" w:cstheme="majorHAnsi"/>
          <w:color w:val="000000" w:themeColor="text1"/>
        </w:rPr>
        <w:t xml:space="preserve">the determination to maintain </w:t>
      </w:r>
      <w:r w:rsidRPr="009948A6">
        <w:rPr>
          <w:rStyle w:val="StyleUnderline"/>
          <w:rFonts w:asciiTheme="majorHAnsi" w:hAnsiTheme="majorHAnsi" w:cstheme="majorHAnsi"/>
          <w:color w:val="000000" w:themeColor="text1"/>
          <w:highlight w:val="cyan"/>
        </w:rPr>
        <w:t>leadership in</w:t>
      </w:r>
      <w:r w:rsidRPr="009948A6">
        <w:rPr>
          <w:rStyle w:val="StyleUnderline"/>
          <w:rFonts w:asciiTheme="majorHAnsi" w:hAnsiTheme="majorHAnsi" w:cstheme="majorHAnsi"/>
          <w:color w:val="000000" w:themeColor="text1"/>
        </w:rPr>
        <w:t xml:space="preserve"> outer </w:t>
      </w:r>
      <w:r w:rsidRPr="009948A6">
        <w:rPr>
          <w:rStyle w:val="StyleUnderline"/>
          <w:rFonts w:asciiTheme="majorHAnsi" w:hAnsiTheme="majorHAnsi" w:cstheme="majorHAnsi"/>
          <w:color w:val="000000" w:themeColor="text1"/>
          <w:highlight w:val="cyan"/>
        </w:rPr>
        <w:t>space</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is</w:t>
      </w:r>
      <w:r w:rsidRPr="009948A6">
        <w:rPr>
          <w:rStyle w:val="StyleUnderline"/>
          <w:rFonts w:asciiTheme="majorHAnsi" w:hAnsiTheme="majorHAnsi" w:cstheme="majorHAnsi"/>
          <w:color w:val="000000" w:themeColor="text1"/>
        </w:rPr>
        <w:t xml:space="preserve"> also </w:t>
      </w:r>
      <w:r w:rsidRPr="009948A6">
        <w:rPr>
          <w:rStyle w:val="StyleUnderline"/>
          <w:rFonts w:asciiTheme="majorHAnsi" w:hAnsiTheme="majorHAnsi" w:cstheme="majorHAnsi"/>
          <w:color w:val="000000" w:themeColor="text1"/>
          <w:highlight w:val="cyan"/>
        </w:rPr>
        <w:t>tied to leadership in</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innovation</w:t>
      </w:r>
      <w:r w:rsidRPr="009948A6">
        <w:rPr>
          <w:rStyle w:val="StyleUnderline"/>
          <w:rFonts w:asciiTheme="majorHAnsi" w:hAnsiTheme="majorHAnsi" w:cstheme="majorHAnsi"/>
          <w:color w:val="000000" w:themeColor="text1"/>
        </w:rPr>
        <w:t xml:space="preserve"> and competitiveness. In terms of current U.S. space ambitions, as mentioned above, President Trump and his advisors have demonstrated support for deep space exploration, such as the Mars mission</w:t>
      </w:r>
      <w:r w:rsidRPr="009948A6">
        <w:rPr>
          <w:rFonts w:asciiTheme="majorHAnsi" w:hAnsiTheme="majorHAnsi" w:cstheme="majorHAnsi"/>
          <w:color w:val="000000" w:themeColor="text1"/>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9948A6">
        <w:rPr>
          <w:rStyle w:val="StyleUnderline"/>
          <w:rFonts w:asciiTheme="majorHAnsi" w:hAnsiTheme="majorHAnsi" w:cstheme="majorHAnsi"/>
          <w:color w:val="000000" w:themeColor="text1"/>
        </w:rPr>
        <w:t xml:space="preserve">early indications suggest that the current </w:t>
      </w:r>
      <w:r w:rsidRPr="009948A6">
        <w:rPr>
          <w:rStyle w:val="StyleUnderline"/>
          <w:rFonts w:asciiTheme="majorHAnsi" w:hAnsiTheme="majorHAnsi" w:cstheme="majorHAnsi"/>
          <w:color w:val="000000" w:themeColor="text1"/>
          <w:highlight w:val="cyan"/>
        </w:rPr>
        <w:t>U.S. administration is seeking to monetize space, and encourage more partnerships with the private sector.</w:t>
      </w:r>
      <w:r w:rsidRPr="009948A6">
        <w:rPr>
          <w:rFonts w:asciiTheme="majorHAnsi" w:hAnsiTheme="majorHAnsi" w:cstheme="majorHAnsi"/>
          <w:color w:val="000000" w:themeColor="text1"/>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9948A6">
        <w:rPr>
          <w:rStyle w:val="StyleUnderline"/>
          <w:rFonts w:asciiTheme="majorHAnsi" w:hAnsiTheme="majorHAnsi" w:cstheme="majorHAnsi"/>
          <w:color w:val="000000" w:themeColor="text1"/>
        </w:rPr>
        <w:t xml:space="preserve">Although it remains unclear precisely what role U.S. strategic culture will play in shaping future space policy, it is </w:t>
      </w:r>
      <w:r w:rsidRPr="009948A6">
        <w:rPr>
          <w:rStyle w:val="StyleUnderline"/>
          <w:rFonts w:asciiTheme="majorHAnsi" w:hAnsiTheme="majorHAnsi" w:cstheme="majorHAnsi"/>
          <w:color w:val="000000" w:themeColor="text1"/>
          <w:highlight w:val="cyan"/>
        </w:rPr>
        <w:t>likely that</w:t>
      </w:r>
      <w:r w:rsidRPr="009948A6">
        <w:rPr>
          <w:rStyle w:val="StyleUnderline"/>
          <w:rFonts w:asciiTheme="majorHAnsi" w:hAnsiTheme="majorHAnsi" w:cstheme="majorHAnsi"/>
          <w:color w:val="000000" w:themeColor="text1"/>
        </w:rPr>
        <w:t xml:space="preserve"> a sense of </w:t>
      </w:r>
      <w:r w:rsidRPr="009948A6">
        <w:rPr>
          <w:rStyle w:val="StyleUnderline"/>
          <w:rFonts w:asciiTheme="majorHAnsi" w:hAnsiTheme="majorHAnsi" w:cstheme="majorHAnsi"/>
          <w:color w:val="000000" w:themeColor="text1"/>
          <w:highlight w:val="cyan"/>
        </w:rPr>
        <w:t>U.S. exceptionalism and the use of space to protect U.S. interests</w:t>
      </w:r>
      <w:r w:rsidRPr="009948A6">
        <w:rPr>
          <w:rStyle w:val="StyleUnderline"/>
          <w:rFonts w:asciiTheme="majorHAnsi" w:hAnsiTheme="majorHAnsi" w:cstheme="majorHAnsi"/>
          <w:color w:val="000000" w:themeColor="text1"/>
        </w:rPr>
        <w:t xml:space="preserve"> in vital circumstances </w:t>
      </w:r>
      <w:r w:rsidRPr="009948A6">
        <w:rPr>
          <w:rStyle w:val="StyleUnderline"/>
          <w:rFonts w:asciiTheme="majorHAnsi" w:hAnsiTheme="majorHAnsi" w:cstheme="majorHAnsi"/>
          <w:color w:val="000000" w:themeColor="text1"/>
          <w:highlight w:val="cyan"/>
        </w:rPr>
        <w:t>will remain.</w:t>
      </w:r>
      <w:r w:rsidRPr="009948A6">
        <w:rPr>
          <w:rStyle w:val="StyleUnderline"/>
          <w:rFonts w:asciiTheme="majorHAnsi" w:hAnsiTheme="majorHAnsi" w:cstheme="majorHAnsi"/>
          <w:color w:val="000000" w:themeColor="text1"/>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9948A6">
        <w:rPr>
          <w:rFonts w:asciiTheme="majorHAnsi" w:hAnsiTheme="majorHAnsi" w:cstheme="majorHAnsi"/>
          <w:color w:val="000000" w:themeColor="text1"/>
          <w:sz w:val="16"/>
        </w:rPr>
        <w:t xml:space="preserve"> </w:t>
      </w:r>
      <w:r w:rsidRPr="009948A6">
        <w:rPr>
          <w:rStyle w:val="StyleUnderline"/>
          <w:rFonts w:asciiTheme="majorHAnsi" w:hAnsiTheme="majorHAnsi" w:cstheme="majorHAnsi"/>
          <w:color w:val="000000" w:themeColor="text1"/>
        </w:rPr>
        <w:t xml:space="preserve">The question for global security is whether </w:t>
      </w:r>
      <w:r w:rsidRPr="009948A6">
        <w:rPr>
          <w:rStyle w:val="StyleUnderline"/>
          <w:rFonts w:asciiTheme="majorHAnsi" w:hAnsiTheme="majorHAnsi" w:cstheme="majorHAnsi"/>
          <w:color w:val="000000" w:themeColor="text1"/>
          <w:highlight w:val="cyan"/>
        </w:rPr>
        <w:t>this exceptionalism will</w:t>
      </w:r>
      <w:r w:rsidRPr="009948A6">
        <w:rPr>
          <w:rStyle w:val="StyleUnderline"/>
          <w:rFonts w:asciiTheme="majorHAnsi" w:hAnsiTheme="majorHAnsi" w:cstheme="majorHAnsi"/>
          <w:color w:val="000000" w:themeColor="text1"/>
        </w:rPr>
        <w:t xml:space="preserve"> be perceived benignly by the rising space nations, </w:t>
      </w:r>
      <w:r w:rsidRPr="009948A6">
        <w:rPr>
          <w:rStyle w:val="StyleUnderline"/>
          <w:rFonts w:asciiTheme="majorHAnsi" w:hAnsiTheme="majorHAnsi" w:cstheme="majorHAnsi"/>
          <w:color w:val="000000" w:themeColor="text1"/>
          <w:highlight w:val="cyan"/>
        </w:rPr>
        <w:t>potentially</w:t>
      </w:r>
      <w:r w:rsidRPr="009948A6">
        <w:rPr>
          <w:rStyle w:val="StyleUnderline"/>
          <w:rFonts w:asciiTheme="majorHAnsi" w:hAnsiTheme="majorHAnsi" w:cstheme="majorHAnsi"/>
          <w:color w:val="000000" w:themeColor="text1"/>
        </w:rPr>
        <w:t xml:space="preserve"> setting the </w:t>
      </w:r>
      <w:r w:rsidRPr="009948A6">
        <w:rPr>
          <w:rStyle w:val="StyleUnderline"/>
          <w:rFonts w:asciiTheme="majorHAnsi" w:hAnsiTheme="majorHAnsi" w:cstheme="majorHAnsi"/>
          <w:color w:val="000000" w:themeColor="text1"/>
          <w:highlight w:val="cyan"/>
        </w:rPr>
        <w:t>stage</w:t>
      </w:r>
      <w:r w:rsidRPr="009948A6">
        <w:rPr>
          <w:rStyle w:val="StyleUnderline"/>
          <w:rFonts w:asciiTheme="majorHAnsi" w:hAnsiTheme="majorHAnsi" w:cstheme="majorHAnsi"/>
          <w:color w:val="000000" w:themeColor="text1"/>
        </w:rPr>
        <w:t xml:space="preserve"> for </w:t>
      </w:r>
      <w:r w:rsidRPr="009948A6">
        <w:rPr>
          <w:rStyle w:val="StyleUnderline"/>
          <w:rFonts w:asciiTheme="majorHAnsi" w:hAnsiTheme="majorHAnsi" w:cstheme="majorHAnsi"/>
          <w:color w:val="000000" w:themeColor="text1"/>
          <w:highlight w:val="cyan"/>
        </w:rPr>
        <w:t>additional tension.</w:t>
      </w:r>
    </w:p>
    <w:p w14:paraId="7BE6F003" w14:textId="77777777" w:rsidR="0088348E" w:rsidRPr="009948A6" w:rsidRDefault="0088348E" w:rsidP="0088348E">
      <w:pPr>
        <w:rPr>
          <w:rFonts w:asciiTheme="majorHAnsi" w:eastAsia="Cambria" w:hAnsiTheme="majorHAnsi" w:cstheme="majorHAnsi"/>
          <w:color w:val="000000" w:themeColor="text1"/>
          <w:sz w:val="14"/>
        </w:rPr>
      </w:pPr>
    </w:p>
    <w:p w14:paraId="6592A9A9" w14:textId="77777777" w:rsidR="0088348E" w:rsidRPr="009948A6" w:rsidRDefault="0088348E" w:rsidP="0088348E">
      <w:pPr>
        <w:rPr>
          <w:rStyle w:val="StyleUnderline"/>
          <w:rFonts w:asciiTheme="majorHAnsi" w:hAnsiTheme="majorHAnsi" w:cstheme="majorHAnsi"/>
          <w:color w:val="000000" w:themeColor="text1"/>
        </w:rPr>
      </w:pPr>
    </w:p>
    <w:p w14:paraId="46839AED" w14:textId="77777777" w:rsidR="0088348E" w:rsidRPr="009948A6" w:rsidRDefault="0088348E" w:rsidP="0088348E">
      <w:pPr>
        <w:rPr>
          <w:rFonts w:asciiTheme="majorHAnsi" w:hAnsiTheme="majorHAnsi" w:cstheme="majorHAnsi"/>
          <w:color w:val="000000" w:themeColor="text1"/>
        </w:rPr>
      </w:pPr>
    </w:p>
    <w:p w14:paraId="41DB4A78" w14:textId="77777777" w:rsidR="0088348E" w:rsidRPr="009948A6" w:rsidRDefault="0088348E" w:rsidP="0088348E">
      <w:pPr>
        <w:pStyle w:val="Heading3"/>
        <w:rPr>
          <w:rFonts w:asciiTheme="majorHAnsi" w:hAnsiTheme="majorHAnsi" w:cstheme="majorHAnsi"/>
          <w:color w:val="000000" w:themeColor="text1"/>
        </w:rPr>
      </w:pPr>
      <w:r w:rsidRPr="009948A6">
        <w:rPr>
          <w:rFonts w:asciiTheme="majorHAnsi" w:hAnsiTheme="majorHAnsi" w:cstheme="majorHAnsi"/>
          <w:color w:val="000000" w:themeColor="text1"/>
        </w:rPr>
        <w:lastRenderedPageBreak/>
        <w:t>1AC – Advocacy</w:t>
      </w:r>
    </w:p>
    <w:p w14:paraId="14C4A54E" w14:textId="5E23EB7F"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 xml:space="preserve">Plan Text: The Federal Government of the United States should </w:t>
      </w:r>
      <w:r w:rsidRPr="009948A6">
        <w:rPr>
          <w:rStyle w:val="StyleUnderline"/>
          <w:rFonts w:asciiTheme="majorHAnsi" w:hAnsiTheme="majorHAnsi" w:cstheme="majorHAnsi"/>
          <w:color w:val="000000" w:themeColor="text1"/>
          <w:sz w:val="26"/>
          <w:u w:val="none"/>
        </w:rPr>
        <w:t xml:space="preserve">rule that private companies violate the non-appropriation obligations under the Outer Space Treaty and its succeeding treaties </w:t>
      </w:r>
      <w:r w:rsidRPr="009948A6">
        <w:rPr>
          <w:rFonts w:asciiTheme="majorHAnsi" w:hAnsiTheme="majorHAnsi" w:cstheme="majorHAnsi"/>
          <w:color w:val="000000" w:themeColor="text1"/>
        </w:rPr>
        <w:t>– to clarify, we spec implementation</w:t>
      </w:r>
      <w:r w:rsidR="00373D2F">
        <w:rPr>
          <w:rFonts w:asciiTheme="majorHAnsi" w:hAnsiTheme="majorHAnsi" w:cstheme="majorHAnsi"/>
          <w:color w:val="000000" w:themeColor="text1"/>
        </w:rPr>
        <w:t xml:space="preserve"> and enforcement</w:t>
      </w:r>
      <w:r w:rsidRPr="009948A6">
        <w:rPr>
          <w:rFonts w:asciiTheme="majorHAnsi" w:hAnsiTheme="majorHAnsi" w:cstheme="majorHAnsi"/>
          <w:color w:val="000000" w:themeColor="text1"/>
        </w:rPr>
        <w:t xml:space="preserve"> by the US. </w:t>
      </w:r>
    </w:p>
    <w:p w14:paraId="57064E4B"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 xml:space="preserve">Unjust means unlawful. </w:t>
      </w:r>
    </w:p>
    <w:p w14:paraId="27F66C7D" w14:textId="77777777" w:rsidR="0088348E" w:rsidRPr="009948A6" w:rsidRDefault="0088348E" w:rsidP="0088348E">
      <w:pPr>
        <w:rPr>
          <w:rFonts w:asciiTheme="majorHAnsi" w:hAnsiTheme="majorHAnsi" w:cstheme="majorHAnsi"/>
          <w:color w:val="000000" w:themeColor="text1"/>
        </w:rPr>
      </w:pPr>
      <w:r w:rsidRPr="009948A6">
        <w:rPr>
          <w:rStyle w:val="Style13ptBold"/>
          <w:rFonts w:asciiTheme="majorHAnsi" w:hAnsiTheme="majorHAnsi" w:cstheme="majorHAnsi"/>
          <w:color w:val="000000" w:themeColor="text1"/>
        </w:rPr>
        <w:t>Waters 98</w:t>
      </w:r>
      <w:r w:rsidRPr="009948A6">
        <w:rPr>
          <w:rFonts w:asciiTheme="majorHAnsi" w:hAnsiTheme="majorHAnsi" w:cstheme="majorHAnsi"/>
          <w:color w:val="000000" w:themeColor="text1"/>
        </w:rPr>
        <w:t xml:space="preserve"> [H. FRANKLIN WATERS, Senior District Judge. Colonia Ins. Co. v. City Nat. Bank, 13 F. Supp. 2d 891 - Dist. Court, WD Arkansas 1998] </w:t>
      </w:r>
      <w:proofErr w:type="spellStart"/>
      <w:r w:rsidRPr="009948A6">
        <w:rPr>
          <w:rFonts w:asciiTheme="majorHAnsi" w:hAnsiTheme="majorHAnsi" w:cstheme="majorHAnsi"/>
          <w:color w:val="000000" w:themeColor="text1"/>
        </w:rPr>
        <w:t>Sachin</w:t>
      </w:r>
      <w:proofErr w:type="spellEnd"/>
    </w:p>
    <w:p w14:paraId="33ACB7B3"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Arkansas law is clear on the issue that in the realm of unjust enrichment, </w:t>
      </w:r>
      <w:r w:rsidRPr="009948A6">
        <w:rPr>
          <w:rStyle w:val="StyleUnderline"/>
          <w:rFonts w:asciiTheme="majorHAnsi" w:hAnsiTheme="majorHAnsi" w:cstheme="majorHAnsi"/>
          <w:color w:val="000000" w:themeColor="text1"/>
        </w:rPr>
        <w:t xml:space="preserve">the </w:t>
      </w:r>
      <w:r w:rsidRPr="009948A6">
        <w:rPr>
          <w:rStyle w:val="StyleUnderline"/>
          <w:rFonts w:asciiTheme="majorHAnsi" w:hAnsiTheme="majorHAnsi" w:cstheme="majorHAnsi"/>
          <w:color w:val="000000" w:themeColor="text1"/>
          <w:highlight w:val="cyan"/>
        </w:rPr>
        <w:t xml:space="preserve">word </w:t>
      </w:r>
      <w:r w:rsidRPr="009948A6">
        <w:rPr>
          <w:rStyle w:val="Emphasis"/>
          <w:rFonts w:asciiTheme="majorHAnsi" w:hAnsiTheme="majorHAnsi" w:cstheme="majorHAnsi"/>
          <w:color w:val="000000" w:themeColor="text1"/>
          <w:highlight w:val="cyan"/>
        </w:rPr>
        <w:t>"unjust" means "unlawful."</w:t>
      </w:r>
      <w:r w:rsidRPr="009948A6">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9948A6">
        <w:rPr>
          <w:rFonts w:asciiTheme="majorHAnsi" w:hAnsiTheme="majorHAnsi" w:cstheme="majorHAnsi"/>
          <w:color w:val="000000" w:themeColor="text1"/>
        </w:rPr>
        <w:t xml:space="preserve"> Halvorson v. Trout, 258 Ark. 397, 403, 527 S.W.2d 573, 577 (1975) (quoting Whitley v. Irwin, 250 Ark. 543, 550-51, 465 S.W.2d 906, 910-11 (1971)). See also, Jackson County Grain Drying Coop. v. Newport Wholesale Electric, Inc., 9 </w:t>
      </w:r>
      <w:proofErr w:type="spellStart"/>
      <w:r w:rsidRPr="009948A6">
        <w:rPr>
          <w:rFonts w:asciiTheme="majorHAnsi" w:hAnsiTheme="majorHAnsi" w:cstheme="majorHAnsi"/>
          <w:color w:val="000000" w:themeColor="text1"/>
        </w:rPr>
        <w:t>Ark.App</w:t>
      </w:r>
      <w:proofErr w:type="spellEnd"/>
      <w:r w:rsidRPr="009948A6">
        <w:rPr>
          <w:rFonts w:asciiTheme="majorHAnsi" w:hAnsiTheme="majorHAnsi" w:cstheme="majorHAnsi"/>
          <w:color w:val="000000" w:themeColor="text1"/>
        </w:rPr>
        <w:t xml:space="preserve">. 41, 46, 652 S.W.2d 638, 640 (1983) </w:t>
      </w:r>
      <w:r w:rsidRPr="009948A6">
        <w:rPr>
          <w:rFonts w:asciiTheme="majorHAnsi" w:hAnsiTheme="majorHAnsi" w:cstheme="majorHAnsi"/>
          <w:color w:val="000000" w:themeColor="text1"/>
          <w:highlight w:val="cyan"/>
        </w:rPr>
        <w:t>(</w:t>
      </w:r>
      <w:r w:rsidRPr="009948A6">
        <w:rPr>
          <w:rStyle w:val="StyleUnderline"/>
          <w:rFonts w:asciiTheme="majorHAnsi" w:hAnsiTheme="majorHAnsi" w:cstheme="majorHAnsi"/>
          <w:color w:val="000000" w:themeColor="text1"/>
          <w:highlight w:val="cyan"/>
        </w:rPr>
        <w:t>no one shall</w:t>
      </w:r>
      <w:r w:rsidRPr="009948A6">
        <w:rPr>
          <w:rStyle w:val="StyleUnderline"/>
          <w:rFonts w:asciiTheme="majorHAnsi" w:hAnsiTheme="majorHAnsi" w:cstheme="majorHAnsi"/>
          <w:color w:val="000000" w:themeColor="text1"/>
        </w:rPr>
        <w:t xml:space="preserve"> be allowed to </w:t>
      </w:r>
      <w:r w:rsidRPr="009948A6">
        <w:rPr>
          <w:rStyle w:val="Emphasis"/>
          <w:rFonts w:asciiTheme="majorHAnsi" w:hAnsiTheme="majorHAnsi" w:cstheme="majorHAnsi"/>
          <w:color w:val="000000" w:themeColor="text1"/>
          <w:highlight w:val="cyan"/>
        </w:rPr>
        <w:t>unjustly</w:t>
      </w:r>
      <w:r w:rsidRPr="009948A6">
        <w:rPr>
          <w:rStyle w:val="StyleUnderline"/>
          <w:rFonts w:asciiTheme="majorHAnsi" w:hAnsiTheme="majorHAnsi" w:cstheme="majorHAnsi"/>
          <w:color w:val="000000" w:themeColor="text1"/>
          <w:highlight w:val="cyan"/>
        </w:rPr>
        <w:t xml:space="preserve"> enrich himself at the expense of another</w:t>
      </w:r>
      <w:r w:rsidRPr="009948A6">
        <w:rPr>
          <w:rStyle w:val="StyleUnderline"/>
          <w:rFonts w:asciiTheme="majorHAnsi" w:hAnsiTheme="majorHAnsi" w:cstheme="majorHAnsi"/>
          <w:color w:val="000000" w:themeColor="text1"/>
        </w:rPr>
        <w:t>; the word "</w:t>
      </w:r>
      <w:r w:rsidRPr="009948A6">
        <w:rPr>
          <w:rStyle w:val="StyleUnderline"/>
          <w:rFonts w:asciiTheme="majorHAnsi" w:hAnsiTheme="majorHAnsi" w:cstheme="majorHAnsi"/>
          <w:color w:val="000000" w:themeColor="text1"/>
          <w:highlight w:val="cyan"/>
        </w:rPr>
        <w:t>unjustly" means "unlawfully"</w:t>
      </w:r>
      <w:r w:rsidRPr="009948A6">
        <w:rPr>
          <w:rFonts w:asciiTheme="majorHAnsi" w:hAnsiTheme="majorHAnsi" w:cstheme="majorHAnsi"/>
          <w:color w:val="000000" w:themeColor="text1"/>
          <w:highlight w:val="cyan"/>
        </w:rPr>
        <w:t>)</w:t>
      </w:r>
      <w:r w:rsidRPr="009948A6">
        <w:rPr>
          <w:rFonts w:asciiTheme="majorHAnsi" w:hAnsiTheme="majorHAnsi" w:cstheme="majorHAnsi"/>
          <w:color w:val="000000" w:themeColor="text1"/>
        </w:rPr>
        <w:t>.</w:t>
      </w:r>
    </w:p>
    <w:p w14:paraId="04102207" w14:textId="77777777" w:rsidR="0088348E" w:rsidRPr="009948A6" w:rsidRDefault="0088348E" w:rsidP="0088348E">
      <w:pPr>
        <w:pStyle w:val="Heading3"/>
        <w:rPr>
          <w:rFonts w:asciiTheme="majorHAnsi" w:hAnsiTheme="majorHAnsi" w:cstheme="majorHAnsi"/>
          <w:color w:val="000000" w:themeColor="text1"/>
        </w:rPr>
      </w:pPr>
      <w:r w:rsidRPr="009948A6">
        <w:rPr>
          <w:rFonts w:asciiTheme="majorHAnsi" w:hAnsiTheme="majorHAnsi" w:cstheme="majorHAnsi"/>
          <w:color w:val="000000" w:themeColor="text1"/>
        </w:rPr>
        <w:lastRenderedPageBreak/>
        <w:t>1AC – Solvency</w:t>
      </w:r>
    </w:p>
    <w:p w14:paraId="79F60B68" w14:textId="4E54C9A5" w:rsidR="0088348E" w:rsidRPr="009948A6" w:rsidRDefault="00373D2F" w:rsidP="0088348E">
      <w:pPr>
        <w:pStyle w:val="Heading4"/>
        <w:rPr>
          <w:rFonts w:asciiTheme="majorHAnsi" w:hAnsiTheme="majorHAnsi" w:cstheme="majorHAnsi"/>
          <w:color w:val="000000" w:themeColor="text1"/>
        </w:rPr>
      </w:pPr>
      <w:r>
        <w:rPr>
          <w:rFonts w:asciiTheme="majorHAnsi" w:hAnsiTheme="majorHAnsi" w:cstheme="majorHAnsi"/>
          <w:color w:val="000000" w:themeColor="text1"/>
        </w:rPr>
        <w:t>Its normal means,</w:t>
      </w:r>
      <w:r w:rsidR="00227DE4">
        <w:rPr>
          <w:rFonts w:asciiTheme="majorHAnsi" w:hAnsiTheme="majorHAnsi" w:cstheme="majorHAnsi"/>
          <w:color w:val="000000" w:themeColor="text1"/>
        </w:rPr>
        <w:t xml:space="preserve"> t</w:t>
      </w:r>
      <w:r w:rsidR="0088348E" w:rsidRPr="009948A6">
        <w:rPr>
          <w:rFonts w:asciiTheme="majorHAnsi" w:hAnsiTheme="majorHAnsi" w:cstheme="majorHAnsi"/>
          <w:color w:val="000000" w:themeColor="text1"/>
        </w:rPr>
        <w:t>he AC results in the banning of exploration and colonization of outer space by private companies. [0:15]</w:t>
      </w:r>
    </w:p>
    <w:p w14:paraId="6F207CB4" w14:textId="77777777" w:rsidR="0088348E" w:rsidRPr="009948A6" w:rsidRDefault="0088348E" w:rsidP="0088348E">
      <w:pPr>
        <w:rPr>
          <w:rFonts w:asciiTheme="majorHAnsi" w:hAnsiTheme="majorHAnsi" w:cstheme="majorHAnsi"/>
          <w:color w:val="000000" w:themeColor="text1"/>
        </w:rPr>
      </w:pPr>
      <w:r w:rsidRPr="009948A6">
        <w:rPr>
          <w:rStyle w:val="Style13ptBold"/>
          <w:rFonts w:asciiTheme="majorHAnsi" w:hAnsiTheme="majorHAnsi" w:cstheme="majorHAnsi"/>
          <w:color w:val="000000" w:themeColor="text1"/>
        </w:rPr>
        <w:t>Cooper 8</w:t>
      </w:r>
      <w:r w:rsidRPr="009948A6">
        <w:rPr>
          <w:rFonts w:asciiTheme="majorHAnsi" w:hAnsiTheme="majorHAnsi" w:cstheme="majorHAnsi"/>
          <w:color w:val="000000" w:themeColor="text1"/>
        </w:rPr>
        <w:t xml:space="preserve"> [Cooper, Nikhil D. "Circumventing Non-Appropriation: Law and Development of United States Space Commerce." Hastings Const. LQ 36 (2008): 457.] Recut </w:t>
      </w:r>
      <w:proofErr w:type="spellStart"/>
      <w:r w:rsidRPr="009948A6">
        <w:rPr>
          <w:rFonts w:asciiTheme="majorHAnsi" w:hAnsiTheme="majorHAnsi" w:cstheme="majorHAnsi"/>
          <w:color w:val="000000" w:themeColor="text1"/>
        </w:rPr>
        <w:t>DurSac</w:t>
      </w:r>
      <w:proofErr w:type="spellEnd"/>
      <w:r w:rsidRPr="009948A6">
        <w:rPr>
          <w:rFonts w:asciiTheme="majorHAnsi" w:hAnsiTheme="majorHAnsi" w:cstheme="majorHAnsi"/>
          <w:color w:val="000000" w:themeColor="text1"/>
        </w:rPr>
        <w:t xml:space="preserve"> from TDI</w:t>
      </w:r>
    </w:p>
    <w:p w14:paraId="4C5D0332" w14:textId="77777777" w:rsidR="0088348E" w:rsidRPr="009948A6" w:rsidRDefault="0088348E" w:rsidP="0088348E">
      <w:pPr>
        <w:rPr>
          <w:rFonts w:asciiTheme="majorHAnsi" w:hAnsiTheme="majorHAnsi" w:cstheme="majorHAnsi"/>
          <w:color w:val="000000" w:themeColor="text1"/>
          <w:sz w:val="16"/>
          <w:szCs w:val="22"/>
        </w:rPr>
      </w:pPr>
      <w:r w:rsidRPr="009948A6">
        <w:rPr>
          <w:rFonts w:asciiTheme="majorHAnsi" w:hAnsiTheme="majorHAnsi" w:cstheme="majorHAnsi"/>
          <w:color w:val="000000" w:themeColor="text1"/>
          <w:sz w:val="16"/>
          <w:szCs w:val="22"/>
        </w:rPr>
        <w:t xml:space="preserve">The latest piece of congressional legislation regulating the commercial space industry was </w:t>
      </w:r>
      <w:r w:rsidRPr="009948A6">
        <w:rPr>
          <w:rStyle w:val="StyleUnderline"/>
          <w:rFonts w:asciiTheme="majorHAnsi" w:hAnsiTheme="majorHAnsi" w:cstheme="majorHAnsi"/>
          <w:color w:val="000000" w:themeColor="text1"/>
          <w:szCs w:val="22"/>
        </w:rPr>
        <w:t xml:space="preserve">the </w:t>
      </w:r>
      <w:r w:rsidRPr="009948A6">
        <w:rPr>
          <w:rStyle w:val="Emphasis"/>
          <w:rFonts w:asciiTheme="majorHAnsi" w:hAnsiTheme="majorHAnsi" w:cstheme="majorHAnsi"/>
          <w:color w:val="000000" w:themeColor="text1"/>
          <w:szCs w:val="22"/>
        </w:rPr>
        <w:t>C</w:t>
      </w:r>
      <w:r w:rsidRPr="009948A6">
        <w:rPr>
          <w:rStyle w:val="StyleUnderline"/>
          <w:rFonts w:asciiTheme="majorHAnsi" w:hAnsiTheme="majorHAnsi" w:cstheme="majorHAnsi"/>
          <w:color w:val="000000" w:themeColor="text1"/>
          <w:szCs w:val="22"/>
        </w:rPr>
        <w:t xml:space="preserve">ommercial </w:t>
      </w:r>
      <w:r w:rsidRPr="009948A6">
        <w:rPr>
          <w:rStyle w:val="Emphasis"/>
          <w:rFonts w:asciiTheme="majorHAnsi" w:hAnsiTheme="majorHAnsi" w:cstheme="majorHAnsi"/>
          <w:color w:val="000000" w:themeColor="text1"/>
          <w:szCs w:val="22"/>
        </w:rPr>
        <w:t>S</w:t>
      </w:r>
      <w:r w:rsidRPr="009948A6">
        <w:rPr>
          <w:rStyle w:val="StyleUnderline"/>
          <w:rFonts w:asciiTheme="majorHAnsi" w:hAnsiTheme="majorHAnsi" w:cstheme="majorHAnsi"/>
          <w:color w:val="000000" w:themeColor="text1"/>
          <w:szCs w:val="22"/>
        </w:rPr>
        <w:t xml:space="preserve">pace </w:t>
      </w:r>
      <w:r w:rsidRPr="009948A6">
        <w:rPr>
          <w:rStyle w:val="Emphasis"/>
          <w:rFonts w:asciiTheme="majorHAnsi" w:hAnsiTheme="majorHAnsi" w:cstheme="majorHAnsi"/>
          <w:color w:val="000000" w:themeColor="text1"/>
          <w:szCs w:val="22"/>
        </w:rPr>
        <w:t>L</w:t>
      </w:r>
      <w:r w:rsidRPr="009948A6">
        <w:rPr>
          <w:rStyle w:val="StyleUnderline"/>
          <w:rFonts w:asciiTheme="majorHAnsi" w:hAnsiTheme="majorHAnsi" w:cstheme="majorHAnsi"/>
          <w:color w:val="000000" w:themeColor="text1"/>
          <w:szCs w:val="22"/>
        </w:rPr>
        <w:t xml:space="preserve">aunch </w:t>
      </w:r>
      <w:r w:rsidRPr="009948A6">
        <w:rPr>
          <w:rStyle w:val="Emphasis"/>
          <w:rFonts w:asciiTheme="majorHAnsi" w:hAnsiTheme="majorHAnsi" w:cstheme="majorHAnsi"/>
          <w:color w:val="000000" w:themeColor="text1"/>
          <w:szCs w:val="22"/>
        </w:rPr>
        <w:t>A</w:t>
      </w:r>
      <w:r w:rsidRPr="009948A6">
        <w:rPr>
          <w:rStyle w:val="StyleUnderline"/>
          <w:rFonts w:asciiTheme="majorHAnsi" w:hAnsiTheme="majorHAnsi" w:cstheme="majorHAnsi"/>
          <w:color w:val="000000" w:themeColor="text1"/>
          <w:szCs w:val="22"/>
        </w:rPr>
        <w:t>ct</w:t>
      </w:r>
      <w:r w:rsidRPr="009948A6">
        <w:rPr>
          <w:rFonts w:asciiTheme="majorHAnsi" w:hAnsiTheme="majorHAnsi" w:cstheme="majorHAnsi"/>
          <w:color w:val="000000" w:themeColor="text1"/>
          <w:sz w:val="16"/>
          <w:szCs w:val="22"/>
        </w:rPr>
        <w:t xml:space="preserve"> (</w:t>
      </w:r>
      <w:r w:rsidRPr="009948A6">
        <w:rPr>
          <w:rStyle w:val="StyleUnderline"/>
          <w:rFonts w:asciiTheme="majorHAnsi" w:hAnsiTheme="majorHAnsi" w:cstheme="majorHAnsi"/>
          <w:color w:val="000000" w:themeColor="text1"/>
          <w:szCs w:val="22"/>
          <w:highlight w:val="cyan"/>
        </w:rPr>
        <w:t>CSLA</w:t>
      </w:r>
      <w:r w:rsidRPr="009948A6">
        <w:rPr>
          <w:rFonts w:asciiTheme="majorHAnsi" w:hAnsiTheme="majorHAnsi" w:cstheme="majorHAnsi"/>
          <w:color w:val="000000" w:themeColor="text1"/>
          <w:sz w:val="16"/>
          <w:szCs w:val="22"/>
        </w:rPr>
        <w:t>) 77 that was spurred on in part by the host of new technologies capable of commercially exploiting space. 78 The CSLA</w:t>
      </w:r>
      <w:r w:rsidRPr="009948A6">
        <w:rPr>
          <w:rStyle w:val="StyleUnderline"/>
          <w:rFonts w:asciiTheme="majorHAnsi" w:hAnsiTheme="majorHAnsi" w:cstheme="majorHAnsi"/>
          <w:color w:val="000000" w:themeColor="text1"/>
          <w:szCs w:val="22"/>
        </w:rPr>
        <w:t xml:space="preserve"> streamlined the earlier space-launch bureaucracy and </w:t>
      </w:r>
      <w:r w:rsidRPr="009948A6">
        <w:rPr>
          <w:rStyle w:val="Emphasis"/>
          <w:rFonts w:asciiTheme="majorHAnsi" w:hAnsiTheme="majorHAnsi" w:cstheme="majorHAnsi"/>
          <w:color w:val="000000" w:themeColor="text1"/>
          <w:szCs w:val="22"/>
          <w:highlight w:val="cyan"/>
        </w:rPr>
        <w:t>mandated</w:t>
      </w:r>
      <w:r w:rsidRPr="009948A6">
        <w:rPr>
          <w:rStyle w:val="StyleUnderline"/>
          <w:rFonts w:asciiTheme="majorHAnsi" w:hAnsiTheme="majorHAnsi" w:cstheme="majorHAnsi"/>
          <w:color w:val="000000" w:themeColor="text1"/>
          <w:szCs w:val="22"/>
        </w:rPr>
        <w:t xml:space="preserve"> the DOT to issue </w:t>
      </w:r>
      <w:r w:rsidRPr="009948A6">
        <w:rPr>
          <w:rStyle w:val="Emphasis"/>
          <w:rFonts w:asciiTheme="majorHAnsi" w:hAnsiTheme="majorHAnsi" w:cstheme="majorHAnsi"/>
          <w:color w:val="000000" w:themeColor="text1"/>
          <w:szCs w:val="22"/>
          <w:highlight w:val="cyan"/>
        </w:rPr>
        <w:t>licenses for</w:t>
      </w:r>
      <w:r w:rsidRPr="009948A6">
        <w:rPr>
          <w:rStyle w:val="StyleUnderline"/>
          <w:rFonts w:asciiTheme="majorHAnsi" w:hAnsiTheme="majorHAnsi" w:cstheme="majorHAnsi"/>
          <w:color w:val="000000" w:themeColor="text1"/>
          <w:szCs w:val="22"/>
        </w:rPr>
        <w:t xml:space="preserve"> all </w:t>
      </w:r>
      <w:r w:rsidRPr="009948A6">
        <w:rPr>
          <w:rStyle w:val="Emphasis"/>
          <w:rFonts w:asciiTheme="majorHAnsi" w:hAnsiTheme="majorHAnsi" w:cstheme="majorHAnsi"/>
          <w:color w:val="000000" w:themeColor="text1"/>
          <w:szCs w:val="22"/>
          <w:highlight w:val="cyan"/>
        </w:rPr>
        <w:t>commercial space launch</w:t>
      </w:r>
      <w:r w:rsidRPr="009948A6">
        <w:rPr>
          <w:rStyle w:val="StyleUnderline"/>
          <w:rFonts w:asciiTheme="majorHAnsi" w:hAnsiTheme="majorHAnsi" w:cstheme="majorHAnsi"/>
          <w:color w:val="000000" w:themeColor="text1"/>
          <w:szCs w:val="22"/>
        </w:rPr>
        <w:t xml:space="preserve"> programs,</w:t>
      </w:r>
      <w:r w:rsidRPr="009948A6">
        <w:rPr>
          <w:rFonts w:asciiTheme="majorHAnsi" w:hAnsiTheme="majorHAnsi" w:cstheme="majorHAnsi"/>
          <w:color w:val="000000" w:themeColor="text1"/>
          <w:sz w:val="16"/>
          <w:szCs w:val="22"/>
        </w:rPr>
        <w:t xml:space="preserve"> 79</w:t>
      </w:r>
      <w:r w:rsidRPr="009948A6">
        <w:rPr>
          <w:rStyle w:val="StyleUnderline"/>
          <w:rFonts w:asciiTheme="majorHAnsi" w:hAnsiTheme="majorHAnsi" w:cstheme="majorHAnsi"/>
          <w:color w:val="000000" w:themeColor="text1"/>
          <w:szCs w:val="22"/>
        </w:rPr>
        <w:t xml:space="preserve"> regulate forms of </w:t>
      </w:r>
      <w:r w:rsidRPr="009948A6">
        <w:rPr>
          <w:rStyle w:val="Emphasis"/>
          <w:rFonts w:asciiTheme="majorHAnsi" w:hAnsiTheme="majorHAnsi" w:cstheme="majorHAnsi"/>
          <w:color w:val="000000" w:themeColor="text1"/>
          <w:szCs w:val="22"/>
          <w:highlight w:val="cyan"/>
        </w:rPr>
        <w:t>space tourism</w:t>
      </w:r>
      <w:r w:rsidRPr="009948A6">
        <w:rPr>
          <w:rFonts w:asciiTheme="majorHAnsi" w:hAnsiTheme="majorHAnsi" w:cstheme="majorHAnsi"/>
          <w:color w:val="000000" w:themeColor="text1"/>
          <w:sz w:val="16"/>
          <w:szCs w:val="22"/>
          <w:highlight w:val="cyan"/>
        </w:rPr>
        <w:t>8</w:t>
      </w:r>
      <w:r w:rsidRPr="009948A6">
        <w:rPr>
          <w:rFonts w:asciiTheme="majorHAnsi" w:hAnsiTheme="majorHAnsi" w:cstheme="majorHAnsi"/>
          <w:color w:val="000000" w:themeColor="text1"/>
          <w:sz w:val="16"/>
          <w:szCs w:val="22"/>
        </w:rPr>
        <w:t xml:space="preserve"> and space advertising, 8 ' </w:t>
      </w:r>
      <w:r w:rsidRPr="009948A6">
        <w:rPr>
          <w:rStyle w:val="StyleUnderline"/>
          <w:rFonts w:asciiTheme="majorHAnsi" w:hAnsiTheme="majorHAnsi" w:cstheme="majorHAnsi"/>
          <w:color w:val="000000" w:themeColor="text1"/>
          <w:szCs w:val="22"/>
        </w:rPr>
        <w:t xml:space="preserve">impose minimum liability insurance </w:t>
      </w:r>
      <w:r w:rsidRPr="009948A6">
        <w:rPr>
          <w:rStyle w:val="Emphasis"/>
          <w:rFonts w:asciiTheme="majorHAnsi" w:hAnsiTheme="majorHAnsi" w:cstheme="majorHAnsi"/>
          <w:color w:val="000000" w:themeColor="text1"/>
          <w:szCs w:val="22"/>
        </w:rPr>
        <w:t xml:space="preserve">and </w:t>
      </w:r>
      <w:r w:rsidRPr="009948A6">
        <w:rPr>
          <w:rStyle w:val="Emphasis"/>
          <w:rFonts w:asciiTheme="majorHAnsi" w:hAnsiTheme="majorHAnsi" w:cstheme="majorHAnsi"/>
          <w:color w:val="000000" w:themeColor="text1"/>
          <w:szCs w:val="22"/>
          <w:highlight w:val="cyan"/>
        </w:rPr>
        <w:t>financial responsibility</w:t>
      </w:r>
      <w:r w:rsidRPr="009948A6">
        <w:rPr>
          <w:rStyle w:val="StyleUnderline"/>
          <w:rFonts w:asciiTheme="majorHAnsi" w:hAnsiTheme="majorHAnsi" w:cstheme="majorHAnsi"/>
          <w:color w:val="000000" w:themeColor="text1"/>
          <w:szCs w:val="22"/>
        </w:rPr>
        <w:t xml:space="preserve"> requirements, and</w:t>
      </w:r>
      <w:r w:rsidRPr="009948A6">
        <w:rPr>
          <w:rFonts w:asciiTheme="majorHAnsi" w:hAnsiTheme="majorHAnsi" w:cstheme="majorHAnsi"/>
          <w:color w:val="000000" w:themeColor="text1"/>
          <w:sz w:val="16"/>
          <w:szCs w:val="22"/>
        </w:rPr>
        <w:t xml:space="preserve">82 </w:t>
      </w:r>
      <w:r w:rsidRPr="009948A6">
        <w:rPr>
          <w:rStyle w:val="StyleUnderline"/>
          <w:rFonts w:asciiTheme="majorHAnsi" w:hAnsiTheme="majorHAnsi" w:cstheme="majorHAnsi"/>
          <w:color w:val="000000" w:themeColor="text1"/>
          <w:szCs w:val="22"/>
        </w:rPr>
        <w:t>provide for administrative and judicial review</w:t>
      </w:r>
      <w:r w:rsidRPr="009948A6">
        <w:rPr>
          <w:rFonts w:asciiTheme="majorHAnsi" w:hAnsiTheme="majorHAnsi" w:cstheme="majorHAnsi"/>
          <w:color w:val="000000" w:themeColor="text1"/>
          <w:sz w:val="16"/>
          <w:szCs w:val="22"/>
        </w:rPr>
        <w:t xml:space="preserve"> of DOT Secretariat decisions.83 Il. A Legal System? </w:t>
      </w:r>
      <w:r w:rsidRPr="009948A6">
        <w:rPr>
          <w:rStyle w:val="StyleUnderline"/>
          <w:rFonts w:asciiTheme="majorHAnsi" w:hAnsiTheme="majorHAnsi" w:cstheme="majorHAnsi"/>
          <w:color w:val="000000" w:themeColor="text1"/>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9948A6">
        <w:rPr>
          <w:rStyle w:val="Emphasis"/>
          <w:rFonts w:asciiTheme="majorHAnsi" w:hAnsiTheme="majorHAnsi" w:cstheme="majorHAnsi"/>
          <w:color w:val="000000" w:themeColor="text1"/>
          <w:szCs w:val="22"/>
        </w:rPr>
        <w:t xml:space="preserve">the </w:t>
      </w:r>
      <w:r w:rsidRPr="009948A6">
        <w:rPr>
          <w:rStyle w:val="Emphasis"/>
          <w:rFonts w:asciiTheme="majorHAnsi" w:hAnsiTheme="majorHAnsi" w:cstheme="majorHAnsi"/>
          <w:color w:val="000000" w:themeColor="text1"/>
          <w:szCs w:val="22"/>
          <w:highlight w:val="cyan"/>
        </w:rPr>
        <w:t>U</w:t>
      </w:r>
      <w:r w:rsidRPr="009948A6">
        <w:rPr>
          <w:rStyle w:val="Emphasis"/>
          <w:rFonts w:asciiTheme="majorHAnsi" w:hAnsiTheme="majorHAnsi" w:cstheme="majorHAnsi"/>
          <w:color w:val="000000" w:themeColor="text1"/>
          <w:szCs w:val="22"/>
        </w:rPr>
        <w:t>nited</w:t>
      </w:r>
      <w:r w:rsidRPr="009948A6">
        <w:rPr>
          <w:rStyle w:val="Emphasis"/>
          <w:rFonts w:asciiTheme="majorHAnsi" w:hAnsiTheme="majorHAnsi" w:cstheme="majorHAnsi"/>
          <w:color w:val="000000" w:themeColor="text1"/>
          <w:szCs w:val="22"/>
          <w:highlight w:val="cyan"/>
        </w:rPr>
        <w:t xml:space="preserve"> S</w:t>
      </w:r>
      <w:r w:rsidRPr="009948A6">
        <w:rPr>
          <w:rStyle w:val="Emphasis"/>
          <w:rFonts w:asciiTheme="majorHAnsi" w:hAnsiTheme="majorHAnsi" w:cstheme="majorHAnsi"/>
          <w:color w:val="000000" w:themeColor="text1"/>
          <w:szCs w:val="22"/>
        </w:rPr>
        <w:t>tates</w:t>
      </w:r>
      <w:r w:rsidRPr="009948A6">
        <w:rPr>
          <w:rStyle w:val="Emphasis"/>
          <w:rFonts w:asciiTheme="majorHAnsi" w:hAnsiTheme="majorHAnsi" w:cstheme="majorHAnsi"/>
          <w:color w:val="000000" w:themeColor="text1"/>
          <w:szCs w:val="22"/>
          <w:highlight w:val="cyan"/>
        </w:rPr>
        <w:t xml:space="preserve"> is circumventing the intent</w:t>
      </w:r>
      <w:r w:rsidRPr="009948A6">
        <w:rPr>
          <w:rStyle w:val="Emphasis"/>
          <w:rFonts w:asciiTheme="majorHAnsi" w:hAnsiTheme="majorHAnsi" w:cstheme="majorHAnsi"/>
          <w:color w:val="000000" w:themeColor="text1"/>
          <w:szCs w:val="22"/>
        </w:rPr>
        <w:t xml:space="preserve"> of non-appropriation </w:t>
      </w:r>
      <w:r w:rsidRPr="009948A6">
        <w:rPr>
          <w:rStyle w:val="Emphasis"/>
          <w:rFonts w:asciiTheme="majorHAnsi" w:hAnsiTheme="majorHAnsi" w:cstheme="majorHAnsi"/>
          <w:color w:val="000000" w:themeColor="text1"/>
          <w:szCs w:val="22"/>
          <w:highlight w:val="cyan"/>
        </w:rPr>
        <w:t>by encouraging and protecting private</w:t>
      </w:r>
      <w:r w:rsidRPr="009948A6">
        <w:rPr>
          <w:rStyle w:val="Emphasis"/>
          <w:rFonts w:asciiTheme="majorHAnsi" w:hAnsiTheme="majorHAnsi" w:cstheme="majorHAnsi"/>
          <w:color w:val="000000" w:themeColor="text1"/>
          <w:szCs w:val="22"/>
        </w:rPr>
        <w:t xml:space="preserve"> commercial </w:t>
      </w:r>
      <w:r w:rsidRPr="009948A6">
        <w:rPr>
          <w:rStyle w:val="Emphasis"/>
          <w:rFonts w:asciiTheme="majorHAnsi" w:hAnsiTheme="majorHAnsi" w:cstheme="majorHAnsi"/>
          <w:color w:val="000000" w:themeColor="text1"/>
          <w:szCs w:val="22"/>
          <w:highlight w:val="cyan"/>
        </w:rPr>
        <w:t>expansion</w:t>
      </w:r>
      <w:r w:rsidRPr="009948A6">
        <w:rPr>
          <w:rStyle w:val="Emphasis"/>
          <w:rFonts w:asciiTheme="majorHAnsi" w:hAnsiTheme="majorHAnsi" w:cstheme="majorHAnsi"/>
          <w:color w:val="000000" w:themeColor="text1"/>
          <w:szCs w:val="22"/>
        </w:rPr>
        <w:t xml:space="preserve"> into space</w:t>
      </w:r>
      <w:r w:rsidRPr="009948A6">
        <w:rPr>
          <w:rStyle w:val="StyleUnderline"/>
          <w:rFonts w:asciiTheme="majorHAnsi" w:hAnsiTheme="majorHAnsi" w:cstheme="majorHAnsi"/>
          <w:color w:val="000000" w:themeColor="text1"/>
          <w:szCs w:val="22"/>
        </w:rPr>
        <w:t>.</w:t>
      </w:r>
      <w:r w:rsidRPr="009948A6">
        <w:rPr>
          <w:rFonts w:asciiTheme="majorHAnsi" w:hAnsiTheme="majorHAnsi" w:cstheme="majorHAnsi"/>
          <w:color w:val="000000" w:themeColor="text1"/>
          <w:sz w:val="16"/>
          <w:szCs w:val="22"/>
        </w:rPr>
        <w:t xml:space="preserve"> A. Treaties Versus Congressional Acts </w:t>
      </w:r>
      <w:r w:rsidRPr="009948A6">
        <w:rPr>
          <w:rStyle w:val="StyleUnderline"/>
          <w:rFonts w:asciiTheme="majorHAnsi" w:hAnsiTheme="majorHAnsi" w:cstheme="majorHAnsi"/>
          <w:color w:val="000000" w:themeColor="text1"/>
          <w:szCs w:val="22"/>
        </w:rPr>
        <w:t xml:space="preserve">Whether the regulatory regime outlined in the CSLA conflicts with the national non-appropriation principle, as outlined in the Outer Space Treaty of 1967 and in its succeeding treaties, is </w:t>
      </w:r>
      <w:r w:rsidRPr="009948A6">
        <w:rPr>
          <w:rStyle w:val="Emphasis"/>
          <w:rFonts w:asciiTheme="majorHAnsi" w:hAnsiTheme="majorHAnsi" w:cstheme="majorHAnsi"/>
          <w:color w:val="000000" w:themeColor="text1"/>
          <w:szCs w:val="22"/>
        </w:rPr>
        <w:t>an issue that could be reviewed by the federal judiciary under its constitutional grant of subject-matter jurisdiction over cases "arising under" treaties</w:t>
      </w:r>
      <w:r w:rsidRPr="009948A6">
        <w:rPr>
          <w:rFonts w:asciiTheme="majorHAnsi" w:hAnsiTheme="majorHAnsi" w:cstheme="majorHAnsi"/>
          <w:color w:val="000000" w:themeColor="text1"/>
          <w:sz w:val="16"/>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9948A6">
        <w:rPr>
          <w:rStyle w:val="StyleUnderline"/>
          <w:rFonts w:asciiTheme="majorHAnsi" w:hAnsiTheme="majorHAnsi" w:cstheme="majorHAnsi"/>
          <w:color w:val="000000" w:themeColor="text1"/>
          <w:szCs w:val="22"/>
        </w:rPr>
        <w:t>Treaties</w:t>
      </w:r>
      <w:r w:rsidRPr="009948A6">
        <w:rPr>
          <w:rFonts w:asciiTheme="majorHAnsi" w:hAnsiTheme="majorHAnsi" w:cstheme="majorHAnsi"/>
          <w:color w:val="000000" w:themeColor="text1"/>
          <w:sz w:val="16"/>
          <w:szCs w:val="22"/>
        </w:rPr>
        <w:t xml:space="preserve"> entered into in this manner </w:t>
      </w:r>
      <w:r w:rsidRPr="009948A6">
        <w:rPr>
          <w:rStyle w:val="StyleUnderline"/>
          <w:rFonts w:asciiTheme="majorHAnsi" w:hAnsiTheme="majorHAnsi" w:cstheme="majorHAnsi"/>
          <w:color w:val="000000" w:themeColor="text1"/>
          <w:szCs w:val="22"/>
        </w:rPr>
        <w:t>are the supreme law of the United States and bind state constitutions, legislatures, and judiciaries.</w:t>
      </w:r>
      <w:r w:rsidRPr="009948A6">
        <w:rPr>
          <w:rFonts w:asciiTheme="majorHAnsi" w:hAnsiTheme="majorHAnsi" w:cstheme="majorHAnsi"/>
          <w:color w:val="000000" w:themeColor="text1"/>
          <w:sz w:val="16"/>
          <w:szCs w:val="2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9948A6">
        <w:rPr>
          <w:rFonts w:asciiTheme="majorHAnsi" w:hAnsiTheme="majorHAnsi" w:cstheme="majorHAnsi"/>
          <w:color w:val="000000" w:themeColor="text1"/>
          <w:sz w:val="16"/>
          <w:szCs w:val="22"/>
        </w:rPr>
        <w:t>ven</w:t>
      </w:r>
      <w:proofErr w:type="spellEnd"/>
      <w:r w:rsidRPr="009948A6">
        <w:rPr>
          <w:rFonts w:asciiTheme="majorHAnsi" w:hAnsiTheme="majorHAnsi" w:cstheme="majorHAnsi"/>
          <w:color w:val="000000" w:themeColor="text1"/>
          <w:sz w:val="16"/>
          <w:szCs w:val="2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9948A6">
        <w:rPr>
          <w:rFonts w:asciiTheme="majorHAnsi" w:hAnsiTheme="majorHAnsi" w:cstheme="majorHAnsi"/>
          <w:color w:val="000000" w:themeColor="text1"/>
          <w:sz w:val="16"/>
          <w:szCs w:val="22"/>
        </w:rPr>
        <w:t>ther</w:t>
      </w:r>
      <w:proofErr w:type="spellEnd"/>
      <w:r w:rsidRPr="009948A6">
        <w:rPr>
          <w:rFonts w:asciiTheme="majorHAnsi" w:hAnsiTheme="majorHAnsi" w:cstheme="majorHAnsi"/>
          <w:color w:val="000000" w:themeColor="text1"/>
          <w:sz w:val="16"/>
          <w:szCs w:val="2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w:t>
      </w:r>
      <w:r w:rsidRPr="009948A6">
        <w:rPr>
          <w:rFonts w:asciiTheme="majorHAnsi" w:hAnsiTheme="majorHAnsi" w:cstheme="majorHAnsi"/>
          <w:color w:val="000000" w:themeColor="text1"/>
          <w:sz w:val="16"/>
          <w:szCs w:val="22"/>
        </w:rPr>
        <w:lastRenderedPageBreak/>
        <w:t xml:space="preserve">are inclined to harmonize treaties and congressional legislation that are seemingly antithetical to one another. 95 In the event that a congressional act </w:t>
      </w:r>
      <w:proofErr w:type="gramStart"/>
      <w:r w:rsidRPr="009948A6">
        <w:rPr>
          <w:rFonts w:asciiTheme="majorHAnsi" w:hAnsiTheme="majorHAnsi" w:cstheme="majorHAnsi"/>
          <w:color w:val="000000" w:themeColor="text1"/>
          <w:sz w:val="16"/>
          <w:szCs w:val="22"/>
        </w:rPr>
        <w:t>were</w:t>
      </w:r>
      <w:proofErr w:type="gramEnd"/>
      <w:r w:rsidRPr="009948A6">
        <w:rPr>
          <w:rFonts w:asciiTheme="majorHAnsi" w:hAnsiTheme="majorHAnsi" w:cstheme="majorHAnsi"/>
          <w:color w:val="000000" w:themeColor="text1"/>
          <w:sz w:val="16"/>
          <w:szCs w:val="2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9948A6">
        <w:rPr>
          <w:rStyle w:val="StyleUnderline"/>
          <w:rFonts w:asciiTheme="majorHAnsi" w:hAnsiTheme="majorHAnsi" w:cstheme="majorHAnsi"/>
          <w:color w:val="000000" w:themeColor="text1"/>
          <w:szCs w:val="22"/>
        </w:rPr>
        <w:t>The best argument one could make against the CSLA's provisions is to advocate the court to broadly interpret the "appropriation" principle of the Outer Space Treaty.</w:t>
      </w:r>
      <w:r w:rsidRPr="009948A6">
        <w:rPr>
          <w:rFonts w:asciiTheme="majorHAnsi" w:hAnsiTheme="majorHAnsi" w:cstheme="majorHAnsi"/>
          <w:color w:val="000000" w:themeColor="text1"/>
          <w:sz w:val="16"/>
          <w:szCs w:val="22"/>
        </w:rPr>
        <w:t xml:space="preserve"> The proponent of this argument would urge that </w:t>
      </w:r>
      <w:r w:rsidRPr="009948A6">
        <w:rPr>
          <w:rStyle w:val="StyleUnderline"/>
          <w:rFonts w:asciiTheme="majorHAnsi" w:hAnsiTheme="majorHAnsi" w:cstheme="majorHAnsi"/>
          <w:color w:val="000000" w:themeColor="text1"/>
          <w:szCs w:val="22"/>
        </w:rPr>
        <w:t>in so doing, a court should look beyond the words of the treaty and examine the history, negotiations, and practical considerations at the time of the treaty's negotiation to determine its true intent.</w:t>
      </w:r>
      <w:r w:rsidRPr="009948A6">
        <w:rPr>
          <w:rFonts w:asciiTheme="majorHAnsi" w:hAnsiTheme="majorHAnsi" w:cstheme="majorHAnsi"/>
          <w:color w:val="000000" w:themeColor="text1"/>
          <w:sz w:val="16"/>
          <w:szCs w:val="22"/>
        </w:rPr>
        <w:t xml:space="preserve"> 100 One would also want to argue </w:t>
      </w:r>
      <w:r w:rsidRPr="009948A6">
        <w:rPr>
          <w:rStyle w:val="Emphasis"/>
          <w:rFonts w:asciiTheme="majorHAnsi" w:hAnsiTheme="majorHAnsi" w:cstheme="majorHAnsi"/>
          <w:color w:val="000000" w:themeColor="text1"/>
          <w:szCs w:val="22"/>
        </w:rPr>
        <w:t xml:space="preserve">that the </w:t>
      </w:r>
      <w:r w:rsidRPr="009948A6">
        <w:rPr>
          <w:rStyle w:val="Emphasis"/>
          <w:rFonts w:asciiTheme="majorHAnsi" w:hAnsiTheme="majorHAnsi" w:cstheme="majorHAnsi"/>
          <w:color w:val="000000" w:themeColor="text1"/>
          <w:szCs w:val="22"/>
          <w:highlight w:val="cyan"/>
        </w:rPr>
        <w:t>space commerce industry violates</w:t>
      </w:r>
      <w:r w:rsidRPr="009948A6">
        <w:rPr>
          <w:rStyle w:val="StyleUnderline"/>
          <w:rFonts w:asciiTheme="majorHAnsi" w:hAnsiTheme="majorHAnsi" w:cstheme="majorHAnsi"/>
          <w:color w:val="000000" w:themeColor="text1"/>
          <w:szCs w:val="22"/>
        </w:rPr>
        <w:t xml:space="preserve"> perhaps not the "letter" of the treaty, but circumvents entirely </w:t>
      </w:r>
      <w:r w:rsidRPr="009948A6">
        <w:rPr>
          <w:rStyle w:val="Emphasis"/>
          <w:rFonts w:asciiTheme="majorHAnsi" w:hAnsiTheme="majorHAnsi" w:cstheme="majorHAnsi"/>
          <w:color w:val="000000" w:themeColor="text1"/>
          <w:szCs w:val="22"/>
          <w:highlight w:val="cyan"/>
        </w:rPr>
        <w:t>its "spirit</w:t>
      </w:r>
      <w:r w:rsidRPr="009948A6">
        <w:rPr>
          <w:rStyle w:val="StyleUnderline"/>
          <w:rFonts w:asciiTheme="majorHAnsi" w:hAnsiTheme="majorHAnsi" w:cstheme="majorHAnsi"/>
          <w:color w:val="000000" w:themeColor="text1"/>
          <w:szCs w:val="22"/>
        </w:rPr>
        <w:t>" if a court were taking into account "considerations deducible from the situation of the parties; and the reasonableness, justice, and nature of the thing, for which provision has been made."'</w:t>
      </w:r>
      <w:r w:rsidRPr="009948A6">
        <w:rPr>
          <w:rFonts w:asciiTheme="majorHAnsi" w:hAnsiTheme="majorHAnsi" w:cstheme="majorHAnsi"/>
          <w:color w:val="000000" w:themeColor="text1"/>
          <w:sz w:val="16"/>
          <w:szCs w:val="22"/>
        </w:rPr>
        <w:t xml:space="preserve"> 01 One who attacked the CSLA's general legitimacy in this way could argue that </w:t>
      </w:r>
      <w:r w:rsidRPr="009948A6">
        <w:rPr>
          <w:rStyle w:val="StyleUnderline"/>
          <w:rFonts w:asciiTheme="majorHAnsi" w:hAnsiTheme="majorHAnsi" w:cstheme="majorHAnsi"/>
          <w:color w:val="000000" w:themeColor="text1"/>
          <w:szCs w:val="22"/>
        </w:rPr>
        <w:t xml:space="preserve">the </w:t>
      </w:r>
      <w:r w:rsidRPr="009948A6">
        <w:rPr>
          <w:rStyle w:val="StyleUnderline"/>
          <w:rFonts w:asciiTheme="majorHAnsi" w:hAnsiTheme="majorHAnsi" w:cstheme="majorHAnsi"/>
          <w:color w:val="000000" w:themeColor="text1"/>
          <w:szCs w:val="22"/>
          <w:highlight w:val="cyan"/>
        </w:rPr>
        <w:t>U</w:t>
      </w:r>
      <w:r w:rsidRPr="009948A6">
        <w:rPr>
          <w:rStyle w:val="StyleUnderline"/>
          <w:rFonts w:asciiTheme="majorHAnsi" w:hAnsiTheme="majorHAnsi" w:cstheme="majorHAnsi"/>
          <w:color w:val="000000" w:themeColor="text1"/>
          <w:szCs w:val="22"/>
        </w:rPr>
        <w:t xml:space="preserve">nited </w:t>
      </w:r>
      <w:r w:rsidRPr="009948A6">
        <w:rPr>
          <w:rStyle w:val="StyleUnderline"/>
          <w:rFonts w:asciiTheme="majorHAnsi" w:hAnsiTheme="majorHAnsi" w:cstheme="majorHAnsi"/>
          <w:color w:val="000000" w:themeColor="text1"/>
          <w:szCs w:val="22"/>
          <w:highlight w:val="cyan"/>
        </w:rPr>
        <w:t>S</w:t>
      </w:r>
      <w:r w:rsidRPr="009948A6">
        <w:rPr>
          <w:rStyle w:val="StyleUnderline"/>
          <w:rFonts w:asciiTheme="majorHAnsi" w:hAnsiTheme="majorHAnsi" w:cstheme="majorHAnsi"/>
          <w:color w:val="000000" w:themeColor="text1"/>
          <w:szCs w:val="22"/>
        </w:rPr>
        <w:t xml:space="preserve">tates </w:t>
      </w:r>
      <w:r w:rsidRPr="009948A6">
        <w:rPr>
          <w:rStyle w:val="Emphasis"/>
          <w:rFonts w:asciiTheme="majorHAnsi" w:hAnsiTheme="majorHAnsi" w:cstheme="majorHAnsi"/>
          <w:color w:val="000000" w:themeColor="text1"/>
          <w:szCs w:val="22"/>
          <w:highlight w:val="cyan"/>
        </w:rPr>
        <w:t>is</w:t>
      </w:r>
      <w:r w:rsidRPr="009948A6">
        <w:rPr>
          <w:rStyle w:val="Emphasis"/>
          <w:rFonts w:asciiTheme="majorHAnsi" w:hAnsiTheme="majorHAnsi" w:cstheme="majorHAnsi"/>
          <w:color w:val="000000" w:themeColor="text1"/>
          <w:szCs w:val="22"/>
        </w:rPr>
        <w:t xml:space="preserve"> effectively "</w:t>
      </w:r>
      <w:r w:rsidRPr="009948A6">
        <w:rPr>
          <w:rStyle w:val="Emphasis"/>
          <w:rFonts w:asciiTheme="majorHAnsi" w:hAnsiTheme="majorHAnsi" w:cstheme="majorHAnsi"/>
          <w:color w:val="000000" w:themeColor="text1"/>
          <w:szCs w:val="22"/>
          <w:highlight w:val="cyan"/>
        </w:rPr>
        <w:t>appropriating" space</w:t>
      </w:r>
      <w:r w:rsidRPr="009948A6">
        <w:rPr>
          <w:rStyle w:val="Emphasis"/>
          <w:rFonts w:asciiTheme="majorHAnsi" w:hAnsiTheme="majorHAnsi" w:cstheme="majorHAnsi"/>
          <w:color w:val="000000" w:themeColor="text1"/>
          <w:szCs w:val="22"/>
        </w:rPr>
        <w:t xml:space="preserve"> through its protection and encouragement of private industry</w:t>
      </w:r>
      <w:r w:rsidRPr="009948A6">
        <w:rPr>
          <w:rStyle w:val="StyleUnderline"/>
          <w:rFonts w:asciiTheme="majorHAnsi" w:hAnsiTheme="majorHAnsi" w:cstheme="majorHAnsi"/>
          <w:color w:val="000000" w:themeColor="text1"/>
          <w:szCs w:val="22"/>
        </w:rPr>
        <w:t>. Such an appropriation would take place</w:t>
      </w:r>
      <w:r w:rsidRPr="009948A6">
        <w:rPr>
          <w:rFonts w:asciiTheme="majorHAnsi" w:hAnsiTheme="majorHAnsi" w:cstheme="majorHAnsi"/>
          <w:color w:val="000000" w:themeColor="text1"/>
          <w:sz w:val="16"/>
          <w:szCs w:val="22"/>
        </w:rPr>
        <w:t xml:space="preserve"> not by realizing a "sovereign" right to space property or the uses of space as expressly proscribed in the Outer Space Treaty, but, instead, </w:t>
      </w:r>
      <w:r w:rsidRPr="009948A6">
        <w:rPr>
          <w:rStyle w:val="StyleUnderline"/>
          <w:rFonts w:asciiTheme="majorHAnsi" w:hAnsiTheme="majorHAnsi" w:cstheme="majorHAnsi"/>
          <w:color w:val="000000" w:themeColor="text1"/>
          <w:szCs w:val="22"/>
        </w:rPr>
        <w:t>through the effective use of government power, services, and contracts to encourage and support the rapid development of the private space commerce industry in the United States.</w:t>
      </w:r>
      <w:r w:rsidRPr="009948A6">
        <w:rPr>
          <w:rFonts w:asciiTheme="majorHAnsi" w:hAnsiTheme="majorHAnsi" w:cstheme="majorHAnsi"/>
          <w:color w:val="000000" w:themeColor="text1"/>
          <w:sz w:val="16"/>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9948A6">
        <w:rPr>
          <w:rStyle w:val="StyleUnderline"/>
          <w:rFonts w:asciiTheme="majorHAnsi" w:hAnsiTheme="majorHAnsi" w:cstheme="majorHAnsi"/>
          <w:color w:val="000000" w:themeColor="text1"/>
          <w:szCs w:val="22"/>
        </w:rPr>
        <w:t>the Outer Space Treaty and its progeny envision a "state-oriented" system of responsibility</w:t>
      </w:r>
      <w:r w:rsidRPr="009948A6">
        <w:rPr>
          <w:rFonts w:asciiTheme="majorHAnsi" w:hAnsiTheme="majorHAnsi" w:cstheme="majorHAnsi"/>
          <w:color w:val="000000" w:themeColor="text1"/>
          <w:sz w:val="16"/>
          <w:szCs w:val="22"/>
        </w:rPr>
        <w:t xml:space="preserve"> 10 2 </w:t>
      </w:r>
      <w:r w:rsidRPr="009948A6">
        <w:rPr>
          <w:rStyle w:val="StyleUnderline"/>
          <w:rFonts w:asciiTheme="majorHAnsi" w:hAnsiTheme="majorHAnsi" w:cstheme="majorHAnsi"/>
          <w:color w:val="000000" w:themeColor="text1"/>
          <w:szCs w:val="22"/>
        </w:rPr>
        <w:t>where each member state is responsible for all actions in outer space undertaken by the state and its nationals.</w:t>
      </w:r>
      <w:r w:rsidRPr="009948A6">
        <w:rPr>
          <w:rFonts w:asciiTheme="majorHAnsi" w:hAnsiTheme="majorHAnsi" w:cstheme="majorHAnsi"/>
          <w:color w:val="000000" w:themeColor="text1"/>
          <w:sz w:val="16"/>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9948A6">
        <w:rPr>
          <w:rStyle w:val="Emphasis"/>
          <w:rFonts w:asciiTheme="majorHAnsi" w:hAnsiTheme="majorHAnsi" w:cstheme="majorHAnsi"/>
          <w:color w:val="000000" w:themeColor="text1"/>
          <w:szCs w:val="22"/>
        </w:rPr>
        <w:t>The CSLA licensing program</w:t>
      </w:r>
      <w:r w:rsidRPr="009948A6">
        <w:rPr>
          <w:rFonts w:asciiTheme="majorHAnsi" w:hAnsiTheme="majorHAnsi" w:cstheme="majorHAnsi"/>
          <w:color w:val="000000" w:themeColor="text1"/>
          <w:sz w:val="16"/>
          <w:szCs w:val="22"/>
        </w:rPr>
        <w:t xml:space="preserve"> ensures overall safety of private space ventures, 0 7 </w:t>
      </w:r>
      <w:r w:rsidRPr="009948A6">
        <w:rPr>
          <w:rStyle w:val="StyleUnderline"/>
          <w:rFonts w:asciiTheme="majorHAnsi" w:hAnsiTheme="majorHAnsi" w:cstheme="majorHAnsi"/>
          <w:color w:val="000000" w:themeColor="text1"/>
          <w:szCs w:val="22"/>
        </w:rPr>
        <w:t>raises the funds necessary to pay "potential treaty claims through its liability insurance requirement,'</w:t>
      </w:r>
      <w:r w:rsidRPr="009948A6">
        <w:rPr>
          <w:rFonts w:asciiTheme="majorHAnsi" w:hAnsiTheme="majorHAnsi" w:cstheme="majorHAnsi"/>
          <w:color w:val="000000" w:themeColor="text1"/>
          <w:sz w:val="16"/>
          <w:szCs w:val="22"/>
        </w:rPr>
        <w:t xml:space="preserve"> 10 8 </w:t>
      </w:r>
      <w:r w:rsidRPr="009948A6">
        <w:rPr>
          <w:rStyle w:val="StyleUnderline"/>
          <w:rFonts w:asciiTheme="majorHAnsi" w:hAnsiTheme="majorHAnsi" w:cstheme="majorHAnsi"/>
          <w:color w:val="000000" w:themeColor="text1"/>
          <w:szCs w:val="22"/>
        </w:rPr>
        <w:t xml:space="preserve">and limits the United States' joint and several liability exposure through </w:t>
      </w:r>
      <w:r w:rsidRPr="009948A6">
        <w:rPr>
          <w:rStyle w:val="Emphasis"/>
          <w:rFonts w:asciiTheme="majorHAnsi" w:hAnsiTheme="majorHAnsi" w:cstheme="majorHAnsi"/>
          <w:color w:val="000000" w:themeColor="text1"/>
          <w:szCs w:val="22"/>
          <w:highlight w:val="cyan"/>
        </w:rPr>
        <w:t>restricti</w:t>
      </w:r>
      <w:r w:rsidRPr="009948A6">
        <w:rPr>
          <w:rStyle w:val="StyleUnderline"/>
          <w:rFonts w:asciiTheme="majorHAnsi" w:hAnsiTheme="majorHAnsi" w:cstheme="majorHAnsi"/>
          <w:color w:val="000000" w:themeColor="text1"/>
          <w:szCs w:val="22"/>
        </w:rPr>
        <w:t xml:space="preserve">ng </w:t>
      </w:r>
      <w:r w:rsidRPr="009948A6">
        <w:rPr>
          <w:rStyle w:val="Emphasis"/>
          <w:rFonts w:asciiTheme="majorHAnsi" w:hAnsiTheme="majorHAnsi" w:cstheme="majorHAnsi"/>
          <w:color w:val="000000" w:themeColor="text1"/>
          <w:szCs w:val="22"/>
          <w:highlight w:val="cyan"/>
        </w:rPr>
        <w:t>private use of foreign launch</w:t>
      </w:r>
      <w:r w:rsidRPr="009948A6">
        <w:rPr>
          <w:rStyle w:val="Emphasis"/>
          <w:rFonts w:asciiTheme="majorHAnsi" w:hAnsiTheme="majorHAnsi" w:cstheme="majorHAnsi"/>
          <w:color w:val="000000" w:themeColor="text1"/>
          <w:szCs w:val="22"/>
        </w:rPr>
        <w:t xml:space="preserve"> and reentry facilities</w:t>
      </w:r>
      <w:r w:rsidRPr="009948A6">
        <w:rPr>
          <w:rStyle w:val="StyleUnderline"/>
          <w:rFonts w:asciiTheme="majorHAnsi" w:hAnsiTheme="majorHAnsi" w:cstheme="majorHAnsi"/>
          <w:color w:val="000000" w:themeColor="text1"/>
          <w:szCs w:val="22"/>
        </w:rPr>
        <w:t>.</w:t>
      </w:r>
      <w:r w:rsidRPr="009948A6">
        <w:rPr>
          <w:rFonts w:asciiTheme="majorHAnsi" w:hAnsiTheme="majorHAnsi" w:cstheme="majorHAnsi"/>
          <w:color w:val="000000" w:themeColor="text1"/>
          <w:sz w:val="16"/>
          <w:szCs w:val="22"/>
        </w:rPr>
        <w:t xml:space="preserve">'09 These </w:t>
      </w:r>
      <w:r w:rsidRPr="009948A6">
        <w:rPr>
          <w:rStyle w:val="StyleUnderline"/>
          <w:rFonts w:asciiTheme="majorHAnsi" w:hAnsiTheme="majorHAnsi" w:cstheme="majorHAnsi"/>
          <w:color w:val="000000" w:themeColor="text1"/>
          <w:szCs w:val="22"/>
        </w:rPr>
        <w:t xml:space="preserve">provisions </w:t>
      </w:r>
      <w:r w:rsidRPr="009948A6">
        <w:rPr>
          <w:rStyle w:val="Emphasis"/>
          <w:rFonts w:asciiTheme="majorHAnsi" w:hAnsiTheme="majorHAnsi" w:cstheme="majorHAnsi"/>
          <w:color w:val="000000" w:themeColor="text1"/>
          <w:szCs w:val="22"/>
        </w:rPr>
        <w:t xml:space="preserve">effectively </w:t>
      </w:r>
      <w:r w:rsidRPr="009948A6">
        <w:rPr>
          <w:rStyle w:val="Emphasis"/>
          <w:rFonts w:asciiTheme="majorHAnsi" w:hAnsiTheme="majorHAnsi" w:cstheme="majorHAnsi"/>
          <w:color w:val="000000" w:themeColor="text1"/>
          <w:szCs w:val="22"/>
          <w:highlight w:val="cyan"/>
        </w:rPr>
        <w:t>allow the</w:t>
      </w:r>
      <w:r w:rsidRPr="009948A6">
        <w:rPr>
          <w:rStyle w:val="Emphasis"/>
          <w:rFonts w:asciiTheme="majorHAnsi" w:hAnsiTheme="majorHAnsi" w:cstheme="majorHAnsi"/>
          <w:color w:val="000000" w:themeColor="text1"/>
          <w:szCs w:val="22"/>
        </w:rPr>
        <w:t xml:space="preserve"> </w:t>
      </w:r>
      <w:r w:rsidRPr="009948A6">
        <w:rPr>
          <w:rStyle w:val="Emphasis"/>
          <w:rFonts w:asciiTheme="majorHAnsi" w:hAnsiTheme="majorHAnsi" w:cstheme="majorHAnsi"/>
          <w:color w:val="000000" w:themeColor="text1"/>
          <w:szCs w:val="22"/>
          <w:highlight w:val="cyan"/>
        </w:rPr>
        <w:t>U</w:t>
      </w:r>
      <w:r w:rsidRPr="009948A6">
        <w:rPr>
          <w:rStyle w:val="StyleUnderline"/>
          <w:rFonts w:asciiTheme="majorHAnsi" w:hAnsiTheme="majorHAnsi" w:cstheme="majorHAnsi"/>
          <w:color w:val="000000" w:themeColor="text1"/>
          <w:szCs w:val="22"/>
        </w:rPr>
        <w:t xml:space="preserve">nited </w:t>
      </w:r>
      <w:r w:rsidRPr="009948A6">
        <w:rPr>
          <w:rStyle w:val="Emphasis"/>
          <w:rFonts w:asciiTheme="majorHAnsi" w:hAnsiTheme="majorHAnsi" w:cstheme="majorHAnsi"/>
          <w:color w:val="000000" w:themeColor="text1"/>
          <w:szCs w:val="22"/>
          <w:highlight w:val="cyan"/>
        </w:rPr>
        <w:t>S</w:t>
      </w:r>
      <w:r w:rsidRPr="009948A6">
        <w:rPr>
          <w:rStyle w:val="StyleUnderline"/>
          <w:rFonts w:asciiTheme="majorHAnsi" w:hAnsiTheme="majorHAnsi" w:cstheme="majorHAnsi"/>
          <w:color w:val="000000" w:themeColor="text1"/>
          <w:szCs w:val="22"/>
        </w:rPr>
        <w:t xml:space="preserve">tates </w:t>
      </w:r>
      <w:r w:rsidRPr="009948A6">
        <w:rPr>
          <w:rStyle w:val="Emphasis"/>
          <w:rFonts w:asciiTheme="majorHAnsi" w:hAnsiTheme="majorHAnsi" w:cstheme="majorHAnsi"/>
          <w:color w:val="000000" w:themeColor="text1"/>
          <w:szCs w:val="22"/>
        </w:rPr>
        <w:t xml:space="preserve">to </w:t>
      </w:r>
      <w:r w:rsidRPr="009948A6">
        <w:rPr>
          <w:rStyle w:val="Emphasis"/>
          <w:rFonts w:asciiTheme="majorHAnsi" w:hAnsiTheme="majorHAnsi" w:cstheme="majorHAnsi"/>
          <w:color w:val="000000" w:themeColor="text1"/>
          <w:szCs w:val="22"/>
          <w:highlight w:val="cyan"/>
        </w:rPr>
        <w:t>pass on</w:t>
      </w:r>
      <w:r w:rsidRPr="009948A6">
        <w:rPr>
          <w:rStyle w:val="StyleUnderline"/>
          <w:rFonts w:asciiTheme="majorHAnsi" w:hAnsiTheme="majorHAnsi" w:cstheme="majorHAnsi"/>
          <w:color w:val="000000" w:themeColor="text1"/>
          <w:szCs w:val="22"/>
        </w:rPr>
        <w:t xml:space="preserve"> the financial cost and recover from their private entities the amount of </w:t>
      </w:r>
      <w:r w:rsidRPr="009948A6">
        <w:rPr>
          <w:rStyle w:val="Emphasis"/>
          <w:rFonts w:asciiTheme="majorHAnsi" w:hAnsiTheme="majorHAnsi" w:cstheme="majorHAnsi"/>
          <w:color w:val="000000" w:themeColor="text1"/>
          <w:szCs w:val="22"/>
          <w:highlight w:val="cyan"/>
        </w:rPr>
        <w:t>damages</w:t>
      </w:r>
      <w:r w:rsidRPr="009948A6">
        <w:rPr>
          <w:rStyle w:val="Emphasis"/>
          <w:rFonts w:asciiTheme="majorHAnsi" w:hAnsiTheme="majorHAnsi" w:cstheme="majorHAnsi"/>
          <w:color w:val="000000" w:themeColor="text1"/>
          <w:szCs w:val="22"/>
        </w:rPr>
        <w:t xml:space="preserve"> for which they are internationally liable</w:t>
      </w:r>
      <w:r w:rsidRPr="009948A6">
        <w:rPr>
          <w:rFonts w:asciiTheme="majorHAnsi" w:hAnsiTheme="majorHAnsi" w:cstheme="majorHAnsi"/>
          <w:color w:val="000000" w:themeColor="text1"/>
          <w:sz w:val="16"/>
          <w:szCs w:val="22"/>
        </w:rPr>
        <w:t>. 110</w:t>
      </w:r>
      <w:r w:rsidRPr="009948A6">
        <w:rPr>
          <w:rStyle w:val="StyleUnderline"/>
          <w:rFonts w:asciiTheme="majorHAnsi" w:hAnsiTheme="majorHAnsi" w:cstheme="majorHAnsi"/>
          <w:color w:val="000000" w:themeColor="text1"/>
          <w:szCs w:val="22"/>
        </w:rPr>
        <w:t xml:space="preserve"> In this way, the government is limiting its international liability exposure by passing on the cost to the private sector. </w:t>
      </w:r>
      <w:r w:rsidRPr="009948A6">
        <w:rPr>
          <w:rFonts w:asciiTheme="majorHAnsi" w:hAnsiTheme="majorHAnsi" w:cstheme="majorHAnsi"/>
          <w:color w:val="000000" w:themeColor="text1"/>
          <w:sz w:val="16"/>
          <w:szCs w:val="2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9948A6">
        <w:rPr>
          <w:rFonts w:asciiTheme="majorHAnsi" w:hAnsiTheme="majorHAnsi" w:cstheme="majorHAnsi"/>
          <w:color w:val="000000" w:themeColor="text1"/>
          <w:sz w:val="16"/>
          <w:szCs w:val="22"/>
        </w:rPr>
        <w:t>time[</w:t>
      </w:r>
      <w:proofErr w:type="gramEnd"/>
      <w:r w:rsidRPr="009948A6">
        <w:rPr>
          <w:rFonts w:asciiTheme="majorHAnsi" w:hAnsiTheme="majorHAnsi" w:cstheme="majorHAnsi"/>
          <w:color w:val="000000" w:themeColor="text1"/>
          <w:sz w:val="16"/>
          <w:szCs w:val="22"/>
        </w:rPr>
        <w:t xml:space="preserve">]' . . . . NASA's budget for [fiscal year] 2009 provides $173 million for entrepreneurs-from big companies or small ones-to develop </w:t>
      </w:r>
      <w:r w:rsidRPr="009948A6">
        <w:rPr>
          <w:rFonts w:asciiTheme="majorHAnsi" w:hAnsiTheme="majorHAnsi" w:cstheme="majorHAnsi"/>
          <w:color w:val="000000" w:themeColor="text1"/>
          <w:sz w:val="16"/>
          <w:szCs w:val="22"/>
        </w:rPr>
        <w:lastRenderedPageBreak/>
        <w:t>commercial transport capabilities. . . [and] NASA is designating $500 million toward the development of this commercial space capability." 2</w:t>
      </w:r>
    </w:p>
    <w:p w14:paraId="27506E1B"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The United States is currently encouraging the private sector. [0:25]</w:t>
      </w:r>
    </w:p>
    <w:p w14:paraId="539CCC96" w14:textId="77777777" w:rsidR="0088348E" w:rsidRPr="009948A6" w:rsidRDefault="0088348E" w:rsidP="0088348E">
      <w:pPr>
        <w:rPr>
          <w:rFonts w:asciiTheme="majorHAnsi" w:hAnsiTheme="majorHAnsi" w:cstheme="majorHAnsi"/>
          <w:color w:val="000000" w:themeColor="text1"/>
        </w:rPr>
      </w:pPr>
      <w:r w:rsidRPr="009948A6">
        <w:rPr>
          <w:rStyle w:val="Style13ptBold"/>
          <w:rFonts w:asciiTheme="majorHAnsi" w:hAnsiTheme="majorHAnsi" w:cstheme="majorHAnsi"/>
          <w:color w:val="000000" w:themeColor="text1"/>
        </w:rPr>
        <w:t xml:space="preserve">Thompson 20 </w:t>
      </w:r>
      <w:r w:rsidRPr="009948A6">
        <w:rPr>
          <w:rFonts w:asciiTheme="majorHAnsi" w:hAnsiTheme="majorHAnsi" w:cstheme="majorHAnsi"/>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6" w:history="1">
        <w:r w:rsidRPr="009948A6">
          <w:rPr>
            <w:rStyle w:val="Hyperlink"/>
            <w:rFonts w:asciiTheme="majorHAnsi" w:hAnsiTheme="majorHAnsi" w:cstheme="majorHAnsi"/>
            <w:color w:val="000000" w:themeColor="text1"/>
          </w:rPr>
          <w:t>https://newrepublic.com/article/160303/monetizing-final-frontier</w:t>
        </w:r>
      </w:hyperlink>
      <w:r w:rsidRPr="009948A6">
        <w:rPr>
          <w:rFonts w:asciiTheme="majorHAnsi" w:hAnsiTheme="majorHAnsi" w:cstheme="majorHAnsi"/>
          <w:color w:val="000000" w:themeColor="text1"/>
        </w:rPr>
        <w:t xml:space="preserve">] Recut </w:t>
      </w:r>
      <w:proofErr w:type="spellStart"/>
      <w:r w:rsidRPr="009948A6">
        <w:rPr>
          <w:rFonts w:asciiTheme="majorHAnsi" w:hAnsiTheme="majorHAnsi" w:cstheme="majorHAnsi"/>
          <w:color w:val="000000" w:themeColor="text1"/>
        </w:rPr>
        <w:t>DurSac</w:t>
      </w:r>
      <w:proofErr w:type="spellEnd"/>
      <w:r w:rsidRPr="009948A6">
        <w:rPr>
          <w:rFonts w:asciiTheme="majorHAnsi" w:hAnsiTheme="majorHAnsi" w:cstheme="majorHAnsi"/>
          <w:color w:val="000000" w:themeColor="text1"/>
        </w:rPr>
        <w:t xml:space="preserve"> from TDI</w:t>
      </w:r>
    </w:p>
    <w:p w14:paraId="41617AF9"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 Inherency for the </w:t>
      </w:r>
      <w:proofErr w:type="spellStart"/>
      <w:r w:rsidRPr="009948A6">
        <w:rPr>
          <w:rFonts w:asciiTheme="majorHAnsi" w:hAnsiTheme="majorHAnsi" w:cstheme="majorHAnsi"/>
          <w:color w:val="000000" w:themeColor="text1"/>
        </w:rPr>
        <w:t>aff</w:t>
      </w:r>
      <w:proofErr w:type="spellEnd"/>
    </w:p>
    <w:p w14:paraId="53B76C30"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 </w:t>
      </w:r>
      <w:proofErr w:type="spellStart"/>
      <w:r w:rsidRPr="009948A6">
        <w:rPr>
          <w:rFonts w:asciiTheme="majorHAnsi" w:hAnsiTheme="majorHAnsi" w:cstheme="majorHAnsi"/>
          <w:color w:val="000000" w:themeColor="text1"/>
        </w:rPr>
        <w:t>Speccing</w:t>
      </w:r>
      <w:proofErr w:type="spellEnd"/>
      <w:r w:rsidRPr="009948A6">
        <w:rPr>
          <w:rFonts w:asciiTheme="majorHAnsi" w:hAnsiTheme="majorHAnsi" w:cstheme="majorHAnsi"/>
          <w:color w:val="000000" w:themeColor="text1"/>
        </w:rPr>
        <w:t xml:space="preserve"> US good </w:t>
      </w:r>
    </w:p>
    <w:p w14:paraId="3EBE3D16" w14:textId="77777777" w:rsidR="0088348E" w:rsidRPr="009948A6" w:rsidRDefault="0088348E" w:rsidP="0088348E">
      <w:pPr>
        <w:rPr>
          <w:rFonts w:asciiTheme="majorHAnsi" w:hAnsiTheme="majorHAnsi" w:cstheme="majorHAnsi"/>
          <w:color w:val="000000" w:themeColor="text1"/>
        </w:rPr>
      </w:pPr>
      <w:r w:rsidRPr="009948A6">
        <w:rPr>
          <w:rFonts w:asciiTheme="majorHAnsi" w:hAnsiTheme="majorHAnsi" w:cstheme="majorHAnsi"/>
          <w:color w:val="000000" w:themeColor="text1"/>
        </w:rPr>
        <w:t>--- US key since they are the ones doing it now</w:t>
      </w:r>
    </w:p>
    <w:p w14:paraId="233A520E" w14:textId="77777777" w:rsidR="0088348E" w:rsidRPr="009948A6" w:rsidRDefault="0088348E" w:rsidP="0088348E">
      <w:pPr>
        <w:rPr>
          <w:rStyle w:val="StyleUnderline"/>
          <w:rFonts w:asciiTheme="majorHAnsi" w:hAnsiTheme="majorHAnsi" w:cstheme="majorHAnsi"/>
          <w:color w:val="000000" w:themeColor="text1"/>
          <w:szCs w:val="22"/>
        </w:rPr>
      </w:pPr>
      <w:r w:rsidRPr="009948A6">
        <w:rPr>
          <w:rFonts w:asciiTheme="majorHAnsi" w:hAnsiTheme="majorHAnsi" w:cstheme="majorHAnsi"/>
          <w:color w:val="000000" w:themeColor="text1"/>
          <w:sz w:val="16"/>
          <w:szCs w:val="2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9948A6">
        <w:rPr>
          <w:rStyle w:val="StyleUnderline"/>
          <w:rFonts w:asciiTheme="majorHAnsi" w:hAnsiTheme="majorHAnsi" w:cstheme="majorHAnsi"/>
          <w:color w:val="000000" w:themeColor="text1"/>
          <w:szCs w:val="22"/>
        </w:rPr>
        <w:t xml:space="preserve">. It was the </w:t>
      </w:r>
      <w:proofErr w:type="gramStart"/>
      <w:r w:rsidRPr="009948A6">
        <w:rPr>
          <w:rStyle w:val="StyleUnderline"/>
          <w:rFonts w:asciiTheme="majorHAnsi" w:hAnsiTheme="majorHAnsi" w:cstheme="majorHAnsi"/>
          <w:color w:val="000000" w:themeColor="text1"/>
          <w:szCs w:val="22"/>
        </w:rPr>
        <w:t>first time</w:t>
      </w:r>
      <w:proofErr w:type="gramEnd"/>
      <w:r w:rsidRPr="009948A6">
        <w:rPr>
          <w:rStyle w:val="StyleUnderline"/>
          <w:rFonts w:asciiTheme="majorHAnsi" w:hAnsiTheme="majorHAnsi" w:cstheme="majorHAnsi"/>
          <w:color w:val="000000" w:themeColor="text1"/>
          <w:szCs w:val="22"/>
        </w:rPr>
        <w:t xml:space="preserve"> humans had flown in a rocket and a capsule made by a private-sector company: SpaceX, the creation of the billionaire Elon Musk.</w:t>
      </w:r>
      <w:r w:rsidRPr="009948A6">
        <w:rPr>
          <w:rFonts w:asciiTheme="majorHAnsi" w:hAnsiTheme="majorHAnsi" w:cstheme="majorHAnsi"/>
          <w:color w:val="000000" w:themeColor="text1"/>
          <w:sz w:val="16"/>
          <w:szCs w:val="2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9948A6">
        <w:rPr>
          <w:rStyle w:val="StyleUnderline"/>
          <w:rFonts w:asciiTheme="majorHAnsi" w:hAnsiTheme="majorHAnsi" w:cstheme="majorHAnsi"/>
          <w:color w:val="000000" w:themeColor="text1"/>
          <w:szCs w:val="22"/>
        </w:rPr>
        <w:t xml:space="preserve">. Over the next few years, </w:t>
      </w:r>
      <w:r w:rsidRPr="009948A6">
        <w:rPr>
          <w:rStyle w:val="StyleUnderline"/>
          <w:rFonts w:asciiTheme="majorHAnsi" w:hAnsiTheme="majorHAnsi" w:cstheme="majorHAnsi"/>
          <w:color w:val="000000" w:themeColor="text1"/>
          <w:szCs w:val="22"/>
          <w:highlight w:val="cyan"/>
        </w:rPr>
        <w:t>NASA will pay Musk</w:t>
      </w:r>
      <w:r w:rsidRPr="009948A6">
        <w:rPr>
          <w:rStyle w:val="StyleUnderline"/>
          <w:rFonts w:asciiTheme="majorHAnsi" w:hAnsiTheme="majorHAnsi" w:cstheme="majorHAnsi"/>
          <w:color w:val="000000" w:themeColor="text1"/>
          <w:szCs w:val="22"/>
        </w:rPr>
        <w:t xml:space="preserve"> and SpaceX </w:t>
      </w:r>
      <w:r w:rsidRPr="009948A6">
        <w:rPr>
          <w:rStyle w:val="StyleUnderline"/>
          <w:rFonts w:asciiTheme="majorHAnsi" w:hAnsiTheme="majorHAnsi" w:cstheme="majorHAnsi"/>
          <w:color w:val="000000" w:themeColor="text1"/>
          <w:szCs w:val="22"/>
          <w:highlight w:val="cyan"/>
        </w:rPr>
        <w:t>$2.6 billion to ferry astronauts</w:t>
      </w:r>
      <w:r w:rsidRPr="009948A6">
        <w:rPr>
          <w:rStyle w:val="StyleUnderline"/>
          <w:rFonts w:asciiTheme="majorHAnsi" w:hAnsiTheme="majorHAnsi" w:cstheme="majorHAnsi"/>
          <w:color w:val="000000" w:themeColor="text1"/>
          <w:szCs w:val="22"/>
        </w:rPr>
        <w:t xml:space="preserve"> </w:t>
      </w:r>
      <w:r w:rsidRPr="009948A6">
        <w:rPr>
          <w:rStyle w:val="StyleUnderline"/>
          <w:rFonts w:asciiTheme="majorHAnsi" w:hAnsiTheme="majorHAnsi" w:cstheme="majorHAnsi"/>
          <w:color w:val="000000" w:themeColor="text1"/>
          <w:szCs w:val="22"/>
          <w:highlight w:val="cyan"/>
        </w:rPr>
        <w:t>to</w:t>
      </w:r>
      <w:r w:rsidRPr="009948A6">
        <w:rPr>
          <w:rStyle w:val="StyleUnderline"/>
          <w:rFonts w:asciiTheme="majorHAnsi" w:hAnsiTheme="majorHAnsi" w:cstheme="majorHAnsi"/>
          <w:color w:val="000000" w:themeColor="text1"/>
          <w:szCs w:val="22"/>
        </w:rPr>
        <w:t xml:space="preserve"> and from </w:t>
      </w:r>
      <w:r w:rsidRPr="009948A6">
        <w:rPr>
          <w:rStyle w:val="StyleUnderline"/>
          <w:rFonts w:asciiTheme="majorHAnsi" w:hAnsiTheme="majorHAnsi" w:cstheme="majorHAnsi"/>
          <w:color w:val="000000" w:themeColor="text1"/>
          <w:szCs w:val="22"/>
          <w:highlight w:val="cyan"/>
        </w:rPr>
        <w:t>the space station</w:t>
      </w:r>
      <w:r w:rsidRPr="009948A6">
        <w:rPr>
          <w:rStyle w:val="StyleUnderline"/>
          <w:rFonts w:asciiTheme="majorHAnsi" w:hAnsiTheme="majorHAnsi" w:cstheme="majorHAnsi"/>
          <w:color w:val="000000" w:themeColor="text1"/>
          <w:szCs w:val="22"/>
        </w:rPr>
        <w:t xml:space="preserve"> six times. </w:t>
      </w:r>
      <w:r w:rsidRPr="009948A6">
        <w:rPr>
          <w:rFonts w:asciiTheme="majorHAnsi" w:hAnsiTheme="majorHAnsi" w:cstheme="majorHAnsi"/>
          <w:color w:val="000000" w:themeColor="text1"/>
          <w:sz w:val="16"/>
          <w:szCs w:val="2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9948A6">
        <w:rPr>
          <w:rStyle w:val="StyleUnderline"/>
          <w:rFonts w:asciiTheme="majorHAnsi" w:hAnsiTheme="majorHAnsi" w:cstheme="majorHAnsi"/>
          <w:color w:val="000000" w:themeColor="text1"/>
          <w:szCs w:val="22"/>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9948A6">
        <w:rPr>
          <w:rStyle w:val="StyleUnderline"/>
          <w:rFonts w:asciiTheme="majorHAnsi" w:hAnsiTheme="majorHAnsi" w:cstheme="majorHAnsi"/>
          <w:color w:val="000000" w:themeColor="text1"/>
          <w:szCs w:val="22"/>
          <w:highlight w:val="cyan"/>
        </w:rPr>
        <w:t>Private-sector activity in space</w:t>
      </w:r>
      <w:r w:rsidRPr="009948A6">
        <w:rPr>
          <w:rStyle w:val="StyleUnderline"/>
          <w:rFonts w:asciiTheme="majorHAnsi" w:hAnsiTheme="majorHAnsi" w:cstheme="majorHAnsi"/>
          <w:color w:val="000000" w:themeColor="text1"/>
          <w:szCs w:val="22"/>
        </w:rPr>
        <w:t xml:space="preserve"> travel </w:t>
      </w:r>
      <w:r w:rsidRPr="009948A6">
        <w:rPr>
          <w:rStyle w:val="StyleUnderline"/>
          <w:rFonts w:asciiTheme="majorHAnsi" w:hAnsiTheme="majorHAnsi" w:cstheme="majorHAnsi"/>
          <w:color w:val="000000" w:themeColor="text1"/>
          <w:szCs w:val="22"/>
          <w:highlight w:val="cyan"/>
        </w:rPr>
        <w:t>is accelerating dramatically</w:t>
      </w:r>
      <w:r w:rsidRPr="009948A6">
        <w:rPr>
          <w:rStyle w:val="StyleUnderline"/>
          <w:rFonts w:asciiTheme="majorHAnsi" w:hAnsiTheme="majorHAnsi" w:cstheme="majorHAnsi"/>
          <w:color w:val="000000" w:themeColor="text1"/>
          <w:szCs w:val="22"/>
        </w:rPr>
        <w:t>—rocketing, one might say. For decades, ever since people first headed for orbit in the 1960s, spaceflight had been mostly the preserve of governments.</w:t>
      </w:r>
      <w:r w:rsidRPr="009948A6">
        <w:rPr>
          <w:rFonts w:asciiTheme="majorHAnsi" w:hAnsiTheme="majorHAnsi" w:cstheme="majorHAnsi"/>
          <w:color w:val="000000" w:themeColor="text1"/>
          <w:sz w:val="16"/>
          <w:szCs w:val="22"/>
        </w:rPr>
        <w:t xml:space="preserve"> States were the only actors with the money and technical acumen to blast things into the vacuum and get them safely down again. </w:t>
      </w:r>
      <w:r w:rsidRPr="009948A6">
        <w:rPr>
          <w:rStyle w:val="StyleUnderline"/>
          <w:rFonts w:asciiTheme="majorHAnsi" w:hAnsiTheme="majorHAnsi" w:cstheme="majorHAnsi"/>
          <w:color w:val="000000" w:themeColor="text1"/>
          <w:szCs w:val="22"/>
        </w:rPr>
        <w:t>The private sector didn’t have NASA’s know-how, nor—more important—a business plan that could rationalize the massive outlay of capital required to operate in space. In the last few years, that calculus has changed dramatically</w:t>
      </w:r>
      <w:r w:rsidRPr="009948A6">
        <w:rPr>
          <w:rStyle w:val="StyleUnderline"/>
          <w:rFonts w:asciiTheme="majorHAnsi" w:hAnsiTheme="majorHAnsi" w:cstheme="majorHAnsi"/>
          <w:color w:val="000000" w:themeColor="text1"/>
          <w:szCs w:val="22"/>
          <w:highlight w:val="cyan"/>
        </w:rPr>
        <w:t xml:space="preserve">. </w:t>
      </w:r>
      <w:r w:rsidRPr="009948A6">
        <w:rPr>
          <w:rStyle w:val="StyleUnderline"/>
          <w:rFonts w:asciiTheme="majorHAnsi" w:hAnsiTheme="majorHAnsi" w:cstheme="majorHAnsi"/>
          <w:color w:val="000000" w:themeColor="text1"/>
          <w:szCs w:val="22"/>
        </w:rPr>
        <w:t xml:space="preserve">A generation of </w:t>
      </w:r>
      <w:r w:rsidRPr="009948A6">
        <w:rPr>
          <w:rStyle w:val="StyleUnderline"/>
          <w:rFonts w:asciiTheme="majorHAnsi" w:hAnsiTheme="majorHAnsi" w:cstheme="majorHAnsi"/>
          <w:color w:val="000000" w:themeColor="text1"/>
          <w:szCs w:val="22"/>
          <w:highlight w:val="cyan"/>
        </w:rPr>
        <w:t>“New Space” entrepreneurs has begun launching</w:t>
      </w:r>
      <w:r w:rsidRPr="009948A6">
        <w:rPr>
          <w:rStyle w:val="StyleUnderline"/>
          <w:rFonts w:asciiTheme="majorHAnsi" w:hAnsiTheme="majorHAnsi" w:cstheme="majorHAnsi"/>
          <w:color w:val="000000" w:themeColor="text1"/>
          <w:szCs w:val="22"/>
        </w:rPr>
        <w:t xml:space="preserve"> rockets and satellites. Some seek </w:t>
      </w:r>
      <w:r w:rsidRPr="009948A6">
        <w:rPr>
          <w:rStyle w:val="StyleUnderline"/>
          <w:rFonts w:asciiTheme="majorHAnsi" w:hAnsiTheme="majorHAnsi" w:cstheme="majorHAnsi"/>
          <w:color w:val="000000" w:themeColor="text1"/>
          <w:szCs w:val="22"/>
          <w:highlight w:val="cyan"/>
        </w:rPr>
        <w:t>to flood the planet with fast,</w:t>
      </w:r>
      <w:r w:rsidRPr="009948A6">
        <w:rPr>
          <w:rStyle w:val="StyleUnderline"/>
          <w:rFonts w:asciiTheme="majorHAnsi" w:hAnsiTheme="majorHAnsi" w:cstheme="majorHAnsi"/>
          <w:color w:val="000000" w:themeColor="text1"/>
          <w:szCs w:val="22"/>
        </w:rPr>
        <w:t xml:space="preserve"> cheap mobile-</w:t>
      </w:r>
      <w:r w:rsidRPr="009948A6">
        <w:rPr>
          <w:rStyle w:val="StyleUnderline"/>
          <w:rFonts w:asciiTheme="majorHAnsi" w:hAnsiTheme="majorHAnsi" w:cstheme="majorHAnsi"/>
          <w:color w:val="000000" w:themeColor="text1"/>
          <w:szCs w:val="22"/>
          <w:highlight w:val="cyan"/>
        </w:rPr>
        <w:t>phone signals</w:t>
      </w:r>
      <w:r w:rsidRPr="009948A6">
        <w:rPr>
          <w:rStyle w:val="StyleUnderline"/>
          <w:rFonts w:asciiTheme="majorHAnsi" w:hAnsiTheme="majorHAnsi" w:cstheme="majorHAnsi"/>
          <w:color w:val="000000" w:themeColor="text1"/>
          <w:szCs w:val="22"/>
        </w:rPr>
        <w:t xml:space="preserve">; others want to </w:t>
      </w:r>
      <w:r w:rsidRPr="009948A6">
        <w:rPr>
          <w:rStyle w:val="StyleUnderline"/>
          <w:rFonts w:asciiTheme="majorHAnsi" w:hAnsiTheme="majorHAnsi" w:cstheme="majorHAnsi"/>
          <w:color w:val="000000" w:themeColor="text1"/>
          <w:szCs w:val="22"/>
          <w:highlight w:val="cyan"/>
        </w:rPr>
        <w:t xml:space="preserve">manufacture </w:t>
      </w:r>
      <w:r w:rsidRPr="009948A6">
        <w:rPr>
          <w:rStyle w:val="StyleUnderline"/>
          <w:rFonts w:asciiTheme="majorHAnsi" w:hAnsiTheme="majorHAnsi" w:cstheme="majorHAnsi"/>
          <w:color w:val="000000" w:themeColor="text1"/>
          <w:szCs w:val="22"/>
        </w:rPr>
        <w:t xml:space="preserve">new </w:t>
      </w:r>
      <w:r w:rsidRPr="009948A6">
        <w:rPr>
          <w:rStyle w:val="StyleUnderline"/>
          <w:rFonts w:asciiTheme="majorHAnsi" w:hAnsiTheme="majorHAnsi" w:cstheme="majorHAnsi"/>
          <w:color w:val="000000" w:themeColor="text1"/>
          <w:szCs w:val="22"/>
          <w:highlight w:val="cyan"/>
        </w:rPr>
        <w:t>products in zero gravity</w:t>
      </w:r>
      <w:r w:rsidRPr="009948A6">
        <w:rPr>
          <w:rStyle w:val="StyleUnderline"/>
          <w:rFonts w:asciiTheme="majorHAnsi" w:hAnsiTheme="majorHAnsi" w:cstheme="majorHAnsi"/>
          <w:color w:val="000000" w:themeColor="text1"/>
          <w:szCs w:val="22"/>
        </w:rPr>
        <w:t xml:space="preserve">, harnessing the novel physics of such conditions to </w:t>
      </w:r>
      <w:r w:rsidRPr="009948A6">
        <w:rPr>
          <w:rStyle w:val="StyleUnderline"/>
          <w:rFonts w:asciiTheme="majorHAnsi" w:hAnsiTheme="majorHAnsi" w:cstheme="majorHAnsi"/>
          <w:color w:val="000000" w:themeColor="text1"/>
          <w:szCs w:val="22"/>
          <w:highlight w:val="cyan"/>
        </w:rPr>
        <w:t xml:space="preserve">engineer substances that can’t be made in Earth’s </w:t>
      </w:r>
      <w:r w:rsidRPr="009948A6">
        <w:rPr>
          <w:rStyle w:val="StyleUnderline"/>
          <w:rFonts w:asciiTheme="majorHAnsi" w:hAnsiTheme="majorHAnsi" w:cstheme="majorHAnsi"/>
          <w:color w:val="000000" w:themeColor="text1"/>
          <w:szCs w:val="22"/>
        </w:rPr>
        <w:t>gravity</w:t>
      </w:r>
      <w:r w:rsidRPr="009948A6">
        <w:rPr>
          <w:rFonts w:asciiTheme="majorHAnsi" w:hAnsiTheme="majorHAnsi" w:cstheme="majorHAnsi"/>
          <w:color w:val="000000" w:themeColor="text1"/>
          <w:sz w:val="16"/>
          <w:szCs w:val="22"/>
        </w:rPr>
        <w:t xml:space="preserve">. Further afield, they’re aiming to harvest water on the moon and even </w:t>
      </w:r>
      <w:proofErr w:type="gramStart"/>
      <w:r w:rsidRPr="009948A6">
        <w:rPr>
          <w:rFonts w:asciiTheme="majorHAnsi" w:hAnsiTheme="majorHAnsi" w:cstheme="majorHAnsi"/>
          <w:color w:val="000000" w:themeColor="text1"/>
          <w:sz w:val="16"/>
          <w:szCs w:val="22"/>
        </w:rPr>
        <w:t>mine</w:t>
      </w:r>
      <w:proofErr w:type="gramEnd"/>
      <w:r w:rsidRPr="009948A6">
        <w:rPr>
          <w:rFonts w:asciiTheme="majorHAnsi" w:hAnsiTheme="majorHAnsi" w:cstheme="majorHAnsi"/>
          <w:color w:val="000000" w:themeColor="text1"/>
          <w:sz w:val="16"/>
          <w:szCs w:val="22"/>
        </w:rPr>
        <w:t xml:space="preserve"> asteroids</w:t>
      </w:r>
      <w:r w:rsidRPr="009948A6">
        <w:rPr>
          <w:rStyle w:val="StyleUnderline"/>
          <w:rFonts w:asciiTheme="majorHAnsi" w:hAnsiTheme="majorHAnsi" w:cstheme="majorHAnsi"/>
          <w:color w:val="000000" w:themeColor="text1"/>
          <w:szCs w:val="22"/>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9948A6">
        <w:rPr>
          <w:rFonts w:asciiTheme="majorHAnsi" w:hAnsiTheme="majorHAnsi" w:cstheme="majorHAnsi"/>
          <w:b/>
          <w:color w:val="000000" w:themeColor="text1"/>
          <w:szCs w:val="22"/>
          <w:u w:val="single"/>
        </w:rPr>
        <w:t xml:space="preserve"> </w:t>
      </w:r>
      <w:r w:rsidRPr="009948A6">
        <w:rPr>
          <w:rStyle w:val="StyleUnderline"/>
          <w:rFonts w:asciiTheme="majorHAnsi" w:hAnsiTheme="majorHAnsi" w:cstheme="majorHAnsi"/>
          <w:color w:val="000000" w:themeColor="text1"/>
          <w:szCs w:val="22"/>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9948A6">
        <w:rPr>
          <w:rStyle w:val="StyleUnderline"/>
          <w:rFonts w:asciiTheme="majorHAnsi" w:hAnsiTheme="majorHAnsi" w:cstheme="majorHAnsi"/>
          <w:color w:val="000000" w:themeColor="text1"/>
          <w:szCs w:val="22"/>
          <w:highlight w:val="cyan"/>
        </w:rPr>
        <w:t>officials have</w:t>
      </w:r>
      <w:r w:rsidRPr="009948A6">
        <w:rPr>
          <w:rStyle w:val="StyleUnderline"/>
          <w:rFonts w:asciiTheme="majorHAnsi" w:hAnsiTheme="majorHAnsi" w:cstheme="majorHAnsi"/>
          <w:color w:val="000000" w:themeColor="text1"/>
          <w:szCs w:val="22"/>
        </w:rPr>
        <w:t xml:space="preserve"> even </w:t>
      </w:r>
      <w:r w:rsidRPr="009948A6">
        <w:rPr>
          <w:rStyle w:val="StyleUnderline"/>
          <w:rFonts w:asciiTheme="majorHAnsi" w:hAnsiTheme="majorHAnsi" w:cstheme="majorHAnsi"/>
          <w:color w:val="000000" w:themeColor="text1"/>
          <w:szCs w:val="22"/>
          <w:highlight w:val="cyan"/>
        </w:rPr>
        <w:t>touted the idea of privatizing the $100 billion space station</w:t>
      </w:r>
      <w:r w:rsidRPr="009948A6">
        <w:rPr>
          <w:rStyle w:val="StyleUnderline"/>
          <w:rFonts w:asciiTheme="majorHAnsi" w:hAnsiTheme="majorHAnsi" w:cstheme="majorHAnsi"/>
          <w:color w:val="000000" w:themeColor="text1"/>
          <w:szCs w:val="22"/>
        </w:rPr>
        <w:t xml:space="preserve"> itself</w:t>
      </w:r>
      <w:r w:rsidRPr="009948A6">
        <w:rPr>
          <w:rFonts w:asciiTheme="majorHAnsi" w:hAnsiTheme="majorHAnsi" w:cstheme="majorHAnsi"/>
          <w:color w:val="000000" w:themeColor="text1"/>
          <w:sz w:val="16"/>
          <w:szCs w:val="22"/>
        </w:rPr>
        <w:t xml:space="preserve">—the last signature NASA-sponsored human spacecraft project still aloft. When Trump’s </w:t>
      </w:r>
      <w:r w:rsidRPr="009948A6">
        <w:rPr>
          <w:rFonts w:asciiTheme="majorHAnsi" w:hAnsiTheme="majorHAnsi" w:cstheme="majorHAnsi"/>
          <w:color w:val="000000" w:themeColor="text1"/>
          <w:sz w:val="16"/>
          <w:szCs w:val="22"/>
        </w:rPr>
        <w:lastRenderedPageBreak/>
        <w:t>transition team in 2017 pondered the handoff of low-Earth orbit to the private sector, it concluded: “</w:t>
      </w:r>
      <w:r w:rsidRPr="009948A6">
        <w:rPr>
          <w:rStyle w:val="StyleUnderline"/>
          <w:rFonts w:asciiTheme="majorHAnsi" w:hAnsiTheme="majorHAnsi" w:cstheme="majorHAnsi"/>
          <w:color w:val="000000" w:themeColor="text1"/>
          <w:szCs w:val="22"/>
        </w:rPr>
        <w:t xml:space="preserve">This may be </w:t>
      </w:r>
      <w:r w:rsidRPr="009948A6">
        <w:rPr>
          <w:rStyle w:val="StyleUnderline"/>
          <w:rFonts w:asciiTheme="majorHAnsi" w:hAnsiTheme="majorHAnsi" w:cstheme="majorHAnsi"/>
          <w:color w:val="000000" w:themeColor="text1"/>
          <w:szCs w:val="22"/>
          <w:highlight w:val="cyan"/>
        </w:rPr>
        <w:t xml:space="preserve">the biggest </w:t>
      </w:r>
      <w:r w:rsidRPr="009948A6">
        <w:rPr>
          <w:rStyle w:val="StyleUnderline"/>
          <w:rFonts w:asciiTheme="majorHAnsi" w:hAnsiTheme="majorHAnsi" w:cstheme="majorHAnsi"/>
          <w:color w:val="000000" w:themeColor="text1"/>
          <w:szCs w:val="22"/>
        </w:rPr>
        <w:t xml:space="preserve">and most public </w:t>
      </w:r>
      <w:r w:rsidRPr="009948A6">
        <w:rPr>
          <w:rStyle w:val="StyleUnderline"/>
          <w:rFonts w:asciiTheme="majorHAnsi" w:hAnsiTheme="majorHAnsi" w:cstheme="majorHAnsi"/>
          <w:color w:val="000000" w:themeColor="text1"/>
          <w:szCs w:val="22"/>
          <w:highlight w:val="cyan"/>
        </w:rPr>
        <w:t>privatization effort America has ever conducted</w:t>
      </w:r>
      <w:r w:rsidRPr="009948A6">
        <w:rPr>
          <w:rStyle w:val="StyleUnderline"/>
          <w:rFonts w:asciiTheme="majorHAnsi" w:hAnsiTheme="majorHAnsi" w:cstheme="majorHAnsi"/>
          <w:color w:val="000000" w:themeColor="text1"/>
          <w:szCs w:val="22"/>
        </w:rPr>
        <w:t>.</w:t>
      </w:r>
      <w:r w:rsidRPr="009948A6">
        <w:rPr>
          <w:rFonts w:asciiTheme="majorHAnsi" w:hAnsiTheme="majorHAnsi" w:cstheme="majorHAnsi"/>
          <w:color w:val="000000" w:themeColor="text1"/>
          <w:sz w:val="16"/>
          <w:szCs w:val="22"/>
        </w:rPr>
        <w:t>” Or as Texas GOP Senator Ted Cruz—at the time the chairman of the Space, Science, and Competitiveness Subcommittee—put it in 2018: “</w:t>
      </w:r>
      <w:r w:rsidRPr="009948A6">
        <w:rPr>
          <w:rStyle w:val="StyleUnderline"/>
          <w:rFonts w:asciiTheme="majorHAnsi" w:hAnsiTheme="majorHAnsi" w:cstheme="majorHAnsi"/>
          <w:color w:val="000000" w:themeColor="text1"/>
          <w:szCs w:val="22"/>
        </w:rPr>
        <w:t xml:space="preserve">I predict the first trillionaire will be made in space.” </w:t>
      </w:r>
      <w:r w:rsidRPr="009948A6">
        <w:rPr>
          <w:rFonts w:asciiTheme="majorHAnsi" w:hAnsiTheme="majorHAnsi" w:cstheme="majorHAnsi"/>
          <w:color w:val="000000" w:themeColor="text1"/>
          <w:sz w:val="16"/>
          <w:szCs w:val="2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9948A6">
        <w:rPr>
          <w:rStyle w:val="StyleUnderline"/>
          <w:rFonts w:asciiTheme="majorHAnsi" w:hAnsiTheme="majorHAnsi" w:cstheme="majorHAnsi"/>
          <w:color w:val="000000" w:themeColor="text1"/>
          <w:szCs w:val="22"/>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F6AAD7E" w14:textId="77777777" w:rsidR="0088348E" w:rsidRPr="009948A6" w:rsidRDefault="0088348E" w:rsidP="0088348E">
      <w:pPr>
        <w:pStyle w:val="Heading3"/>
        <w:rPr>
          <w:rFonts w:asciiTheme="majorHAnsi" w:hAnsiTheme="majorHAnsi" w:cstheme="majorHAnsi"/>
          <w:color w:val="000000" w:themeColor="text1"/>
        </w:rPr>
      </w:pPr>
      <w:r w:rsidRPr="009948A6">
        <w:rPr>
          <w:rFonts w:asciiTheme="majorHAnsi" w:hAnsiTheme="majorHAnsi" w:cstheme="majorHAnsi"/>
          <w:color w:val="000000" w:themeColor="text1"/>
        </w:rPr>
        <w:lastRenderedPageBreak/>
        <w:t>1AC – Framing</w:t>
      </w:r>
    </w:p>
    <w:p w14:paraId="0A8E7C6A" w14:textId="77777777"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The standard is maximizing expected wellbeing - act hedonistic util</w:t>
      </w:r>
    </w:p>
    <w:p w14:paraId="0B0E7715" w14:textId="77777777" w:rsidR="00B83009" w:rsidRPr="00F21BB6" w:rsidRDefault="00B83009" w:rsidP="00B83009">
      <w:pPr>
        <w:pStyle w:val="Heading4"/>
        <w:rPr>
          <w:rFonts w:asciiTheme="majorHAnsi" w:hAnsiTheme="majorHAnsi" w:cstheme="majorHAnsi"/>
          <w:b w:val="0"/>
        </w:rPr>
      </w:pPr>
      <w:r w:rsidRPr="00F21BB6">
        <w:rPr>
          <w:rFonts w:asciiTheme="majorHAnsi" w:hAnsiTheme="majorHAnsi" w:cstheme="majorHAnsi"/>
        </w:rPr>
        <w:t>1] Only pleasure and pain are intrinsically valuable – all other frameworks collapse.</w:t>
      </w:r>
    </w:p>
    <w:p w14:paraId="44FB1887" w14:textId="77777777" w:rsidR="00B83009" w:rsidRPr="00F21BB6" w:rsidRDefault="00B83009" w:rsidP="00B83009">
      <w:pPr>
        <w:rPr>
          <w:rFonts w:asciiTheme="majorHAnsi" w:hAnsiTheme="majorHAnsi" w:cstheme="majorHAnsi"/>
        </w:rPr>
      </w:pPr>
      <w:r w:rsidRPr="00F21BB6">
        <w:rPr>
          <w:rStyle w:val="Style13ptBold"/>
          <w:rFonts w:cstheme="majorHAnsi"/>
        </w:rPr>
        <w:t>Moen 16</w:t>
      </w:r>
      <w:r w:rsidRPr="00F21BB6">
        <w:rPr>
          <w:rFonts w:asciiTheme="majorHAnsi" w:hAnsiTheme="majorHAnsi" w:cstheme="majorHAnsi"/>
        </w:rPr>
        <w:t xml:space="preserve"> </w:t>
      </w:r>
      <w:r w:rsidRPr="00F21BB6">
        <w:rPr>
          <w:rFonts w:asciiTheme="majorHAnsi" w:hAnsiTheme="majorHAnsi" w:cstheme="majorHAnsi"/>
          <w:sz w:val="18"/>
          <w:szCs w:val="18"/>
        </w:rPr>
        <w:t>[Ole Martin Moen, Research Fellow in Philosophy at University of Oslo “An Argument for Hedonism” Journal of Value Inquiry (Springer), 50 (2) 2016: 267–281] TDI</w:t>
      </w:r>
    </w:p>
    <w:p w14:paraId="6FE8B9D9" w14:textId="77777777" w:rsidR="00B83009" w:rsidRPr="00B85187" w:rsidRDefault="00B83009" w:rsidP="00B83009">
      <w:pPr>
        <w:rPr>
          <w:rFonts w:asciiTheme="majorHAnsi" w:hAnsiTheme="majorHAnsi" w:cstheme="majorHAnsi"/>
          <w:b/>
          <w:bCs/>
          <w:u w:val="single"/>
        </w:rPr>
      </w:pPr>
      <w:r w:rsidRPr="00F21BB6">
        <w:rPr>
          <w:rFonts w:asciiTheme="majorHAnsi" w:hAnsiTheme="majorHAnsi" w:cstheme="majorHAnsi"/>
          <w:sz w:val="14"/>
        </w:rPr>
        <w:t xml:space="preserve">Let us start by observing, empirically, that </w:t>
      </w:r>
      <w:r w:rsidRPr="00F21BB6">
        <w:rPr>
          <w:rStyle w:val="StyleUnderline"/>
          <w:rFonts w:asciiTheme="majorHAnsi" w:hAnsiTheme="majorHAnsi" w:cstheme="majorHAnsi"/>
        </w:rPr>
        <w:t xml:space="preserve">a widely shared judgment about intrinsic value and disvalue is that </w:t>
      </w:r>
      <w:r w:rsidRPr="00DE01A8">
        <w:rPr>
          <w:rStyle w:val="StyleUnderline"/>
          <w:rFonts w:asciiTheme="majorHAnsi" w:hAnsiTheme="majorHAnsi" w:cstheme="majorHAnsi"/>
          <w:bCs/>
          <w:highlight w:val="cyan"/>
        </w:rPr>
        <w:t xml:space="preserve">pleasure is intrinsically valuable </w:t>
      </w:r>
      <w:r w:rsidRPr="00F21BB6">
        <w:rPr>
          <w:rStyle w:val="StyleUnderline"/>
          <w:rFonts w:asciiTheme="majorHAnsi" w:hAnsiTheme="majorHAnsi" w:cstheme="majorHAnsi"/>
          <w:bCs/>
        </w:rPr>
        <w:t xml:space="preserve">and </w:t>
      </w:r>
      <w:r w:rsidRPr="00DE01A8">
        <w:rPr>
          <w:rStyle w:val="StyleUnderline"/>
          <w:rFonts w:asciiTheme="majorHAnsi" w:hAnsiTheme="majorHAnsi" w:cstheme="majorHAnsi"/>
          <w:bCs/>
          <w:highlight w:val="cyan"/>
        </w:rPr>
        <w:t xml:space="preserve">pain is intrinsically </w:t>
      </w:r>
      <w:proofErr w:type="spellStart"/>
      <w:r w:rsidRPr="00DE01A8">
        <w:rPr>
          <w:rStyle w:val="StyleUnderline"/>
          <w:rFonts w:asciiTheme="majorHAnsi" w:hAnsiTheme="majorHAnsi" w:cstheme="majorHAnsi"/>
          <w:bCs/>
          <w:highlight w:val="cyan"/>
        </w:rPr>
        <w:t>disvaluable</w:t>
      </w:r>
      <w:proofErr w:type="spellEnd"/>
      <w:r w:rsidRPr="00F21BB6">
        <w:rPr>
          <w:rStyle w:val="StyleUnderline"/>
          <w:rFonts w:asciiTheme="majorHAnsi" w:hAnsiTheme="majorHAnsi" w:cstheme="majorHAnsi"/>
        </w:rPr>
        <w:t>.</w:t>
      </w:r>
      <w:r w:rsidRPr="00F21BB6">
        <w:rPr>
          <w:rFonts w:asciiTheme="majorHAnsi" w:hAnsiTheme="majorHAnsi" w:cstheme="majorHAnsi"/>
          <w:sz w:val="14"/>
        </w:rPr>
        <w:t xml:space="preserve"> </w:t>
      </w:r>
      <w:r w:rsidRPr="00F21BB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F21BB6">
        <w:rPr>
          <w:rFonts w:asciiTheme="majorHAnsi" w:hAnsiTheme="majorHAnsi" w:cstheme="majorHAnsi"/>
          <w:sz w:val="14"/>
        </w:rPr>
        <w:t xml:space="preserve"> This inclusion makes intuitive sense, moreover, for </w:t>
      </w:r>
      <w:r w:rsidRPr="00F21BB6">
        <w:rPr>
          <w:rStyle w:val="StyleUnderline"/>
          <w:rFonts w:asciiTheme="majorHAnsi" w:hAnsiTheme="majorHAnsi" w:cstheme="majorHAnsi"/>
          <w:bCs/>
        </w:rPr>
        <w:t xml:space="preserve">there is </w:t>
      </w:r>
      <w:r w:rsidRPr="00DE01A8">
        <w:rPr>
          <w:rStyle w:val="StyleUnderline"/>
          <w:rFonts w:asciiTheme="majorHAnsi" w:hAnsiTheme="majorHAnsi" w:cstheme="majorHAnsi"/>
          <w:bCs/>
          <w:highlight w:val="cyan"/>
        </w:rPr>
        <w:t>something undeniably good about</w:t>
      </w:r>
      <w:r w:rsidRPr="00F21BB6">
        <w:rPr>
          <w:rStyle w:val="StyleUnderline"/>
          <w:rFonts w:asciiTheme="majorHAnsi" w:hAnsiTheme="majorHAnsi" w:cstheme="majorHAnsi"/>
          <w:bCs/>
        </w:rPr>
        <w:t xml:space="preserve"> the way </w:t>
      </w:r>
      <w:r w:rsidRPr="00DE01A8">
        <w:rPr>
          <w:rStyle w:val="StyleUnderline"/>
          <w:rFonts w:asciiTheme="majorHAnsi" w:hAnsiTheme="majorHAnsi" w:cstheme="majorHAnsi"/>
          <w:bCs/>
          <w:highlight w:val="cyan"/>
        </w:rPr>
        <w:t>pleasure</w:t>
      </w:r>
      <w:r w:rsidRPr="00F21BB6">
        <w:rPr>
          <w:rStyle w:val="StyleUnderline"/>
          <w:rFonts w:asciiTheme="majorHAnsi" w:hAnsiTheme="majorHAnsi" w:cstheme="majorHAnsi"/>
          <w:bCs/>
        </w:rPr>
        <w:t xml:space="preserve"> feels </w:t>
      </w:r>
      <w:r w:rsidRPr="00DE01A8">
        <w:rPr>
          <w:rStyle w:val="StyleUnderline"/>
          <w:rFonts w:asciiTheme="majorHAnsi" w:hAnsiTheme="majorHAnsi" w:cstheme="majorHAnsi"/>
          <w:bCs/>
          <w:highlight w:val="cyan"/>
        </w:rPr>
        <w:t xml:space="preserve">and </w:t>
      </w:r>
      <w:r w:rsidRPr="00F21BB6">
        <w:rPr>
          <w:rStyle w:val="StyleUnderline"/>
          <w:rFonts w:asciiTheme="majorHAnsi" w:hAnsiTheme="majorHAnsi" w:cstheme="majorHAnsi"/>
          <w:bCs/>
        </w:rPr>
        <w:t xml:space="preserve">something </w:t>
      </w:r>
      <w:r w:rsidRPr="00DE01A8">
        <w:rPr>
          <w:rStyle w:val="StyleUnderline"/>
          <w:rFonts w:asciiTheme="majorHAnsi" w:hAnsiTheme="majorHAnsi" w:cstheme="majorHAnsi"/>
          <w:bCs/>
          <w:highlight w:val="cyan"/>
        </w:rPr>
        <w:t>undeniably bad about</w:t>
      </w:r>
      <w:r w:rsidRPr="00F21BB6">
        <w:rPr>
          <w:rStyle w:val="StyleUnderline"/>
          <w:rFonts w:asciiTheme="majorHAnsi" w:hAnsiTheme="majorHAnsi" w:cstheme="majorHAnsi"/>
          <w:bCs/>
        </w:rPr>
        <w:t xml:space="preserve"> the way </w:t>
      </w:r>
      <w:r w:rsidRPr="00DE01A8">
        <w:rPr>
          <w:rStyle w:val="StyleUnderline"/>
          <w:rFonts w:asciiTheme="majorHAnsi" w:hAnsiTheme="majorHAnsi" w:cstheme="majorHAnsi"/>
          <w:bCs/>
          <w:highlight w:val="cyan"/>
        </w:rPr>
        <w:t>pain</w:t>
      </w:r>
      <w:r w:rsidRPr="00F21BB6">
        <w:rPr>
          <w:rStyle w:val="StyleUnderline"/>
          <w:rFonts w:asciiTheme="majorHAnsi" w:hAnsiTheme="majorHAnsi" w:cstheme="majorHAnsi"/>
          <w:bCs/>
        </w:rPr>
        <w:t xml:space="preserve"> feels</w:t>
      </w:r>
      <w:r w:rsidRPr="00F21BB6">
        <w:rPr>
          <w:rStyle w:val="StyleUnderline"/>
          <w:rFonts w:asciiTheme="majorHAnsi" w:hAnsiTheme="majorHAnsi" w:cstheme="majorHAnsi"/>
        </w:rPr>
        <w:t>, and neither the goodness of pleasure nor the badness of pain seems to be exhausted by the further effects that these experiences might have.</w:t>
      </w:r>
      <w:r w:rsidRPr="00F21BB6">
        <w:rPr>
          <w:rFonts w:asciiTheme="majorHAnsi" w:hAnsiTheme="majorHAnsi" w:cstheme="majorHAnsi"/>
          <w:sz w:val="14"/>
        </w:rPr>
        <w:t xml:space="preserve"> “Pleasure” and “pain” are here understood inclusively, as encompassing anything hedonically positive and anything hedonically negative.2 </w:t>
      </w:r>
      <w:r w:rsidRPr="00F06A23">
        <w:rPr>
          <w:rStyle w:val="StyleUnderline"/>
          <w:rFonts w:asciiTheme="majorHAnsi" w:hAnsiTheme="majorHAnsi" w:cstheme="majorHAnsi"/>
          <w:bCs/>
        </w:rPr>
        <w:t>The special value statuses of pleasure and pain are</w:t>
      </w:r>
      <w:r w:rsidRPr="00F21BB6">
        <w:rPr>
          <w:rStyle w:val="StyleUnderline"/>
          <w:rFonts w:asciiTheme="majorHAnsi" w:hAnsiTheme="majorHAnsi" w:cstheme="majorHAnsi"/>
          <w:bCs/>
        </w:rPr>
        <w:t xml:space="preserve"> </w:t>
      </w:r>
      <w:r w:rsidRPr="00DE01A8">
        <w:rPr>
          <w:rStyle w:val="StyleUnderline"/>
          <w:rFonts w:asciiTheme="majorHAnsi" w:hAnsiTheme="majorHAnsi" w:cstheme="majorHAnsi"/>
          <w:bCs/>
          <w:highlight w:val="cyan"/>
        </w:rPr>
        <w:t xml:space="preserve">manifested in </w:t>
      </w:r>
      <w:r w:rsidRPr="00F06A23">
        <w:rPr>
          <w:rStyle w:val="StyleUnderline"/>
          <w:rFonts w:asciiTheme="majorHAnsi" w:hAnsiTheme="majorHAnsi" w:cstheme="majorHAnsi"/>
          <w:bCs/>
        </w:rPr>
        <w:t>how we treat these</w:t>
      </w:r>
      <w:r w:rsidRPr="00F21BB6">
        <w:rPr>
          <w:rStyle w:val="StyleUnderline"/>
          <w:rFonts w:asciiTheme="majorHAnsi" w:hAnsiTheme="majorHAnsi" w:cstheme="majorHAnsi"/>
          <w:bCs/>
        </w:rPr>
        <w:t xml:space="preserve"> </w:t>
      </w:r>
      <w:r w:rsidRPr="00DE01A8">
        <w:rPr>
          <w:rStyle w:val="StyleUnderline"/>
          <w:rFonts w:asciiTheme="majorHAnsi" w:hAnsiTheme="majorHAnsi" w:cstheme="majorHAnsi"/>
          <w:bCs/>
          <w:highlight w:val="cyan"/>
        </w:rPr>
        <w:t xml:space="preserve">experiences </w:t>
      </w:r>
      <w:r w:rsidRPr="00F21BB6">
        <w:rPr>
          <w:rStyle w:val="StyleUnderline"/>
          <w:rFonts w:asciiTheme="majorHAnsi" w:hAnsiTheme="majorHAnsi" w:cstheme="majorHAnsi"/>
          <w:bCs/>
        </w:rPr>
        <w:t>in our everyday reasoning about values.</w:t>
      </w:r>
      <w:r w:rsidRPr="00F21BB6">
        <w:rPr>
          <w:rFonts w:asciiTheme="majorHAnsi" w:hAnsiTheme="majorHAnsi" w:cstheme="majorHAnsi"/>
          <w:sz w:val="14"/>
        </w:rPr>
        <w:t xml:space="preserve"> If you tell me that you are heading for the convenience store, </w:t>
      </w:r>
      <w:r w:rsidRPr="00F21BB6">
        <w:rPr>
          <w:rStyle w:val="StyleUnderline"/>
          <w:rFonts w:asciiTheme="majorHAnsi" w:hAnsiTheme="majorHAnsi" w:cstheme="majorHAnsi"/>
        </w:rPr>
        <w:t>I might ask: “What for?” This is a reasonable question, for when you go to the convenience store you usually do so</w:t>
      </w:r>
      <w:r w:rsidRPr="00F21BB6">
        <w:rPr>
          <w:rFonts w:asciiTheme="majorHAnsi" w:hAnsiTheme="majorHAnsi" w:cstheme="majorHAnsi"/>
          <w:sz w:val="14"/>
        </w:rPr>
        <w:t xml:space="preserve">, not merely for the sake of going to the convenience store, but </w:t>
      </w:r>
      <w:r w:rsidRPr="00F21BB6">
        <w:rPr>
          <w:rStyle w:val="StyleUnderline"/>
          <w:rFonts w:asciiTheme="majorHAnsi" w:hAnsiTheme="majorHAnsi" w:cstheme="majorHAnsi"/>
        </w:rPr>
        <w:t>for the sake of achieving something further that you deem to be valuable.</w:t>
      </w:r>
      <w:r w:rsidRPr="00F21BB6">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21BB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B4464">
        <w:rPr>
          <w:rStyle w:val="StyleUnderline"/>
          <w:rFonts w:asciiTheme="majorHAnsi" w:hAnsiTheme="majorHAnsi" w:cstheme="majorHAnsi"/>
          <w:bCs/>
        </w:rPr>
        <w:t>pleasure is not good for anything further</w:t>
      </w:r>
      <w:r w:rsidRPr="00CB4464">
        <w:rPr>
          <w:rStyle w:val="StyleUnderline"/>
          <w:rFonts w:asciiTheme="majorHAnsi" w:hAnsiTheme="majorHAnsi" w:cstheme="majorHAnsi"/>
        </w:rPr>
        <w:t>; it is simply</w:t>
      </w:r>
      <w:r w:rsidRPr="00F21BB6">
        <w:rPr>
          <w:rStyle w:val="StyleUnderline"/>
          <w:rFonts w:asciiTheme="majorHAnsi" w:hAnsiTheme="majorHAnsi" w:cstheme="majorHAnsi"/>
        </w:rPr>
        <w:t xml:space="preserve"> that for which going to the convenience store and buying the soda is good.</w:t>
      </w:r>
      <w:r w:rsidRPr="00F21BB6">
        <w:rPr>
          <w:rFonts w:asciiTheme="majorHAnsi" w:hAnsiTheme="majorHAnsi" w:cstheme="majorHAnsi"/>
          <w:sz w:val="14"/>
        </w:rPr>
        <w:t>3 As Aristotle observes</w:t>
      </w:r>
      <w:r w:rsidRPr="00F21BB6">
        <w:rPr>
          <w:rStyle w:val="StyleUnderline"/>
          <w:rFonts w:asciiTheme="majorHAnsi" w:hAnsiTheme="majorHAnsi" w:cstheme="majorHAnsi"/>
        </w:rPr>
        <w:t>: “We never ask [a man] what his end is in being pleased, because we assume that pleasure is choice worthy in itself.</w:t>
      </w:r>
      <w:r w:rsidRPr="00F21BB6">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E01A8">
        <w:rPr>
          <w:rStyle w:val="StyleUnderline"/>
          <w:rFonts w:asciiTheme="majorHAnsi" w:hAnsiTheme="majorHAnsi" w:cstheme="majorHAnsi"/>
          <w:bCs/>
          <w:highlight w:val="cyan"/>
        </w:rPr>
        <w:t>pleasure and pain</w:t>
      </w:r>
      <w:r w:rsidRPr="00F21BB6">
        <w:rPr>
          <w:rStyle w:val="StyleUnderline"/>
          <w:rFonts w:asciiTheme="majorHAnsi" w:hAnsiTheme="majorHAnsi" w:cstheme="majorHAnsi"/>
          <w:bCs/>
        </w:rPr>
        <w:t xml:space="preserve"> are both places where we </w:t>
      </w:r>
      <w:r w:rsidRPr="00DE01A8">
        <w:rPr>
          <w:rStyle w:val="StyleUnderline"/>
          <w:rFonts w:asciiTheme="majorHAnsi" w:hAnsiTheme="majorHAnsi" w:cstheme="majorHAnsi"/>
          <w:bCs/>
          <w:highlight w:val="cyan"/>
        </w:rPr>
        <w:t xml:space="preserve">reach </w:t>
      </w:r>
      <w:r w:rsidRPr="00F21BB6">
        <w:rPr>
          <w:rStyle w:val="StyleUnderline"/>
          <w:rFonts w:asciiTheme="majorHAnsi" w:hAnsiTheme="majorHAnsi" w:cstheme="majorHAnsi"/>
          <w:bCs/>
        </w:rPr>
        <w:t xml:space="preserve">the </w:t>
      </w:r>
      <w:r w:rsidRPr="00DE01A8">
        <w:rPr>
          <w:rStyle w:val="StyleUnderline"/>
          <w:rFonts w:asciiTheme="majorHAnsi" w:hAnsiTheme="majorHAnsi" w:cstheme="majorHAnsi"/>
          <w:bCs/>
          <w:highlight w:val="cyan"/>
        </w:rPr>
        <w:t>end of the line in matters of value.</w:t>
      </w:r>
      <w:r w:rsidRPr="00F21BB6">
        <w:rPr>
          <w:rStyle w:val="StyleUnderline"/>
          <w:rFonts w:asciiTheme="majorHAnsi" w:hAnsiTheme="majorHAnsi" w:cstheme="majorHAnsi"/>
          <w:bCs/>
        </w:rPr>
        <w:t xml:space="preserve"> </w:t>
      </w:r>
    </w:p>
    <w:p w14:paraId="4E2EAC9F" w14:textId="77777777" w:rsidR="00B83009" w:rsidRPr="001A4774" w:rsidRDefault="00B83009" w:rsidP="00B83009">
      <w:pPr>
        <w:pStyle w:val="Heading4"/>
        <w:keepLines w:val="0"/>
      </w:pPr>
      <w:r>
        <w:t xml:space="preserve">2] </w:t>
      </w:r>
      <w:r w:rsidRPr="001A4774">
        <w:t xml:space="preserve">Reducing existential risks is the top priority in any coherent moral theory </w:t>
      </w:r>
    </w:p>
    <w:p w14:paraId="6FA13417" w14:textId="77777777" w:rsidR="00B83009" w:rsidRPr="001A4774" w:rsidRDefault="00B83009" w:rsidP="00B83009">
      <w:pPr>
        <w:rPr>
          <w:rStyle w:val="Style13ptBold"/>
        </w:rPr>
      </w:pPr>
      <w:proofErr w:type="spellStart"/>
      <w:r w:rsidRPr="001A4774">
        <w:rPr>
          <w:rStyle w:val="Style13ptBold"/>
        </w:rPr>
        <w:t>Pummer</w:t>
      </w:r>
      <w:proofErr w:type="spellEnd"/>
      <w:r w:rsidRPr="001A4774">
        <w:rPr>
          <w:rStyle w:val="Style13ptBold"/>
        </w:rPr>
        <w:t>, 15</w:t>
      </w:r>
    </w:p>
    <w:p w14:paraId="16583884" w14:textId="77777777" w:rsidR="00B83009" w:rsidRPr="001A4774" w:rsidRDefault="00B83009" w:rsidP="00B83009">
      <w:r w:rsidRPr="001A4774">
        <w:t>(Theron, Philosophy @St. Andrews http://blog.practicalethics.ox.ac.uk/2015/05/moral-agreement-on-saving-the-world/)</w:t>
      </w:r>
    </w:p>
    <w:p w14:paraId="517CD1A1" w14:textId="77777777" w:rsidR="00B83009" w:rsidRPr="001A4774" w:rsidRDefault="00B83009" w:rsidP="00B83009">
      <w:r w:rsidRPr="001A4774">
        <w:t xml:space="preserve">There appears to be lot of disagreement in moral philosophy. Whether these many apparent disagreements are deep and irresolvable, I believe </w:t>
      </w:r>
      <w:r w:rsidRPr="001A4774">
        <w:rPr>
          <w:rStyle w:val="StyleUnderline"/>
        </w:rPr>
        <w:t>there is</w:t>
      </w:r>
      <w:r w:rsidRPr="001A4774">
        <w:t xml:space="preserve"> at least </w:t>
      </w:r>
      <w:r w:rsidRPr="001A4774">
        <w:rPr>
          <w:rStyle w:val="StyleUnderline"/>
        </w:rPr>
        <w:t>one thing</w:t>
      </w:r>
      <w:r w:rsidRPr="001A4774">
        <w:t xml:space="preserve"> </w:t>
      </w:r>
      <w:r w:rsidRPr="001A4774">
        <w:rPr>
          <w:rStyle w:val="StyleUnderline"/>
        </w:rPr>
        <w:t>it is reasonable to agree on</w:t>
      </w:r>
      <w:r w:rsidRPr="001A4774">
        <w:t xml:space="preserve"> right now, </w:t>
      </w:r>
      <w:r w:rsidRPr="00DE01A8">
        <w:rPr>
          <w:rStyle w:val="Emphasis"/>
          <w:highlight w:val="cyan"/>
        </w:rPr>
        <w:t>whatever</w:t>
      </w:r>
      <w:r w:rsidRPr="001A4774">
        <w:t xml:space="preserve"> general </w:t>
      </w:r>
      <w:r w:rsidRPr="00DE01A8">
        <w:rPr>
          <w:rStyle w:val="Emphasis"/>
          <w:highlight w:val="cyan"/>
        </w:rPr>
        <w:t>moral view we adopt</w:t>
      </w:r>
      <w:r w:rsidRPr="001A4774">
        <w:t xml:space="preserve">: that </w:t>
      </w:r>
      <w:r w:rsidRPr="001A4774">
        <w:rPr>
          <w:rStyle w:val="StyleUnderline"/>
        </w:rPr>
        <w:t>it is</w:t>
      </w:r>
      <w:r w:rsidRPr="001A4774">
        <w:t xml:space="preserve"> very </w:t>
      </w:r>
      <w:r w:rsidRPr="00DE01A8">
        <w:rPr>
          <w:rStyle w:val="StyleUnderline"/>
          <w:highlight w:val="cyan"/>
        </w:rPr>
        <w:t>important to reduce</w:t>
      </w:r>
      <w:r w:rsidRPr="001A4774">
        <w:t xml:space="preserve"> </w:t>
      </w:r>
      <w:r w:rsidRPr="001A4774">
        <w:rPr>
          <w:rStyle w:val="StyleUnderline"/>
        </w:rPr>
        <w:t xml:space="preserve">the </w:t>
      </w:r>
      <w:r w:rsidRPr="00DE01A8">
        <w:rPr>
          <w:rStyle w:val="StyleUnderline"/>
          <w:highlight w:val="cyan"/>
        </w:rPr>
        <w:t>risk</w:t>
      </w:r>
      <w:r w:rsidRPr="001A4774">
        <w:rPr>
          <w:rStyle w:val="StyleUnderline"/>
        </w:rPr>
        <w:t xml:space="preserve"> </w:t>
      </w:r>
      <w:r w:rsidRPr="00DE01A8">
        <w:rPr>
          <w:rStyle w:val="StyleUnderline"/>
          <w:highlight w:val="cyan"/>
        </w:rPr>
        <w:t>that</w:t>
      </w:r>
      <w:r w:rsidRPr="001A4774">
        <w:t xml:space="preserve"> all intelligent </w:t>
      </w:r>
      <w:r w:rsidRPr="00DE01A8">
        <w:rPr>
          <w:rStyle w:val="StyleUnderline"/>
          <w:highlight w:val="cyan"/>
        </w:rPr>
        <w:t>beings</w:t>
      </w:r>
      <w:r w:rsidRPr="001A4774">
        <w:t xml:space="preserve"> on this planet </w:t>
      </w:r>
      <w:r w:rsidRPr="001A4774">
        <w:rPr>
          <w:rStyle w:val="StyleUnderline"/>
        </w:rPr>
        <w:t xml:space="preserve">are </w:t>
      </w:r>
      <w:r w:rsidRPr="00DE01A8">
        <w:rPr>
          <w:rStyle w:val="StyleUnderline"/>
          <w:highlight w:val="cyan"/>
        </w:rPr>
        <w:t>eliminated by</w:t>
      </w:r>
      <w:r w:rsidRPr="001A4774">
        <w:t xml:space="preserve"> an enormous </w:t>
      </w:r>
      <w:r w:rsidRPr="00DE01A8">
        <w:rPr>
          <w:rStyle w:val="Emphasis"/>
          <w:highlight w:val="cyan"/>
        </w:rPr>
        <w:t>catastrophe</w:t>
      </w:r>
      <w:r w:rsidRPr="001A4774">
        <w:t xml:space="preserve">, such as a nuclear war. How we might in fact try to reduce such existential risks is discussed elsewhere. My claim here is only that </w:t>
      </w:r>
      <w:r w:rsidRPr="001A4774">
        <w:rPr>
          <w:rStyle w:val="StyleUnderline"/>
        </w:rPr>
        <w:t xml:space="preserve">we </w:t>
      </w:r>
      <w:r w:rsidRPr="001A4774">
        <w:t xml:space="preserve">– </w:t>
      </w:r>
      <w:r w:rsidRPr="001A4774">
        <w:rPr>
          <w:rStyle w:val="StyleUnderline"/>
        </w:rPr>
        <w:t>whether we’re consequentialists, deontologists, or virtue ethicists</w:t>
      </w:r>
      <w:r w:rsidRPr="001A4774">
        <w:t xml:space="preserve"> – </w:t>
      </w:r>
      <w:r w:rsidRPr="00DE01A8">
        <w:rPr>
          <w:rStyle w:val="StyleUnderline"/>
          <w:highlight w:val="cyan"/>
        </w:rPr>
        <w:t>should all agree</w:t>
      </w:r>
      <w:r w:rsidRPr="001A4774">
        <w:rPr>
          <w:rStyle w:val="StyleUnderline"/>
        </w:rPr>
        <w:t xml:space="preserve"> that we should </w:t>
      </w:r>
      <w:r w:rsidRPr="00DE01A8">
        <w:rPr>
          <w:rStyle w:val="StyleUnderline"/>
          <w:highlight w:val="cyan"/>
        </w:rPr>
        <w:t xml:space="preserve">try </w:t>
      </w:r>
      <w:r w:rsidRPr="00DE01A8">
        <w:rPr>
          <w:rStyle w:val="Emphasis"/>
          <w:highlight w:val="cyan"/>
        </w:rPr>
        <w:t>to save the world</w:t>
      </w:r>
      <w:r w:rsidRPr="001A4774">
        <w:rPr>
          <w:rStyle w:val="Emphasis"/>
        </w:rPr>
        <w:t>.</w:t>
      </w:r>
      <w:r w:rsidRPr="001A4774">
        <w:t xml:space="preserve"> According to consequentialism, we should maximize the good, where this is taken to be the goodness, from </w:t>
      </w:r>
      <w:r w:rsidRPr="001A4774">
        <w:lastRenderedPageBreak/>
        <w:t xml:space="preserve">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A4774">
        <w:rPr>
          <w:rStyle w:val="StyleUnderline"/>
        </w:rPr>
        <w:t xml:space="preserve">There are </w:t>
      </w:r>
      <w:r w:rsidRPr="00DE01A8">
        <w:rPr>
          <w:rStyle w:val="StyleUnderline"/>
          <w:highlight w:val="cyan"/>
        </w:rPr>
        <w:t>so many possible future people</w:t>
      </w:r>
      <w:r w:rsidRPr="001A4774">
        <w:rPr>
          <w:rStyle w:val="StyleUnderline"/>
        </w:rPr>
        <w:t xml:space="preserve"> that </w:t>
      </w:r>
      <w:r w:rsidRPr="00DE01A8">
        <w:rPr>
          <w:rStyle w:val="StyleUnderline"/>
          <w:highlight w:val="cyan"/>
        </w:rPr>
        <w:t>reducing existential risk</w:t>
      </w:r>
      <w:r w:rsidRPr="001A4774">
        <w:rPr>
          <w:rStyle w:val="StyleUnderline"/>
        </w:rPr>
        <w:t xml:space="preserve"> is arguably the </w:t>
      </w:r>
      <w:r w:rsidRPr="00DE01A8">
        <w:rPr>
          <w:rStyle w:val="StyleUnderline"/>
          <w:highlight w:val="cyan"/>
        </w:rPr>
        <w:t>most important thing</w:t>
      </w:r>
      <w:r w:rsidRPr="001A4774">
        <w:rPr>
          <w:rStyle w:val="StyleUnderline"/>
        </w:rPr>
        <w:t xml:space="preserve"> in the world</w:t>
      </w:r>
      <w:r w:rsidRPr="001A4774">
        <w:t xml:space="preserve">, even if the well-being of these possible people were given only 0.001% as much weight as that of existing people. </w:t>
      </w:r>
      <w:r w:rsidRPr="001A4774">
        <w:rPr>
          <w:rStyle w:val="StyleUnderline"/>
        </w:rPr>
        <w:t>Even on a wholly person-affecting view</w:t>
      </w:r>
      <w:r w:rsidRPr="001A4774">
        <w:t xml:space="preserve"> – according to which there’s nothing (apart from effects on existing people) to be said in favor of creating happy people – </w:t>
      </w:r>
      <w:r w:rsidRPr="001A4774">
        <w:rPr>
          <w:rStyle w:val="StyleUnderline"/>
        </w:rPr>
        <w:t>the case for reducing existential risk is very strong</w:t>
      </w:r>
      <w:r w:rsidRPr="001A4774">
        <w:t xml:space="preserve">. As noted in this seminal paper, this case is strengthened by the fact that there’s a good chance that many existing people will, with the aid of life-extension technology, live very long and very </w:t>
      </w:r>
      <w:proofErr w:type="gramStart"/>
      <w:r w:rsidRPr="001A4774">
        <w:t>high quality</w:t>
      </w:r>
      <w:proofErr w:type="gramEnd"/>
      <w:r w:rsidRPr="001A4774">
        <w:t xml:space="preserve"> lives. </w:t>
      </w:r>
      <w:r w:rsidRPr="001A4774">
        <w:rPr>
          <w:rStyle w:val="StyleUnderline"/>
        </w:rPr>
        <w:t>You might think what I have just argued applies to consequentialists only.</w:t>
      </w:r>
      <w:r w:rsidRPr="001A4774">
        <w:t xml:space="preserve"> </w:t>
      </w:r>
      <w:r w:rsidRPr="00F06A23">
        <w:rPr>
          <w:rStyle w:val="StyleUnderline"/>
        </w:rPr>
        <w:t>There is a tendency to assume that, if an argument</w:t>
      </w:r>
      <w:r w:rsidRPr="001A4774">
        <w:rPr>
          <w:rStyle w:val="StyleUnderline"/>
        </w:rPr>
        <w:t xml:space="preserve"> appeals to consequentialist considerations</w:t>
      </w:r>
      <w:r w:rsidRPr="001A4774">
        <w:t xml:space="preserve"> (the goodness of outcome</w:t>
      </w:r>
      <w:r w:rsidRPr="008A61F6">
        <w:t xml:space="preserve">s), </w:t>
      </w:r>
      <w:r w:rsidRPr="008A61F6">
        <w:rPr>
          <w:rStyle w:val="Emphasis"/>
        </w:rPr>
        <w:t>it is irrelevant to non-consequentialists</w:t>
      </w:r>
      <w:r w:rsidRPr="008A61F6">
        <w:t xml:space="preserve">. </w:t>
      </w:r>
      <w:r w:rsidRPr="008A61F6">
        <w:rPr>
          <w:rStyle w:val="Emphasis"/>
        </w:rPr>
        <w:t>But that is a huge mistake</w:t>
      </w:r>
      <w:r w:rsidRPr="008A61F6">
        <w:t xml:space="preserve">. </w:t>
      </w:r>
      <w:r w:rsidRPr="008A61F6">
        <w:rPr>
          <w:rStyle w:val="StyleUnderline"/>
        </w:rPr>
        <w:t>Non-consequentialism is the view that there’s more that determines rightness</w:t>
      </w:r>
      <w:r w:rsidRPr="008A61F6">
        <w:t xml:space="preserve"> </w:t>
      </w:r>
      <w:r w:rsidRPr="008A61F6">
        <w:rPr>
          <w:rStyle w:val="Emphasis"/>
        </w:rPr>
        <w:t>than</w:t>
      </w:r>
      <w:r w:rsidRPr="008A61F6">
        <w:t xml:space="preserve"> the goodness of </w:t>
      </w:r>
      <w:r w:rsidRPr="008A61F6">
        <w:rPr>
          <w:rStyle w:val="Emphasis"/>
        </w:rPr>
        <w:t>consequences</w:t>
      </w:r>
      <w:r w:rsidRPr="008A61F6">
        <w:rPr>
          <w:rStyle w:val="StyleUnderline"/>
        </w:rPr>
        <w:t xml:space="preserve"> </w:t>
      </w:r>
      <w:r w:rsidRPr="008A61F6">
        <w:t xml:space="preserve">or outcomes; </w:t>
      </w:r>
      <w:r w:rsidRPr="008A61F6">
        <w:rPr>
          <w:rStyle w:val="Emphasis"/>
        </w:rPr>
        <w:t>it is not the view that the latter don’t matter</w:t>
      </w:r>
      <w:r w:rsidRPr="008A61F6">
        <w:t xml:space="preserve">. </w:t>
      </w:r>
      <w:r w:rsidRPr="008A61F6">
        <w:rPr>
          <w:rStyle w:val="StyleUnderline"/>
        </w:rPr>
        <w:t xml:space="preserve">Even </w:t>
      </w:r>
      <w:r w:rsidRPr="008A61F6">
        <w:t>John</w:t>
      </w:r>
      <w:r w:rsidRPr="001A4774">
        <w:t xml:space="preserve"> </w:t>
      </w:r>
      <w:r w:rsidRPr="001A4774">
        <w:rPr>
          <w:rStyle w:val="Emphasis"/>
        </w:rPr>
        <w:t>Rawls wrote, “</w:t>
      </w:r>
      <w:r w:rsidRPr="00DE01A8">
        <w:rPr>
          <w:rStyle w:val="Emphasis"/>
          <w:highlight w:val="cyan"/>
        </w:rPr>
        <w:t>All ethical doctrines</w:t>
      </w:r>
      <w:r w:rsidRPr="001A4774">
        <w:rPr>
          <w:rStyle w:val="Emphasis"/>
        </w:rPr>
        <w:t xml:space="preserve"> worth our attention </w:t>
      </w:r>
      <w:r w:rsidRPr="00DE01A8">
        <w:rPr>
          <w:rStyle w:val="Emphasis"/>
          <w:highlight w:val="cyan"/>
        </w:rPr>
        <w:t>take consequences</w:t>
      </w:r>
      <w:r w:rsidRPr="001A4774">
        <w:rPr>
          <w:rStyle w:val="Emphasis"/>
        </w:rPr>
        <w:t xml:space="preserve"> into account</w:t>
      </w:r>
      <w:r w:rsidRPr="001A4774">
        <w:t xml:space="preserve"> in judging rightness. </w:t>
      </w:r>
      <w:r w:rsidRPr="001A4774">
        <w:rPr>
          <w:rStyle w:val="StyleUnderline"/>
        </w:rPr>
        <w:t>One which did not would simply be irrational</w:t>
      </w:r>
      <w:r w:rsidRPr="001A4774">
        <w:t xml:space="preserve">, crazy.” </w:t>
      </w:r>
      <w:r w:rsidRPr="001A4774">
        <w:rPr>
          <w:rStyle w:val="Emphasis"/>
        </w:rPr>
        <w:t xml:space="preserve">Minimally plausible versions of deontology and virtue ethics must be concerned in part with </w:t>
      </w:r>
      <w:r w:rsidRPr="00DE01A8">
        <w:rPr>
          <w:rStyle w:val="Emphasis"/>
          <w:highlight w:val="cyan"/>
        </w:rPr>
        <w:t>promoting the good</w:t>
      </w:r>
      <w:r w:rsidRPr="001A4774">
        <w:rPr>
          <w:rStyle w:val="Emphasis"/>
        </w:rPr>
        <w:t>, from an impartial point of view</w:t>
      </w:r>
      <w:r w:rsidRPr="001A4774">
        <w:t xml:space="preserve">. </w:t>
      </w:r>
      <w:r w:rsidRPr="001A4774">
        <w:rPr>
          <w:rStyle w:val="StyleUnderline"/>
        </w:rPr>
        <w:t xml:space="preserve">They’d thus imply </w:t>
      </w:r>
      <w:r w:rsidRPr="001A4774">
        <w:rPr>
          <w:rStyle w:val="Emphasis"/>
        </w:rPr>
        <w:t xml:space="preserve">very </w:t>
      </w:r>
      <w:r w:rsidRPr="00DE01A8">
        <w:rPr>
          <w:rStyle w:val="Emphasis"/>
          <w:highlight w:val="cyan"/>
        </w:rPr>
        <w:t>strong reasons</w:t>
      </w:r>
      <w:r w:rsidRPr="001A4774">
        <w:rPr>
          <w:rStyle w:val="StyleUnderline"/>
        </w:rPr>
        <w:t xml:space="preserve"> to reduce existential risk</w:t>
      </w:r>
      <w:r w:rsidRPr="001A4774">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A4774">
        <w:rPr>
          <w:rStyle w:val="StyleUnderline"/>
        </w:rPr>
        <w:t>Even egoism</w:t>
      </w:r>
      <w:r w:rsidRPr="001A4774">
        <w:t xml:space="preserve">, the view that each agent should maximize her own good, </w:t>
      </w:r>
      <w:r w:rsidRPr="001A4774">
        <w:rPr>
          <w:rStyle w:val="StyleUnderline"/>
        </w:rPr>
        <w:t xml:space="preserve">might imply strong reasons to reduce existential risk. </w:t>
      </w:r>
      <w:r w:rsidRPr="001A4774">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w:t>
      </w:r>
      <w:r w:rsidRPr="001A4774">
        <w:lastRenderedPageBreak/>
        <w:t xml:space="preserve">(roughly, as above) argue that this sort of egoism will imply strong reasons to reduce existential risk. Add to all of this Samuel Scheffler’s recent intriguing arguments (quick podcast version available here) that </w:t>
      </w:r>
      <w:r w:rsidRPr="00B85187">
        <w:rPr>
          <w:rStyle w:val="Emphasis"/>
        </w:rPr>
        <w:t>most of</w:t>
      </w:r>
      <w:r w:rsidRPr="001A4774">
        <w:rPr>
          <w:rStyle w:val="Emphasis"/>
        </w:rPr>
        <w:t xml:space="preserve"> what makes our lives go well would be undermined if there were no future generations</w:t>
      </w:r>
      <w:r w:rsidRPr="001A4774">
        <w:t xml:space="preserve"> of intelligent persons. On his view, my life would contain vastly less well-being if (say) a year after my death the world came to an end. </w:t>
      </w:r>
      <w:r w:rsidRPr="001A4774">
        <w:rPr>
          <w:rStyle w:val="StyleUnderline"/>
        </w:rPr>
        <w:t>So obviously</w:t>
      </w:r>
      <w:r w:rsidRPr="001A4774">
        <w:t xml:space="preserve"> if Scheffler were right </w:t>
      </w:r>
      <w:r w:rsidRPr="001A4774">
        <w:rPr>
          <w:rStyle w:val="StyleUnderline"/>
        </w:rPr>
        <w:t>I’d have very strong reason to reduce existential risk</w:t>
      </w:r>
      <w:r w:rsidRPr="001A4774">
        <w:t xml:space="preserve">. </w:t>
      </w:r>
      <w:r w:rsidRPr="001A4774">
        <w:rPr>
          <w:rStyle w:val="Emphasis"/>
        </w:rPr>
        <w:t xml:space="preserve">We should also take into </w:t>
      </w:r>
      <w:r w:rsidRPr="00DE01A8">
        <w:rPr>
          <w:rStyle w:val="Emphasis"/>
          <w:highlight w:val="cyan"/>
        </w:rPr>
        <w:t>account moral uncertainty.</w:t>
      </w:r>
      <w:r w:rsidRPr="001A4774">
        <w:t xml:space="preserve"> W</w:t>
      </w:r>
      <w:r w:rsidRPr="001A4774">
        <w:rPr>
          <w:rStyle w:val="StyleUnderline"/>
        </w:rPr>
        <w:t>hat is it reasonable for one to do, when one is uncertain</w:t>
      </w:r>
      <w:r w:rsidRPr="001A4774">
        <w:t xml:space="preserve"> not (only</w:t>
      </w:r>
      <w:r w:rsidRPr="001A4774">
        <w:rPr>
          <w:rStyle w:val="StyleUnderline"/>
        </w:rPr>
        <w:t>) about</w:t>
      </w:r>
      <w:r w:rsidRPr="001A4774">
        <w:t xml:space="preserve"> the empirical facts, but also about the </w:t>
      </w:r>
      <w:r w:rsidRPr="001A4774">
        <w:rPr>
          <w:rStyle w:val="StyleUnderline"/>
        </w:rPr>
        <w:t>moral facts?</w:t>
      </w:r>
      <w:r w:rsidRPr="001A4774">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A4774">
        <w:rPr>
          <w:rStyle w:val="StyleUnderline"/>
        </w:rPr>
        <w:t xml:space="preserve">those </w:t>
      </w:r>
      <w:r w:rsidRPr="001A4774">
        <w:t xml:space="preserve">(hedonistic egoists) </w:t>
      </w:r>
      <w:r w:rsidRPr="001A4774">
        <w:rPr>
          <w:rStyle w:val="Emphasis"/>
        </w:rPr>
        <w:t>who disagree should have a significant level of confidence that they are mistaken,</w:t>
      </w:r>
      <w:r w:rsidRPr="001A4774">
        <w:t xml:space="preserve"> and that one of the above views is correct. </w:t>
      </w:r>
      <w:r w:rsidRPr="001A4774">
        <w:rPr>
          <w:rStyle w:val="StyleUnderline"/>
        </w:rPr>
        <w:t>Even if they were 90% sure that their view is the correct one</w:t>
      </w:r>
      <w:r w:rsidRPr="001A4774">
        <w:t xml:space="preserve"> (and 10% sure that one of these other ones is correct), </w:t>
      </w:r>
      <w:r w:rsidRPr="001A4774">
        <w:rPr>
          <w:rStyle w:val="Emphasis"/>
        </w:rPr>
        <w:t>they would have pretty strong reason, from the standpoint of moral uncertainty, to reduce existential risk</w:t>
      </w:r>
      <w:r w:rsidRPr="001A4774">
        <w:t xml:space="preserve">. Perhaps most disturbingly still, </w:t>
      </w:r>
      <w:r w:rsidRPr="00DE01A8">
        <w:rPr>
          <w:rStyle w:val="StyleUnderline"/>
          <w:highlight w:val="cyan"/>
        </w:rPr>
        <w:t>even if</w:t>
      </w:r>
      <w:r w:rsidRPr="001A4774">
        <w:rPr>
          <w:rStyle w:val="StyleUnderline"/>
        </w:rPr>
        <w:t xml:space="preserve"> we are only </w:t>
      </w:r>
      <w:r w:rsidRPr="00DE01A8">
        <w:rPr>
          <w:rStyle w:val="StyleUnderline"/>
          <w:highlight w:val="cyan"/>
        </w:rPr>
        <w:t>1% sure</w:t>
      </w:r>
      <w:r w:rsidRPr="001A4774">
        <w:rPr>
          <w:rStyle w:val="StyleUnderline"/>
        </w:rPr>
        <w:t xml:space="preserve"> that the well-being of possible </w:t>
      </w:r>
      <w:r w:rsidRPr="00DE01A8">
        <w:rPr>
          <w:rStyle w:val="StyleUnderline"/>
          <w:highlight w:val="cyan"/>
        </w:rPr>
        <w:t>future people matter</w:t>
      </w:r>
      <w:r w:rsidRPr="001A4774">
        <w:rPr>
          <w:rStyle w:val="StyleUnderline"/>
        </w:rPr>
        <w:t>s</w:t>
      </w:r>
      <w:r w:rsidRPr="001A4774">
        <w:t xml:space="preserve">, it is at least arguable that, from the standpoint of moral uncertainty, </w:t>
      </w:r>
      <w:r w:rsidRPr="00DE01A8">
        <w:rPr>
          <w:rStyle w:val="Emphasis"/>
          <w:highlight w:val="cyan"/>
        </w:rPr>
        <w:t>reducing</w:t>
      </w:r>
      <w:r w:rsidRPr="001A4774">
        <w:rPr>
          <w:rStyle w:val="Emphasis"/>
        </w:rPr>
        <w:t xml:space="preserve"> existential </w:t>
      </w:r>
      <w:r w:rsidRPr="00DE01A8">
        <w:rPr>
          <w:rStyle w:val="Emphasis"/>
          <w:highlight w:val="cyan"/>
        </w:rPr>
        <w:t>risk</w:t>
      </w:r>
      <w:r w:rsidRPr="001A4774">
        <w:rPr>
          <w:rStyle w:val="Emphasis"/>
        </w:rPr>
        <w:t xml:space="preserve"> is the most </w:t>
      </w:r>
      <w:r w:rsidRPr="00DE01A8">
        <w:rPr>
          <w:rStyle w:val="Emphasis"/>
          <w:highlight w:val="cyan"/>
        </w:rPr>
        <w:t>important</w:t>
      </w:r>
      <w:r w:rsidRPr="001A4774">
        <w:rPr>
          <w:rStyle w:val="Emphasis"/>
        </w:rPr>
        <w:t xml:space="preserve"> thing in the world</w:t>
      </w:r>
      <w:r w:rsidRPr="001A4774">
        <w:t xml:space="preserve">. Again, this is largely </w:t>
      </w:r>
      <w:r w:rsidRPr="001A4774">
        <w:rPr>
          <w:rStyle w:val="StyleUnderline"/>
        </w:rPr>
        <w:t>for the reason that there are so many people who could exist in the future –</w:t>
      </w:r>
      <w:r w:rsidRPr="001A4774">
        <w:t xml:space="preserve"> there are trillions upon trillions… upon trillions. (For more on this and other related issues, see this excellent dissertation</w:t>
      </w:r>
      <w:r w:rsidRPr="001A4774">
        <w:rPr>
          <w:rStyle w:val="StyleUnderline"/>
        </w:rPr>
        <w:t>). Of course, it is uncertain whether these untold trillions would, in general, have good lives</w:t>
      </w:r>
      <w:r w:rsidRPr="001A4774">
        <w:t>. It’s possible they’ll be miserable</w:t>
      </w:r>
      <w:r w:rsidRPr="001A4774">
        <w:rPr>
          <w:rStyle w:val="StyleUnderline"/>
        </w:rPr>
        <w:t>. It is enough</w:t>
      </w:r>
      <w:r w:rsidRPr="001A4774">
        <w:t xml:space="preserve"> for my claim </w:t>
      </w:r>
      <w:r w:rsidRPr="001A4774">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sidRPr="001A4774">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1A4774">
        <w:rPr>
          <w:rStyle w:val="StyleUnderline"/>
        </w:rPr>
        <w:t>even if things did not go well for our ancestors, I am optimistic that they will overall go fantastically well for our descendants, if we allow them to</w:t>
      </w:r>
      <w:r w:rsidRPr="001A4774">
        <w:t xml:space="preserve">. I suspect that </w:t>
      </w:r>
      <w:r w:rsidRPr="001A4774">
        <w:rPr>
          <w:rStyle w:val="StyleUnderline"/>
        </w:rPr>
        <w:t>most of us alive today</w:t>
      </w:r>
      <w:r w:rsidRPr="001A4774">
        <w:t xml:space="preserve"> – at least those of us not suffering from extreme illness or poverty – </w:t>
      </w:r>
      <w:r w:rsidRPr="001A4774">
        <w:rPr>
          <w:rStyle w:val="StyleUnderline"/>
        </w:rPr>
        <w:t>have lives that are well worth living, and that things will continue to improve</w:t>
      </w:r>
      <w:r w:rsidRPr="001A4774">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C82F7BD" w14:textId="77777777" w:rsidR="00B83009" w:rsidRPr="008A61F6" w:rsidRDefault="00B83009" w:rsidP="00B83009"/>
    <w:p w14:paraId="760F82D3" w14:textId="77777777" w:rsidR="0088348E" w:rsidRPr="009948A6" w:rsidRDefault="0088348E" w:rsidP="0088348E">
      <w:pPr>
        <w:rPr>
          <w:color w:val="000000" w:themeColor="text1"/>
        </w:rPr>
      </w:pPr>
    </w:p>
    <w:p w14:paraId="3AD07465" w14:textId="77777777" w:rsidR="0088348E" w:rsidRPr="009948A6" w:rsidRDefault="0088348E" w:rsidP="0088348E">
      <w:pPr>
        <w:rPr>
          <w:color w:val="000000" w:themeColor="text1"/>
        </w:rPr>
      </w:pPr>
    </w:p>
    <w:p w14:paraId="6A0E20E7" w14:textId="77777777" w:rsidR="0088348E" w:rsidRPr="009948A6" w:rsidRDefault="0088348E" w:rsidP="0088348E">
      <w:pPr>
        <w:pStyle w:val="Heading3"/>
        <w:rPr>
          <w:rFonts w:asciiTheme="majorHAnsi" w:hAnsiTheme="majorHAnsi" w:cstheme="majorHAnsi"/>
          <w:color w:val="000000" w:themeColor="text1"/>
        </w:rPr>
      </w:pPr>
      <w:r w:rsidRPr="009948A6">
        <w:rPr>
          <w:rFonts w:asciiTheme="majorHAnsi" w:hAnsiTheme="majorHAnsi" w:cstheme="majorHAnsi"/>
          <w:color w:val="000000" w:themeColor="text1"/>
        </w:rPr>
        <w:lastRenderedPageBreak/>
        <w:t xml:space="preserve">1AC – </w:t>
      </w:r>
      <w:proofErr w:type="spellStart"/>
      <w:r w:rsidRPr="009948A6">
        <w:rPr>
          <w:rFonts w:asciiTheme="majorHAnsi" w:hAnsiTheme="majorHAnsi" w:cstheme="majorHAnsi"/>
          <w:color w:val="000000" w:themeColor="text1"/>
        </w:rPr>
        <w:t>Underview</w:t>
      </w:r>
      <w:proofErr w:type="spellEnd"/>
    </w:p>
    <w:p w14:paraId="3B11326F" w14:textId="13EE670E" w:rsidR="0088348E" w:rsidRDefault="0088348E" w:rsidP="0088348E">
      <w:pPr>
        <w:pStyle w:val="Heading4"/>
        <w:rPr>
          <w:color w:val="000000" w:themeColor="text1"/>
        </w:rPr>
      </w:pPr>
      <w:r w:rsidRPr="009948A6">
        <w:rPr>
          <w:color w:val="000000" w:themeColor="text1"/>
        </w:rPr>
        <w:t xml:space="preserve">1] Condo is a voting issue, they skew </w:t>
      </w:r>
      <w:proofErr w:type="spellStart"/>
      <w:r w:rsidRPr="009948A6">
        <w:rPr>
          <w:color w:val="000000" w:themeColor="text1"/>
        </w:rPr>
        <w:t>aff</w:t>
      </w:r>
      <w:proofErr w:type="spellEnd"/>
      <w:r w:rsidRPr="009948A6">
        <w:rPr>
          <w:color w:val="000000" w:themeColor="text1"/>
        </w:rPr>
        <w:t xml:space="preserve"> strategy since we never know they will kick it and are forced to respond to it. They create </w:t>
      </w:r>
      <w:proofErr w:type="spellStart"/>
      <w:r w:rsidRPr="009948A6">
        <w:rPr>
          <w:color w:val="000000" w:themeColor="text1"/>
        </w:rPr>
        <w:t>irreciprocal</w:t>
      </w:r>
      <w:proofErr w:type="spellEnd"/>
      <w:r w:rsidRPr="009948A6">
        <w:rPr>
          <w:color w:val="000000" w:themeColor="text1"/>
        </w:rPr>
        <w:t xml:space="preserve"> divisions that the </w:t>
      </w:r>
      <w:proofErr w:type="spellStart"/>
      <w:r w:rsidRPr="009948A6">
        <w:rPr>
          <w:color w:val="000000" w:themeColor="text1"/>
        </w:rPr>
        <w:t>aff</w:t>
      </w:r>
      <w:proofErr w:type="spellEnd"/>
      <w:r w:rsidRPr="009948A6">
        <w:rPr>
          <w:color w:val="000000" w:themeColor="text1"/>
        </w:rPr>
        <w:t xml:space="preserve"> </w:t>
      </w:r>
      <w:proofErr w:type="gramStart"/>
      <w:r w:rsidRPr="009948A6">
        <w:rPr>
          <w:color w:val="000000" w:themeColor="text1"/>
        </w:rPr>
        <w:t>cant</w:t>
      </w:r>
      <w:proofErr w:type="gramEnd"/>
      <w:r w:rsidRPr="009948A6">
        <w:rPr>
          <w:color w:val="000000" w:themeColor="text1"/>
        </w:rPr>
        <w:t xml:space="preserve"> counteract</w:t>
      </w:r>
    </w:p>
    <w:p w14:paraId="3BF43CE2" w14:textId="77777777" w:rsidR="00B13676" w:rsidRPr="00B13676" w:rsidRDefault="00B13676" w:rsidP="00B13676"/>
    <w:p w14:paraId="1DC8911C" w14:textId="23D077CE" w:rsidR="0088348E"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2] PICs are a voting issue – they moot the entirety or majority of the 1AC’s offense barely giving me any ground to respond and make meaningful answers to the PIC. Ground is key to education because I can’t engage with the substance of the PIC.</w:t>
      </w:r>
    </w:p>
    <w:p w14:paraId="0F90DB2D" w14:textId="77777777" w:rsidR="00B13676" w:rsidRPr="00B13676" w:rsidRDefault="00B13676" w:rsidP="00B13676"/>
    <w:p w14:paraId="3273AF45" w14:textId="3462C047" w:rsidR="0088348E"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3] 1AR Theory – a] the </w:t>
      </w:r>
      <w:proofErr w:type="spellStart"/>
      <w:r w:rsidRPr="009948A6">
        <w:rPr>
          <w:rFonts w:asciiTheme="majorHAnsi" w:hAnsiTheme="majorHAnsi" w:cstheme="majorHAnsi"/>
          <w:color w:val="000000" w:themeColor="text1"/>
        </w:rPr>
        <w:t>aff</w:t>
      </w:r>
      <w:proofErr w:type="spellEnd"/>
      <w:r w:rsidRPr="009948A6">
        <w:rPr>
          <w:rFonts w:asciiTheme="majorHAnsi" w:hAnsiTheme="majorHAnsi" w:cstheme="majorHAnsi"/>
          <w:color w:val="000000" w:themeColor="text1"/>
        </w:rPr>
        <w:t> gets it because otherwise the 1NC could be infinitely abusive which o/w, b] it’s drop the debater because the 2AR is too short to win a shell AND substance so theory can only check abuse for the </w:t>
      </w:r>
      <w:proofErr w:type="spellStart"/>
      <w:r w:rsidRPr="009948A6">
        <w:rPr>
          <w:rFonts w:asciiTheme="majorHAnsi" w:hAnsiTheme="majorHAnsi" w:cstheme="majorHAnsi"/>
          <w:color w:val="000000" w:themeColor="text1"/>
        </w:rPr>
        <w:t>aff</w:t>
      </w:r>
      <w:proofErr w:type="spellEnd"/>
      <w:r w:rsidRPr="009948A6">
        <w:rPr>
          <w:rFonts w:asciiTheme="majorHAnsi" w:hAnsiTheme="majorHAnsi" w:cstheme="majorHAnsi"/>
          <w:color w:val="000000" w:themeColor="text1"/>
        </w:rPr>
        <w:t>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 </w:t>
      </w:r>
    </w:p>
    <w:p w14:paraId="4B7721C2" w14:textId="77777777" w:rsidR="00B13676" w:rsidRPr="00B13676" w:rsidRDefault="00B13676" w:rsidP="00B13676"/>
    <w:p w14:paraId="1B17CA94" w14:textId="1F7DB3AD" w:rsidR="0088348E" w:rsidRPr="009948A6" w:rsidRDefault="0088348E" w:rsidP="0088348E">
      <w:pPr>
        <w:pStyle w:val="Heading4"/>
        <w:rPr>
          <w:rFonts w:asciiTheme="majorHAnsi" w:hAnsiTheme="majorHAnsi" w:cstheme="majorHAnsi"/>
          <w:color w:val="000000" w:themeColor="text1"/>
        </w:rPr>
      </w:pPr>
      <w:r w:rsidRPr="009948A6">
        <w:rPr>
          <w:rFonts w:asciiTheme="majorHAnsi" w:hAnsiTheme="majorHAnsi" w:cstheme="majorHAnsi"/>
          <w:color w:val="000000" w:themeColor="text1"/>
        </w:rPr>
        <w:t xml:space="preserve">4] Reasonable </w:t>
      </w:r>
      <w:proofErr w:type="spellStart"/>
      <w:r w:rsidRPr="009948A6">
        <w:rPr>
          <w:rFonts w:asciiTheme="majorHAnsi" w:hAnsiTheme="majorHAnsi" w:cstheme="majorHAnsi"/>
          <w:color w:val="000000" w:themeColor="text1"/>
        </w:rPr>
        <w:t>aff</w:t>
      </w:r>
      <w:proofErr w:type="spellEnd"/>
      <w:r w:rsidRPr="009948A6">
        <w:rPr>
          <w:rFonts w:asciiTheme="majorHAnsi" w:hAnsiTheme="majorHAnsi" w:cstheme="majorHAnsi"/>
          <w:color w:val="000000" w:themeColor="text1"/>
        </w:rPr>
        <w:t xml:space="preserve"> </w:t>
      </w:r>
      <w:proofErr w:type="spellStart"/>
      <w:r w:rsidRPr="009948A6">
        <w:rPr>
          <w:rFonts w:asciiTheme="majorHAnsi" w:hAnsiTheme="majorHAnsi" w:cstheme="majorHAnsi"/>
          <w:color w:val="000000" w:themeColor="text1"/>
        </w:rPr>
        <w:t>counterinterps</w:t>
      </w:r>
      <w:proofErr w:type="spellEnd"/>
      <w:r w:rsidRPr="009948A6">
        <w:rPr>
          <w:rFonts w:asciiTheme="majorHAnsi" w:hAnsiTheme="majorHAnsi" w:cstheme="majorHAnsi"/>
          <w:color w:val="000000" w:themeColor="text1"/>
        </w:rPr>
        <w:t xml:space="preserve">—[A] There are multiple T </w:t>
      </w:r>
      <w:proofErr w:type="spellStart"/>
      <w:r w:rsidRPr="009948A6">
        <w:rPr>
          <w:rFonts w:asciiTheme="majorHAnsi" w:hAnsiTheme="majorHAnsi" w:cstheme="majorHAnsi"/>
          <w:color w:val="000000" w:themeColor="text1"/>
        </w:rPr>
        <w:t>interps</w:t>
      </w:r>
      <w:proofErr w:type="spellEnd"/>
      <w:r w:rsidRPr="009948A6">
        <w:rPr>
          <w:rFonts w:asciiTheme="majorHAnsi" w:hAnsiTheme="majorHAnsi" w:cstheme="majorHAnsi"/>
          <w:color w:val="000000" w:themeColor="text1"/>
        </w:rPr>
        <w:t xml:space="preserve"> the 1NC can read, like spec good bad, which the </w:t>
      </w:r>
      <w:proofErr w:type="spellStart"/>
      <w:r w:rsidRPr="009948A6">
        <w:rPr>
          <w:rFonts w:asciiTheme="majorHAnsi" w:hAnsiTheme="majorHAnsi" w:cstheme="majorHAnsi"/>
          <w:color w:val="000000" w:themeColor="text1"/>
        </w:rPr>
        <w:t>aff</w:t>
      </w:r>
      <w:proofErr w:type="spellEnd"/>
      <w:r w:rsidRPr="009948A6">
        <w:rPr>
          <w:rFonts w:asciiTheme="majorHAnsi" w:hAnsiTheme="majorHAnsi" w:cstheme="majorHAnsi"/>
          <w:color w:val="000000" w:themeColor="text1"/>
        </w:rPr>
        <w:t xml:space="preserve"> will always violate — if our </w:t>
      </w:r>
      <w:proofErr w:type="spellStart"/>
      <w:r w:rsidRPr="009948A6">
        <w:rPr>
          <w:rFonts w:asciiTheme="majorHAnsi" w:hAnsiTheme="majorHAnsi" w:cstheme="majorHAnsi"/>
          <w:color w:val="000000" w:themeColor="text1"/>
        </w:rPr>
        <w:t>interp</w:t>
      </w:r>
      <w:proofErr w:type="spellEnd"/>
      <w:r w:rsidRPr="009948A6">
        <w:rPr>
          <w:rFonts w:asciiTheme="majorHAnsi" w:hAnsiTheme="majorHAnsi" w:cstheme="majorHAnsi"/>
          <w:color w:val="000000" w:themeColor="text1"/>
        </w:rPr>
        <w:t xml:space="preserve"> is okay, you should default to substance – o/w since topic ed is unique to this resolution for 2 months, [B] There’s only 4 minutes for the 1AR to generate offense, answer standards, and weigh while still covering substance—reasonable </w:t>
      </w:r>
      <w:proofErr w:type="spellStart"/>
      <w:r w:rsidRPr="009948A6">
        <w:rPr>
          <w:rFonts w:asciiTheme="majorHAnsi" w:hAnsiTheme="majorHAnsi" w:cstheme="majorHAnsi"/>
          <w:color w:val="000000" w:themeColor="text1"/>
        </w:rPr>
        <w:t>aff</w:t>
      </w:r>
      <w:proofErr w:type="spellEnd"/>
      <w:r w:rsidRPr="009948A6">
        <w:rPr>
          <w:rFonts w:asciiTheme="majorHAnsi" w:hAnsiTheme="majorHAnsi" w:cstheme="majorHAnsi"/>
          <w:color w:val="000000" w:themeColor="text1"/>
        </w:rPr>
        <w:t xml:space="preserve"> </w:t>
      </w:r>
      <w:proofErr w:type="spellStart"/>
      <w:r w:rsidRPr="009948A6">
        <w:rPr>
          <w:rFonts w:asciiTheme="majorHAnsi" w:hAnsiTheme="majorHAnsi" w:cstheme="majorHAnsi"/>
          <w:color w:val="000000" w:themeColor="text1"/>
        </w:rPr>
        <w:t>interps</w:t>
      </w:r>
      <w:proofErr w:type="spellEnd"/>
      <w:r w:rsidRPr="009948A6">
        <w:rPr>
          <w:rFonts w:asciiTheme="majorHAnsi" w:hAnsiTheme="majorHAnsi" w:cstheme="majorHAnsi"/>
          <w:color w:val="000000" w:themeColor="text1"/>
        </w:rPr>
        <w:t xml:space="preserve"> allow us to actually get education </w:t>
      </w:r>
    </w:p>
    <w:p w14:paraId="7AC34171" w14:textId="77777777" w:rsidR="0088348E" w:rsidRPr="009948A6" w:rsidRDefault="0088348E" w:rsidP="0088348E">
      <w:pPr>
        <w:rPr>
          <w:rFonts w:asciiTheme="majorHAnsi" w:hAnsiTheme="majorHAnsi" w:cstheme="majorHAnsi"/>
          <w:color w:val="000000" w:themeColor="text1"/>
        </w:rPr>
      </w:pPr>
    </w:p>
    <w:p w14:paraId="23BBE73A" w14:textId="0680ABBF" w:rsidR="00B13676" w:rsidRPr="00EC64A8" w:rsidRDefault="00B13676" w:rsidP="00B13676">
      <w:pPr>
        <w:pStyle w:val="Heading4"/>
        <w:rPr>
          <w:rFonts w:asciiTheme="majorHAnsi" w:hAnsiTheme="majorHAnsi" w:cstheme="majorHAnsi"/>
        </w:rPr>
      </w:pPr>
      <w:r>
        <w:rPr>
          <w:rFonts w:asciiTheme="majorHAnsi" w:hAnsiTheme="majorHAnsi" w:cstheme="majorHAnsi"/>
        </w:rPr>
        <w:t>5</w:t>
      </w:r>
      <w:r w:rsidRPr="00EC64A8">
        <w:rPr>
          <w:rFonts w:asciiTheme="majorHAnsi" w:hAnsiTheme="majorHAnsi" w:cstheme="majorHAnsi"/>
        </w:rPr>
        <w:t>] Permissibility and presumption triggers are voting issues –</w:t>
      </w:r>
    </w:p>
    <w:p w14:paraId="7AA24EDE" w14:textId="77777777" w:rsidR="00B13676" w:rsidRPr="00EC64A8" w:rsidRDefault="00B13676" w:rsidP="00B13676">
      <w:pPr>
        <w:pStyle w:val="Heading4"/>
        <w:rPr>
          <w:rFonts w:asciiTheme="majorHAnsi" w:hAnsiTheme="majorHAnsi" w:cstheme="majorHAnsi"/>
        </w:rPr>
      </w:pPr>
      <w:r w:rsidRPr="00EC64A8">
        <w:rPr>
          <w:rFonts w:asciiTheme="majorHAnsi" w:hAnsiTheme="majorHAnsi" w:cstheme="majorHAnsi"/>
        </w:rPr>
        <w:t>A] moots the entirety of the 1ac</w:t>
      </w:r>
    </w:p>
    <w:p w14:paraId="3FB8A0B2" w14:textId="77777777" w:rsidR="00B13676" w:rsidRPr="00EC64A8" w:rsidRDefault="00B13676" w:rsidP="00B13676">
      <w:pPr>
        <w:pStyle w:val="Heading4"/>
        <w:rPr>
          <w:rFonts w:asciiTheme="majorHAnsi" w:hAnsiTheme="majorHAnsi" w:cstheme="majorHAnsi"/>
        </w:rPr>
      </w:pPr>
      <w:r w:rsidRPr="00EC64A8">
        <w:rPr>
          <w:rFonts w:asciiTheme="majorHAnsi" w:hAnsiTheme="majorHAnsi" w:cstheme="majorHAnsi"/>
        </w:rPr>
        <w:t>B] disincentivizes clash</w:t>
      </w:r>
    </w:p>
    <w:p w14:paraId="28F9A4DB" w14:textId="77777777" w:rsidR="00B13676" w:rsidRPr="00EC64A8" w:rsidRDefault="00B13676" w:rsidP="00B13676">
      <w:pPr>
        <w:rPr>
          <w:rFonts w:asciiTheme="majorHAnsi" w:hAnsiTheme="majorHAnsi" w:cstheme="majorHAnsi"/>
        </w:rPr>
      </w:pPr>
    </w:p>
    <w:p w14:paraId="0C363762" w14:textId="538F88DC" w:rsidR="00B13676" w:rsidRPr="00EC64A8" w:rsidRDefault="00B13676" w:rsidP="00B13676">
      <w:pPr>
        <w:pStyle w:val="Heading4"/>
        <w:rPr>
          <w:rFonts w:asciiTheme="majorHAnsi" w:hAnsiTheme="majorHAnsi" w:cstheme="majorHAnsi"/>
        </w:rPr>
      </w:pPr>
      <w:r>
        <w:rPr>
          <w:rFonts w:asciiTheme="majorHAnsi" w:hAnsiTheme="majorHAnsi" w:cstheme="majorHAnsi"/>
        </w:rPr>
        <w:lastRenderedPageBreak/>
        <w:t>6</w:t>
      </w:r>
      <w:r w:rsidRPr="00EC64A8">
        <w:rPr>
          <w:rFonts w:asciiTheme="majorHAnsi" w:hAnsiTheme="majorHAnsi" w:cstheme="majorHAnsi"/>
        </w:rPr>
        <w:t xml:space="preserve">] </w:t>
      </w:r>
      <w:r w:rsidR="00F9525D">
        <w:rPr>
          <w:rFonts w:asciiTheme="majorHAnsi" w:hAnsiTheme="majorHAnsi" w:cstheme="majorHAnsi"/>
        </w:rPr>
        <w:t xml:space="preserve">Even then, </w:t>
      </w:r>
      <w:r w:rsidRPr="00EC64A8">
        <w:rPr>
          <w:rFonts w:asciiTheme="majorHAnsi" w:hAnsiTheme="majorHAnsi" w:cstheme="majorHAnsi"/>
        </w:rPr>
        <w:t>Presumption and Permissibility affirm</w:t>
      </w:r>
    </w:p>
    <w:p w14:paraId="16F76B91" w14:textId="77777777" w:rsidR="00B13676" w:rsidRPr="00EC64A8" w:rsidRDefault="00B13676" w:rsidP="00B13676">
      <w:pPr>
        <w:pStyle w:val="Heading4"/>
        <w:rPr>
          <w:rFonts w:asciiTheme="majorHAnsi" w:eastAsia="Calibri" w:hAnsiTheme="majorHAnsi" w:cstheme="majorHAnsi"/>
        </w:rPr>
      </w:pPr>
      <w:r w:rsidRPr="00EC64A8">
        <w:rPr>
          <w:rFonts w:asciiTheme="majorHAnsi" w:hAnsiTheme="majorHAnsi" w:cstheme="majorHAnsi"/>
        </w:rPr>
        <w:t>A] Logic – Negating an obligation requires proving a prohibition. To negate you have to give proactive reasoning</w:t>
      </w:r>
      <w:r w:rsidRPr="00EC64A8">
        <w:rPr>
          <w:rFonts w:asciiTheme="majorHAnsi" w:eastAsia="Calibri" w:hAnsiTheme="majorHAnsi" w:cstheme="majorHAnsi"/>
        </w:rPr>
        <w:t xml:space="preserve"> why an action is wrong. If there are none, affirm.</w:t>
      </w:r>
    </w:p>
    <w:p w14:paraId="2CE65FA9" w14:textId="77777777" w:rsidR="00B13676" w:rsidRPr="00EC64A8" w:rsidRDefault="00B13676" w:rsidP="00B13676">
      <w:pPr>
        <w:pStyle w:val="Heading4"/>
        <w:rPr>
          <w:rFonts w:asciiTheme="majorHAnsi" w:hAnsiTheme="majorHAnsi" w:cstheme="majorHAnsi"/>
        </w:rPr>
      </w:pPr>
      <w:r w:rsidRPr="00EC64A8">
        <w:rPr>
          <w:rFonts w:asciiTheme="majorHAnsi" w:hAnsiTheme="majorHAnsi" w:cstheme="majorHAnsi"/>
        </w:rPr>
        <w:t>B] Freeze – requiring justification for all actions makes it impossible say neutral things like ‘I ought to drink water’, so assume we can take an action.</w:t>
      </w:r>
    </w:p>
    <w:p w14:paraId="1CF0A2E6" w14:textId="77777777" w:rsidR="00B13676" w:rsidRPr="00EC64A8" w:rsidRDefault="00B13676" w:rsidP="00B13676">
      <w:pPr>
        <w:pStyle w:val="Heading4"/>
        <w:rPr>
          <w:rFonts w:asciiTheme="majorHAnsi" w:hAnsiTheme="majorHAnsi" w:cstheme="majorHAnsi"/>
        </w:rPr>
      </w:pPr>
      <w:r w:rsidRPr="00EC64A8">
        <w:rPr>
          <w:rFonts w:asciiTheme="majorHAnsi" w:hAnsiTheme="majorHAnsi" w:cstheme="majorHAnsi"/>
        </w:rPr>
        <w:t>C] Presuming statements false means society can’t function because we wouldn’t follow laws </w:t>
      </w:r>
    </w:p>
    <w:p w14:paraId="5FFDF58C" w14:textId="77777777" w:rsidR="00B13676" w:rsidRPr="00EC64A8" w:rsidRDefault="00B13676" w:rsidP="00B13676">
      <w:pPr>
        <w:rPr>
          <w:rFonts w:asciiTheme="majorHAnsi" w:hAnsiTheme="majorHAnsi" w:cstheme="majorHAnsi"/>
        </w:rPr>
      </w:pPr>
    </w:p>
    <w:p w14:paraId="2CC1E895" w14:textId="2F8E739C" w:rsidR="00B13676" w:rsidRPr="00EC64A8" w:rsidRDefault="00B13676" w:rsidP="00B13676">
      <w:pPr>
        <w:pStyle w:val="Heading4"/>
        <w:rPr>
          <w:rFonts w:asciiTheme="majorHAnsi" w:hAnsiTheme="majorHAnsi" w:cstheme="majorHAnsi"/>
        </w:rPr>
      </w:pPr>
      <w:r>
        <w:rPr>
          <w:rFonts w:asciiTheme="majorHAnsi" w:hAnsiTheme="majorHAnsi" w:cstheme="majorHAnsi"/>
        </w:rPr>
        <w:t>7</w:t>
      </w:r>
      <w:r w:rsidRPr="00EC64A8">
        <w:rPr>
          <w:rFonts w:asciiTheme="majorHAnsi" w:hAnsiTheme="majorHAnsi" w:cstheme="majorHAnsi"/>
        </w:rPr>
        <w:t>] Counterplans must have a solvency advocate – anything else explodes limits because we have to prepare for infinite counter-plans but having a solvency advocate specific to the </w:t>
      </w:r>
      <w:proofErr w:type="spellStart"/>
      <w:r w:rsidRPr="00EC64A8">
        <w:rPr>
          <w:rFonts w:asciiTheme="majorHAnsi" w:hAnsiTheme="majorHAnsi" w:cstheme="majorHAnsi"/>
        </w:rPr>
        <w:t>aff</w:t>
      </w:r>
      <w:proofErr w:type="spellEnd"/>
      <w:r w:rsidRPr="00EC64A8">
        <w:rPr>
          <w:rFonts w:asciiTheme="majorHAnsi" w:hAnsiTheme="majorHAnsi" w:cstheme="majorHAnsi"/>
        </w:rPr>
        <w:t> solves because we know what links.  </w:t>
      </w:r>
    </w:p>
    <w:p w14:paraId="1D121C25" w14:textId="77777777" w:rsidR="00B13676" w:rsidRPr="00EC64A8" w:rsidRDefault="00B13676" w:rsidP="00B13676">
      <w:pPr>
        <w:rPr>
          <w:rFonts w:asciiTheme="majorHAnsi" w:hAnsiTheme="majorHAnsi" w:cstheme="majorHAnsi"/>
        </w:rPr>
      </w:pPr>
    </w:p>
    <w:p w14:paraId="6C713153" w14:textId="77777777" w:rsidR="0088348E" w:rsidRPr="009948A6" w:rsidRDefault="0088348E" w:rsidP="0088348E">
      <w:pPr>
        <w:rPr>
          <w:color w:val="000000" w:themeColor="text1"/>
        </w:rPr>
      </w:pPr>
    </w:p>
    <w:p w14:paraId="4D7E36B0" w14:textId="77777777" w:rsidR="0088348E" w:rsidRPr="009948A6" w:rsidRDefault="0088348E" w:rsidP="0088348E">
      <w:pPr>
        <w:rPr>
          <w:color w:val="000000" w:themeColor="text1"/>
        </w:rPr>
      </w:pPr>
    </w:p>
    <w:p w14:paraId="4D3A0287" w14:textId="77777777" w:rsidR="001F3B46" w:rsidRPr="0088348E" w:rsidRDefault="001F3B46" w:rsidP="0088348E">
      <w:pPr>
        <w:rPr>
          <w:color w:val="000000" w:themeColor="text1"/>
        </w:rPr>
      </w:pPr>
    </w:p>
    <w:sectPr w:rsidR="001F3B46" w:rsidRPr="008834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B84C1D"/>
    <w:multiLevelType w:val="hybridMultilevel"/>
    <w:tmpl w:val="04D49914"/>
    <w:lvl w:ilvl="0" w:tplc="36DE715A">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FA53AD6"/>
    <w:multiLevelType w:val="hybridMultilevel"/>
    <w:tmpl w:val="AF18D2E6"/>
    <w:lvl w:ilvl="0" w:tplc="0AA22D3C">
      <w:start w:val="20"/>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B95F8E"/>
    <w:multiLevelType w:val="hybridMultilevel"/>
    <w:tmpl w:val="FAF67BE0"/>
    <w:lvl w:ilvl="0" w:tplc="84F2DCA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DC3F28"/>
    <w:multiLevelType w:val="hybridMultilevel"/>
    <w:tmpl w:val="1A8CEC64"/>
    <w:lvl w:ilvl="0" w:tplc="B74C6E7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F14EEB"/>
    <w:multiLevelType w:val="hybridMultilevel"/>
    <w:tmpl w:val="BE625728"/>
    <w:lvl w:ilvl="0" w:tplc="8250CC22">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21"/>
  </w:num>
  <w:num w:numId="15">
    <w:abstractNumId w:val="24"/>
  </w:num>
  <w:num w:numId="16">
    <w:abstractNumId w:val="40"/>
  </w:num>
  <w:num w:numId="17">
    <w:abstractNumId w:val="31"/>
  </w:num>
  <w:num w:numId="18">
    <w:abstractNumId w:val="17"/>
  </w:num>
  <w:num w:numId="19">
    <w:abstractNumId w:val="15"/>
  </w:num>
  <w:num w:numId="20">
    <w:abstractNumId w:val="12"/>
  </w:num>
  <w:num w:numId="21">
    <w:abstractNumId w:val="44"/>
  </w:num>
  <w:num w:numId="22">
    <w:abstractNumId w:val="19"/>
  </w:num>
  <w:num w:numId="23">
    <w:abstractNumId w:val="32"/>
  </w:num>
  <w:num w:numId="24">
    <w:abstractNumId w:val="11"/>
  </w:num>
  <w:num w:numId="25">
    <w:abstractNumId w:val="39"/>
  </w:num>
  <w:num w:numId="26">
    <w:abstractNumId w:val="23"/>
  </w:num>
  <w:num w:numId="27">
    <w:abstractNumId w:val="14"/>
  </w:num>
  <w:num w:numId="28">
    <w:abstractNumId w:val="35"/>
  </w:num>
  <w:num w:numId="29">
    <w:abstractNumId w:val="26"/>
  </w:num>
  <w:num w:numId="30">
    <w:abstractNumId w:val="27"/>
  </w:num>
  <w:num w:numId="31">
    <w:abstractNumId w:val="43"/>
  </w:num>
  <w:num w:numId="32">
    <w:abstractNumId w:val="38"/>
  </w:num>
  <w:num w:numId="33">
    <w:abstractNumId w:val="22"/>
  </w:num>
  <w:num w:numId="34">
    <w:abstractNumId w:val="28"/>
  </w:num>
  <w:num w:numId="35">
    <w:abstractNumId w:val="34"/>
  </w:num>
  <w:num w:numId="36">
    <w:abstractNumId w:val="18"/>
  </w:num>
  <w:num w:numId="37">
    <w:abstractNumId w:val="20"/>
  </w:num>
  <w:num w:numId="38">
    <w:abstractNumId w:val="16"/>
  </w:num>
  <w:num w:numId="39">
    <w:abstractNumId w:val="41"/>
  </w:num>
  <w:num w:numId="40">
    <w:abstractNumId w:val="42"/>
  </w:num>
  <w:num w:numId="41">
    <w:abstractNumId w:val="29"/>
  </w:num>
  <w:num w:numId="42">
    <w:abstractNumId w:val="37"/>
  </w:num>
  <w:num w:numId="43">
    <w:abstractNumId w:val="30"/>
    <w:lvlOverride w:ilvl="0">
      <w:lvl w:ilvl="0">
        <w:numFmt w:val="decimal"/>
        <w:lvlText w:val="%1."/>
        <w:lvlJc w:val="left"/>
      </w:lvl>
    </w:lvlOverride>
  </w:num>
  <w:num w:numId="44">
    <w:abstractNumId w:val="33"/>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4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B46"/>
    <w:rsid w:val="002005A8"/>
    <w:rsid w:val="00203DD8"/>
    <w:rsid w:val="00204E1D"/>
    <w:rsid w:val="002059BD"/>
    <w:rsid w:val="00207FD8"/>
    <w:rsid w:val="00210FAF"/>
    <w:rsid w:val="00213B1E"/>
    <w:rsid w:val="00215284"/>
    <w:rsid w:val="002168F2"/>
    <w:rsid w:val="0022589F"/>
    <w:rsid w:val="00227DE4"/>
    <w:rsid w:val="002343FE"/>
    <w:rsid w:val="00235F7B"/>
    <w:rsid w:val="002502CF"/>
    <w:rsid w:val="00267EBB"/>
    <w:rsid w:val="0027023B"/>
    <w:rsid w:val="00272F3F"/>
    <w:rsid w:val="00274EDB"/>
    <w:rsid w:val="0027729E"/>
    <w:rsid w:val="002843B2"/>
    <w:rsid w:val="00284ED6"/>
    <w:rsid w:val="00290C5A"/>
    <w:rsid w:val="00290C92"/>
    <w:rsid w:val="00294EA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D2F"/>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4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48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8A6"/>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676"/>
    <w:rsid w:val="00B137E0"/>
    <w:rsid w:val="00B13BC8"/>
    <w:rsid w:val="00B24662"/>
    <w:rsid w:val="00B3569C"/>
    <w:rsid w:val="00B43676"/>
    <w:rsid w:val="00B5602D"/>
    <w:rsid w:val="00B60125"/>
    <w:rsid w:val="00B6656B"/>
    <w:rsid w:val="00B71625"/>
    <w:rsid w:val="00B75C54"/>
    <w:rsid w:val="00B8300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25D"/>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72C263"/>
  <w14:defaultImageDpi w14:val="300"/>
  <w15:docId w15:val="{F3C39E30-F849-7D41-AC8D-8CD847F26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348E"/>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7744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7744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7744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7744A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F3B46"/>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F3B46"/>
    <w:pPr>
      <w:keepNext/>
      <w:keepLines/>
      <w:spacing w:before="200" w:after="40"/>
      <w:outlineLvl w:val="5"/>
    </w:pPr>
    <w:rPr>
      <w:b/>
      <w:sz w:val="20"/>
      <w:szCs w:val="20"/>
    </w:rPr>
  </w:style>
  <w:style w:type="character" w:default="1" w:styleId="DefaultParagraphFont">
    <w:name w:val="Default Paragraph Font"/>
    <w:uiPriority w:val="1"/>
    <w:semiHidden/>
    <w:unhideWhenUsed/>
    <w:rsid w:val="007744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4AB"/>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7744AB"/>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7744A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9"/>
    <w:rsid w:val="007744A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7744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44A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0"/>
    <w:qFormat/>
    <w:rsid w:val="007744AB"/>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s"/>
    <w:basedOn w:val="DefaultParagraphFont"/>
    <w:link w:val="textbold"/>
    <w:uiPriority w:val="20"/>
    <w:qFormat/>
    <w:rsid w:val="007744A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744AB"/>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7744AB"/>
    <w:rPr>
      <w:color w:val="auto"/>
      <w:u w:val="none"/>
    </w:rPr>
  </w:style>
  <w:style w:type="paragraph" w:styleId="DocumentMap">
    <w:name w:val="Document Map"/>
    <w:basedOn w:val="Normal"/>
    <w:link w:val="DocumentMapChar"/>
    <w:uiPriority w:val="99"/>
    <w:semiHidden/>
    <w:unhideWhenUsed/>
    <w:rsid w:val="007744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44AB"/>
    <w:rPr>
      <w:rFonts w:ascii="Lucida Grande" w:hAnsi="Lucida Grande" w:cs="Lucida Grande"/>
    </w:rPr>
  </w:style>
  <w:style w:type="character" w:customStyle="1" w:styleId="Heading5Char">
    <w:name w:val="Heading 5 Char"/>
    <w:basedOn w:val="DefaultParagraphFont"/>
    <w:link w:val="Heading5"/>
    <w:uiPriority w:val="9"/>
    <w:semiHidden/>
    <w:rsid w:val="001F3B46"/>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1F3B46"/>
    <w:rPr>
      <w:rFonts w:ascii="Calibri" w:hAnsi="Calibri"/>
      <w:b/>
      <w:sz w:val="20"/>
      <w:szCs w:val="20"/>
    </w:rPr>
  </w:style>
  <w:style w:type="paragraph" w:customStyle="1" w:styleId="textbold">
    <w:name w:val="text bold"/>
    <w:basedOn w:val="Normal"/>
    <w:link w:val="Emphasis"/>
    <w:uiPriority w:val="20"/>
    <w:qFormat/>
    <w:rsid w:val="001F3B46"/>
    <w:pPr>
      <w:pBdr>
        <w:top w:val="single" w:sz="4" w:space="0" w:color="auto"/>
        <w:left w:val="single" w:sz="4" w:space="0" w:color="auto"/>
        <w:bottom w:val="single" w:sz="4" w:space="0" w:color="auto"/>
        <w:right w:val="single" w:sz="4" w:space="0" w:color="auto"/>
      </w:pBdr>
      <w:spacing w:after="0"/>
      <w:ind w:left="720"/>
      <w:jc w:val="both"/>
    </w:pPr>
    <w:rPr>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1F3B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F3B46"/>
    <w:rPr>
      <w:color w:val="605E5C"/>
      <w:shd w:val="clear" w:color="auto" w:fill="E1DFDD"/>
    </w:rPr>
  </w:style>
  <w:style w:type="paragraph" w:customStyle="1" w:styleId="loose">
    <w:name w:val="loose"/>
    <w:basedOn w:val="Normal"/>
    <w:rsid w:val="001F3B4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1F3B46"/>
  </w:style>
  <w:style w:type="character" w:customStyle="1" w:styleId="underline">
    <w:name w:val="underline"/>
    <w:rsid w:val="001F3B46"/>
    <w:rPr>
      <w:u w:val="single"/>
    </w:rPr>
  </w:style>
  <w:style w:type="paragraph" w:customStyle="1" w:styleId="Emphasis1">
    <w:name w:val="Emphasis1"/>
    <w:basedOn w:val="Normal"/>
    <w:autoRedefine/>
    <w:uiPriority w:val="7"/>
    <w:qFormat/>
    <w:rsid w:val="001F3B46"/>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Emphasize">
    <w:name w:val="Emphasize"/>
    <w:basedOn w:val="Normal"/>
    <w:autoRedefine/>
    <w:uiPriority w:val="20"/>
    <w:qFormat/>
    <w:rsid w:val="001F3B46"/>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paragraph" w:styleId="ListParagraph">
    <w:name w:val="List Paragraph"/>
    <w:aliases w:val="6 font,Colorful List - Accent 11"/>
    <w:basedOn w:val="Normal"/>
    <w:uiPriority w:val="99"/>
    <w:qFormat/>
    <w:rsid w:val="001F3B46"/>
    <w:pPr>
      <w:ind w:left="720"/>
      <w:contextualSpacing/>
    </w:pPr>
  </w:style>
  <w:style w:type="paragraph" w:styleId="BodyText">
    <w:name w:val="Body Text"/>
    <w:basedOn w:val="Normal"/>
    <w:link w:val="BodyTextChar"/>
    <w:unhideWhenUsed/>
    <w:rsid w:val="001F3B46"/>
    <w:pPr>
      <w:spacing w:after="140" w:line="276" w:lineRule="auto"/>
    </w:pPr>
    <w:rPr>
      <w:rFonts w:eastAsia="Calibri" w:cs="Times New Roman"/>
    </w:rPr>
  </w:style>
  <w:style w:type="character" w:customStyle="1" w:styleId="BodyTextChar">
    <w:name w:val="Body Text Char"/>
    <w:basedOn w:val="DefaultParagraphFont"/>
    <w:link w:val="BodyText"/>
    <w:rsid w:val="001F3B46"/>
    <w:rPr>
      <w:rFonts w:ascii="Calibri" w:eastAsia="Calibri" w:hAnsi="Calibri" w:cs="Times New Roman"/>
      <w:sz w:val="22"/>
    </w:rPr>
  </w:style>
  <w:style w:type="paragraph" w:styleId="NormalWeb">
    <w:name w:val="Normal (Web)"/>
    <w:basedOn w:val="Normal"/>
    <w:uiPriority w:val="99"/>
    <w:unhideWhenUsed/>
    <w:rsid w:val="001F3B46"/>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1F3B46"/>
    <w:rPr>
      <w:vertAlign w:val="superscript"/>
    </w:rPr>
  </w:style>
  <w:style w:type="paragraph" w:customStyle="1" w:styleId="Cards">
    <w:name w:val="Cards"/>
    <w:next w:val="Normal"/>
    <w:link w:val="CardsChar"/>
    <w:uiPriority w:val="1"/>
    <w:qFormat/>
    <w:rsid w:val="001F3B46"/>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1F3B46"/>
    <w:rPr>
      <w:rFonts w:ascii="Times New Roman" w:eastAsia="Times New Roman" w:hAnsi="Times New Roman" w:cs="Times New Roman"/>
      <w:sz w:val="20"/>
    </w:rPr>
  </w:style>
  <w:style w:type="paragraph" w:styleId="Title">
    <w:name w:val="Title"/>
    <w:aliases w:val="title,UNDERLINE,Cites and Cards,Bold Underlined,Block Heading,Read This,Non Read Text,Debate Normal"/>
    <w:basedOn w:val="Normal"/>
    <w:next w:val="Normal"/>
    <w:link w:val="TitleChar1"/>
    <w:uiPriority w:val="10"/>
    <w:qFormat/>
    <w:rsid w:val="001F3B46"/>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Block Heading Char,Read This Char,Non Read Text Char,Debate Normal Char"/>
    <w:basedOn w:val="DefaultParagraphFont"/>
    <w:link w:val="Title"/>
    <w:uiPriority w:val="10"/>
    <w:rsid w:val="001F3B46"/>
    <w:rPr>
      <w:sz w:val="22"/>
      <w:u w:val="single"/>
    </w:rPr>
  </w:style>
  <w:style w:type="character" w:styleId="Strong">
    <w:name w:val="Strong"/>
    <w:basedOn w:val="DefaultParagraphFont"/>
    <w:uiPriority w:val="22"/>
    <w:qFormat/>
    <w:rsid w:val="001F3B46"/>
    <w:rPr>
      <w:b/>
      <w:bCs/>
    </w:rPr>
  </w:style>
  <w:style w:type="character" w:customStyle="1" w:styleId="css-1sbuyqj">
    <w:name w:val="css-1sbuyqj"/>
    <w:basedOn w:val="DefaultParagraphFont"/>
    <w:rsid w:val="001F3B46"/>
  </w:style>
  <w:style w:type="character" w:customStyle="1" w:styleId="HeaderChar">
    <w:name w:val="Header Char"/>
    <w:basedOn w:val="DefaultParagraphFont"/>
    <w:link w:val="Header"/>
    <w:uiPriority w:val="99"/>
    <w:rsid w:val="001F3B46"/>
    <w:rPr>
      <w:rFonts w:ascii="Calibri" w:hAnsi="Calibri"/>
      <w:sz w:val="22"/>
    </w:rPr>
  </w:style>
  <w:style w:type="paragraph" w:styleId="Header">
    <w:name w:val="header"/>
    <w:basedOn w:val="Normal"/>
    <w:link w:val="HeaderChar"/>
    <w:uiPriority w:val="99"/>
    <w:unhideWhenUsed/>
    <w:rsid w:val="001F3B46"/>
    <w:pPr>
      <w:tabs>
        <w:tab w:val="center" w:pos="4680"/>
        <w:tab w:val="right" w:pos="9360"/>
      </w:tabs>
    </w:pPr>
  </w:style>
  <w:style w:type="character" w:customStyle="1" w:styleId="HeaderChar1">
    <w:name w:val="Header Char1"/>
    <w:basedOn w:val="DefaultParagraphFont"/>
    <w:uiPriority w:val="99"/>
    <w:semiHidden/>
    <w:rsid w:val="001F3B46"/>
    <w:rPr>
      <w:rFonts w:ascii="Calibri" w:hAnsi="Calibri"/>
      <w:sz w:val="22"/>
    </w:rPr>
  </w:style>
  <w:style w:type="character" w:customStyle="1" w:styleId="FooterChar">
    <w:name w:val="Footer Char"/>
    <w:basedOn w:val="DefaultParagraphFont"/>
    <w:link w:val="Footer"/>
    <w:uiPriority w:val="99"/>
    <w:rsid w:val="001F3B46"/>
    <w:rPr>
      <w:rFonts w:ascii="Calibri" w:hAnsi="Calibri"/>
      <w:sz w:val="22"/>
    </w:rPr>
  </w:style>
  <w:style w:type="paragraph" w:styleId="Footer">
    <w:name w:val="footer"/>
    <w:basedOn w:val="Normal"/>
    <w:link w:val="FooterChar"/>
    <w:uiPriority w:val="99"/>
    <w:unhideWhenUsed/>
    <w:rsid w:val="001F3B46"/>
    <w:pPr>
      <w:tabs>
        <w:tab w:val="center" w:pos="4680"/>
        <w:tab w:val="right" w:pos="9360"/>
      </w:tabs>
    </w:pPr>
  </w:style>
  <w:style w:type="character" w:customStyle="1" w:styleId="FooterChar1">
    <w:name w:val="Footer Char1"/>
    <w:basedOn w:val="DefaultParagraphFont"/>
    <w:uiPriority w:val="99"/>
    <w:semiHidden/>
    <w:rsid w:val="001F3B46"/>
    <w:rPr>
      <w:rFonts w:ascii="Calibri" w:hAnsi="Calibri"/>
      <w:sz w:val="22"/>
    </w:rPr>
  </w:style>
  <w:style w:type="character" w:customStyle="1" w:styleId="normaltextrun">
    <w:name w:val="normaltextrun"/>
    <w:basedOn w:val="DefaultParagraphFont"/>
    <w:rsid w:val="001F3B46"/>
  </w:style>
  <w:style w:type="character" w:customStyle="1" w:styleId="eop">
    <w:name w:val="eop"/>
    <w:basedOn w:val="DefaultParagraphFont"/>
    <w:rsid w:val="001F3B46"/>
  </w:style>
  <w:style w:type="paragraph" w:styleId="FootnoteText">
    <w:name w:val="footnote text"/>
    <w:basedOn w:val="Normal"/>
    <w:link w:val="FootnoteTextChar"/>
    <w:uiPriority w:val="99"/>
    <w:unhideWhenUsed/>
    <w:qFormat/>
    <w:rsid w:val="001F3B46"/>
  </w:style>
  <w:style w:type="character" w:customStyle="1" w:styleId="FootnoteTextChar">
    <w:name w:val="Footnote Text Char"/>
    <w:basedOn w:val="DefaultParagraphFont"/>
    <w:link w:val="FootnoteText"/>
    <w:uiPriority w:val="99"/>
    <w:rsid w:val="001F3B46"/>
    <w:rPr>
      <w:rFonts w:ascii="Calibri" w:hAnsi="Calibri"/>
      <w:sz w:val="22"/>
    </w:rPr>
  </w:style>
  <w:style w:type="paragraph" w:customStyle="1" w:styleId="UnderlinePara">
    <w:name w:val="Underline Para"/>
    <w:basedOn w:val="Normal"/>
    <w:uiPriority w:val="1"/>
    <w:qFormat/>
    <w:rsid w:val="001F3B46"/>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1F3B46"/>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1F3B46"/>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1F3B46"/>
    <w:rPr>
      <w:rFonts w:ascii="Calibri" w:hAnsi="Calibri"/>
      <w:sz w:val="20"/>
      <w:szCs w:val="20"/>
    </w:rPr>
  </w:style>
  <w:style w:type="paragraph" w:styleId="CommentText">
    <w:name w:val="annotation text"/>
    <w:basedOn w:val="Normal"/>
    <w:link w:val="CommentTextChar"/>
    <w:uiPriority w:val="99"/>
    <w:semiHidden/>
    <w:unhideWhenUsed/>
    <w:rsid w:val="001F3B46"/>
    <w:rPr>
      <w:sz w:val="20"/>
      <w:szCs w:val="20"/>
    </w:rPr>
  </w:style>
  <w:style w:type="character" w:customStyle="1" w:styleId="CommentTextChar1">
    <w:name w:val="Comment Text Char1"/>
    <w:basedOn w:val="DefaultParagraphFont"/>
    <w:uiPriority w:val="99"/>
    <w:semiHidden/>
    <w:rsid w:val="001F3B46"/>
    <w:rPr>
      <w:rFonts w:ascii="Calibri" w:hAnsi="Calibri"/>
      <w:sz w:val="20"/>
      <w:szCs w:val="20"/>
    </w:rPr>
  </w:style>
  <w:style w:type="character" w:customStyle="1" w:styleId="CommentSubjectChar">
    <w:name w:val="Comment Subject Char"/>
    <w:basedOn w:val="CommentTextChar"/>
    <w:link w:val="CommentSubject"/>
    <w:uiPriority w:val="99"/>
    <w:semiHidden/>
    <w:rsid w:val="001F3B46"/>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1F3B46"/>
    <w:rPr>
      <w:b/>
      <w:bCs/>
    </w:rPr>
  </w:style>
  <w:style w:type="character" w:customStyle="1" w:styleId="CommentSubjectChar1">
    <w:name w:val="Comment Subject Char1"/>
    <w:basedOn w:val="CommentTextChar1"/>
    <w:uiPriority w:val="99"/>
    <w:semiHidden/>
    <w:rsid w:val="001F3B46"/>
    <w:rPr>
      <w:rFonts w:ascii="Calibri" w:hAnsi="Calibri"/>
      <w:b/>
      <w:bCs/>
      <w:sz w:val="20"/>
      <w:szCs w:val="20"/>
    </w:rPr>
  </w:style>
  <w:style w:type="paragraph" w:customStyle="1" w:styleId="paragraph">
    <w:name w:val="paragraph"/>
    <w:basedOn w:val="Normal"/>
    <w:rsid w:val="001F3B46"/>
    <w:pPr>
      <w:spacing w:before="100" w:beforeAutospacing="1" w:after="100" w:afterAutospacing="1"/>
    </w:pPr>
  </w:style>
  <w:style w:type="character" w:customStyle="1" w:styleId="spellingerror">
    <w:name w:val="spellingerror"/>
    <w:basedOn w:val="DefaultParagraphFont"/>
    <w:rsid w:val="001F3B46"/>
  </w:style>
  <w:style w:type="character" w:customStyle="1" w:styleId="apple-converted-space">
    <w:name w:val="apple-converted-space"/>
    <w:basedOn w:val="DefaultParagraphFont"/>
    <w:rsid w:val="001F3B46"/>
  </w:style>
  <w:style w:type="character" w:customStyle="1" w:styleId="styleunderline0">
    <w:name w:val="styleunderline"/>
    <w:basedOn w:val="DefaultParagraphFont"/>
    <w:rsid w:val="001F3B46"/>
  </w:style>
  <w:style w:type="paragraph" w:customStyle="1" w:styleId="po-hr-cndek">
    <w:name w:val="po-hr-cn__dek"/>
    <w:basedOn w:val="Normal"/>
    <w:rsid w:val="001F3B46"/>
    <w:pPr>
      <w:spacing w:before="100" w:beforeAutospacing="1" w:after="100" w:afterAutospacing="1"/>
    </w:pPr>
  </w:style>
  <w:style w:type="paragraph" w:customStyle="1" w:styleId="po-hr-imdescription">
    <w:name w:val="po-hr-im__description"/>
    <w:basedOn w:val="Normal"/>
    <w:rsid w:val="001F3B46"/>
    <w:pPr>
      <w:spacing w:before="100" w:beforeAutospacing="1" w:after="100" w:afterAutospacing="1"/>
    </w:pPr>
  </w:style>
  <w:style w:type="paragraph" w:customStyle="1" w:styleId="all-the-meta">
    <w:name w:val="all-the-meta"/>
    <w:basedOn w:val="Normal"/>
    <w:rsid w:val="001F3B46"/>
    <w:pPr>
      <w:spacing w:before="100" w:beforeAutospacing="1" w:after="100" w:afterAutospacing="1"/>
    </w:pPr>
  </w:style>
  <w:style w:type="character" w:customStyle="1" w:styleId="single-meta-field">
    <w:name w:val="single-meta-field"/>
    <w:basedOn w:val="DefaultParagraphFont"/>
    <w:rsid w:val="001F3B46"/>
  </w:style>
  <w:style w:type="character" w:customStyle="1" w:styleId="meta-item">
    <w:name w:val="meta-item"/>
    <w:basedOn w:val="DefaultParagraphFont"/>
    <w:rsid w:val="001F3B46"/>
  </w:style>
  <w:style w:type="character" w:customStyle="1" w:styleId="css-1baulvz">
    <w:name w:val="css-1baulvz"/>
    <w:basedOn w:val="DefaultParagraphFont"/>
    <w:rsid w:val="001F3B46"/>
  </w:style>
  <w:style w:type="character" w:customStyle="1" w:styleId="css-233int">
    <w:name w:val="css-233int"/>
    <w:basedOn w:val="DefaultParagraphFont"/>
    <w:rsid w:val="001F3B46"/>
  </w:style>
  <w:style w:type="paragraph" w:customStyle="1" w:styleId="css-aknsld">
    <w:name w:val="css-aknsld"/>
    <w:basedOn w:val="Normal"/>
    <w:rsid w:val="001F3B46"/>
    <w:pPr>
      <w:spacing w:before="100" w:beforeAutospacing="1" w:after="100" w:afterAutospacing="1"/>
    </w:pPr>
  </w:style>
  <w:style w:type="character" w:customStyle="1" w:styleId="byline-prefix">
    <w:name w:val="byline-prefix"/>
    <w:basedOn w:val="DefaultParagraphFont"/>
    <w:rsid w:val="001F3B46"/>
  </w:style>
  <w:style w:type="character" w:customStyle="1" w:styleId="herodate">
    <w:name w:val="hero__date"/>
    <w:basedOn w:val="DefaultParagraphFont"/>
    <w:rsid w:val="001F3B46"/>
  </w:style>
  <w:style w:type="character" w:customStyle="1" w:styleId="metadatabylineauthor">
    <w:name w:val="metadata__byline__author"/>
    <w:basedOn w:val="DefaultParagraphFont"/>
    <w:rsid w:val="001F3B46"/>
  </w:style>
  <w:style w:type="paragraph" w:customStyle="1" w:styleId="update-time">
    <w:name w:val="update-time"/>
    <w:basedOn w:val="Normal"/>
    <w:rsid w:val="001F3B46"/>
    <w:pPr>
      <w:spacing w:before="100" w:beforeAutospacing="1" w:after="100" w:afterAutospacing="1"/>
    </w:pPr>
  </w:style>
  <w:style w:type="character" w:customStyle="1" w:styleId="Date1">
    <w:name w:val="Date1"/>
    <w:basedOn w:val="DefaultParagraphFont"/>
    <w:rsid w:val="001F3B46"/>
  </w:style>
  <w:style w:type="character" w:customStyle="1" w:styleId="time">
    <w:name w:val="time"/>
    <w:basedOn w:val="DefaultParagraphFont"/>
    <w:rsid w:val="001F3B46"/>
  </w:style>
  <w:style w:type="character" w:customStyle="1" w:styleId="posted-on">
    <w:name w:val="posted-on"/>
    <w:basedOn w:val="DefaultParagraphFont"/>
    <w:rsid w:val="001F3B46"/>
  </w:style>
  <w:style w:type="character" w:customStyle="1" w:styleId="20ryswvbgmzsohukuppe">
    <w:name w:val="_20ryswvbgmzsohuk_upp_e"/>
    <w:basedOn w:val="DefaultParagraphFont"/>
    <w:rsid w:val="001F3B46"/>
  </w:style>
  <w:style w:type="character" w:customStyle="1" w:styleId="article-by">
    <w:name w:val="article-by"/>
    <w:basedOn w:val="DefaultParagraphFont"/>
    <w:rsid w:val="001F3B46"/>
  </w:style>
  <w:style w:type="character" w:customStyle="1" w:styleId="article-author-name-item">
    <w:name w:val="article-author-name-item"/>
    <w:basedOn w:val="DefaultParagraphFont"/>
    <w:rsid w:val="001F3B46"/>
  </w:style>
  <w:style w:type="paragraph" w:customStyle="1" w:styleId="ssrcss-1q0x1qg-paragraph">
    <w:name w:val="ssrcss-1q0x1qg-paragraph"/>
    <w:basedOn w:val="Normal"/>
    <w:rsid w:val="001F3B46"/>
    <w:pPr>
      <w:spacing w:before="100" w:beforeAutospacing="1" w:after="100" w:afterAutospacing="1"/>
    </w:pPr>
  </w:style>
  <w:style w:type="paragraph" w:customStyle="1" w:styleId="css-axufdj">
    <w:name w:val="css-axufdj"/>
    <w:basedOn w:val="Normal"/>
    <w:rsid w:val="001F3B46"/>
    <w:pPr>
      <w:spacing w:before="100" w:beforeAutospacing="1" w:after="100" w:afterAutospacing="1"/>
    </w:pPr>
  </w:style>
  <w:style w:type="paragraph" w:customStyle="1" w:styleId="Analytic">
    <w:name w:val="Analytic"/>
    <w:basedOn w:val="Heading4"/>
    <w:link w:val="AnalyticChar"/>
    <w:uiPriority w:val="4"/>
    <w:qFormat/>
    <w:rsid w:val="001F3B46"/>
  </w:style>
  <w:style w:type="character" w:customStyle="1" w:styleId="AnalyticChar">
    <w:name w:val="Analytic Char"/>
    <w:basedOn w:val="DefaultParagraphFont"/>
    <w:link w:val="Analytic"/>
    <w:uiPriority w:val="4"/>
    <w:rsid w:val="001F3B46"/>
    <w:rPr>
      <w:rFonts w:ascii="Calibri" w:eastAsiaTheme="majorEastAsia" w:hAnsi="Calibri" w:cstheme="majorBidi"/>
      <w:b/>
      <w:bCs/>
      <w:sz w:val="26"/>
      <w:szCs w:val="26"/>
    </w:rPr>
  </w:style>
  <w:style w:type="paragraph" w:customStyle="1" w:styleId="cardbody">
    <w:name w:val="cardbody"/>
    <w:basedOn w:val="Normal"/>
    <w:rsid w:val="001F3B46"/>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1F3B46"/>
    <w:rPr>
      <w:sz w:val="16"/>
      <w:szCs w:val="16"/>
    </w:rPr>
  </w:style>
  <w:style w:type="paragraph" w:styleId="Revision">
    <w:name w:val="Revision"/>
    <w:hidden/>
    <w:uiPriority w:val="99"/>
    <w:semiHidden/>
    <w:rsid w:val="001F3B46"/>
    <w:rPr>
      <w:rFonts w:ascii="Calibri" w:hAnsi="Calibri"/>
      <w:sz w:val="22"/>
    </w:rPr>
  </w:style>
  <w:style w:type="paragraph" w:customStyle="1" w:styleId="Normal1">
    <w:name w:val="Normal1"/>
    <w:rsid w:val="001F3B46"/>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arxiv.org/abs/1505.03800" TargetMode="External"/><Relationship Id="rId26" Type="http://schemas.openxmlformats.org/officeDocument/2006/relationships/hyperlink" Target="https://newrepublic.com/article/160303/monetizing-final-frontier"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www.astronomy.com/news/2018/12/despite-concerns-space-junk-continues-to-clutter-earth-orbit" TargetMode="External"/><Relationship Id="rId17" Type="http://schemas.openxmlformats.org/officeDocument/2006/relationships/hyperlink" Target="http://www.caseyhandmer.com/" TargetMode="External"/><Relationship Id="rId25" Type="http://schemas.openxmlformats.org/officeDocument/2006/relationships/hyperlink" Target="https://jia.sipa.columbia.edu/online-articles/us-space-policy-and-strategic-culture" TargetMode="External"/><Relationship Id="rId2" Type="http://schemas.openxmlformats.org/officeDocument/2006/relationships/customXml" Target="../customXml/item2.xml"/><Relationship Id="rId16" Type="http://schemas.openxmlformats.org/officeDocument/2006/relationships/hyperlink" Target="https://www.newscientist.com/article/dn27243-rock-grab-from-asteroid-will-aid-human-mission-to-mars" TargetMode="External"/><Relationship Id="rId20"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spacex-explosion-shows-why-we-must-slow-down-private-space-exploration-until-we-rewrite-law-65019" TargetMode="External"/><Relationship Id="rId24" Type="http://schemas.openxmlformats.org/officeDocument/2006/relationships/hyperlink" Target="https://www.ucsusa.org/nuclear-weapons/us-china-relations" TargetMode="External"/><Relationship Id="rId5" Type="http://schemas.openxmlformats.org/officeDocument/2006/relationships/numbering" Target="numbering.xml"/><Relationship Id="rId15" Type="http://schemas.openxmlformats.org/officeDocument/2006/relationships/hyperlink" Target="http://www.nasa.gov/content/what-is-nasa-s-asteroid-redirect-mission/" TargetMode="External"/><Relationship Id="rId23" Type="http://schemas.openxmlformats.org/officeDocument/2006/relationships/hyperlink" Target="https://www.atlanticcouncil.org/blogs/new-atlanticist/can-international-cooperation-in-space-survive-geopolitical-competition-on-earth" TargetMode="External"/><Relationship Id="rId28" Type="http://schemas.openxmlformats.org/officeDocument/2006/relationships/theme" Target="theme/theme1.xml"/><Relationship Id="rId10" Type="http://schemas.openxmlformats.org/officeDocument/2006/relationships/hyperlink" Target="https://foxtrotalpha.jalopnik.com/these-are-the-doomsday-satellites-that-detected-the-exp-1737434876"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www.baen.com/living_without_satellites" TargetMode="External"/><Relationship Id="rId14" Type="http://schemas.openxmlformats.org/officeDocument/2006/relationships/hyperlink" Target="https://arxiv.org/pdf/1505.03800.pdf" TargetMode="External"/><Relationship Id="rId22" Type="http://schemas.openxmlformats.org/officeDocument/2006/relationships/hyperlink" Target="http://aip.scitation.org/doi/full/10.1063/1.4980833"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23</Pages>
  <Words>12515</Words>
  <Characters>71338</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10</cp:revision>
  <dcterms:created xsi:type="dcterms:W3CDTF">2022-01-09T15:39:00Z</dcterms:created>
  <dcterms:modified xsi:type="dcterms:W3CDTF">2022-01-09T16:10:00Z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