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4E989" w14:textId="68625EBE" w:rsidR="00AA4938" w:rsidRPr="00A55A69" w:rsidRDefault="00AA4938" w:rsidP="00AA4938">
      <w:pPr>
        <w:pStyle w:val="Heading1"/>
        <w:rPr>
          <w:rFonts w:asciiTheme="majorHAnsi" w:hAnsiTheme="majorHAnsi" w:cstheme="majorHAnsi"/>
        </w:rPr>
      </w:pPr>
      <w:r>
        <w:rPr>
          <w:rFonts w:asciiTheme="majorHAnsi" w:hAnsiTheme="majorHAnsi" w:cstheme="majorHAnsi"/>
        </w:rPr>
        <w:t>Rawls AFF</w:t>
      </w:r>
    </w:p>
    <w:p w14:paraId="73C00435" w14:textId="77777777" w:rsidR="00AA4938" w:rsidRPr="00A55A69" w:rsidRDefault="00AA4938" w:rsidP="00AA4938">
      <w:pPr>
        <w:pStyle w:val="Heading4"/>
        <w:spacing w:before="200"/>
        <w:rPr>
          <w:rFonts w:asciiTheme="majorHAnsi" w:hAnsiTheme="majorHAnsi" w:cstheme="majorHAnsi"/>
          <w:color w:val="000000"/>
        </w:rPr>
      </w:pPr>
      <w:r w:rsidRPr="00A55A69">
        <w:rPr>
          <w:rFonts w:asciiTheme="majorHAnsi" w:hAnsiTheme="majorHAnsi" w:cstheme="majorHAnsi"/>
          <w:color w:val="000000"/>
        </w:rPr>
        <w:t>I AFFIRM the resolution Resolved: A just government ought to recognize the unconditional right of workers to strike.</w:t>
      </w:r>
    </w:p>
    <w:p w14:paraId="286E647C" w14:textId="77777777" w:rsidR="00AA4938" w:rsidRPr="00A55A69" w:rsidRDefault="00AA4938" w:rsidP="00AA4938">
      <w:pPr>
        <w:rPr>
          <w:rFonts w:asciiTheme="majorHAnsi" w:hAnsiTheme="majorHAnsi" w:cstheme="majorHAnsi"/>
          <w:color w:val="000000"/>
        </w:rPr>
      </w:pPr>
    </w:p>
    <w:p w14:paraId="2E11AD02"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 xml:space="preserve">There are </w:t>
      </w:r>
      <w:r>
        <w:rPr>
          <w:rFonts w:asciiTheme="majorHAnsi" w:hAnsiTheme="majorHAnsi" w:cstheme="majorHAnsi"/>
          <w:b/>
          <w:bCs/>
          <w:color w:val="000000"/>
          <w:sz w:val="26"/>
          <w:szCs w:val="26"/>
        </w:rPr>
        <w:t xml:space="preserve">TWO </w:t>
      </w:r>
      <w:r w:rsidRPr="00A55A69">
        <w:rPr>
          <w:rFonts w:asciiTheme="majorHAnsi" w:hAnsiTheme="majorHAnsi" w:cstheme="majorHAnsi"/>
          <w:b/>
          <w:bCs/>
          <w:color w:val="000000"/>
          <w:sz w:val="26"/>
          <w:szCs w:val="26"/>
        </w:rPr>
        <w:t>key concepts that I will DEFINE for the round:</w:t>
      </w:r>
    </w:p>
    <w:p w14:paraId="7726F5E6" w14:textId="77777777" w:rsidR="00AA4938" w:rsidRPr="00A55A69" w:rsidRDefault="00AA4938" w:rsidP="00AA4938">
      <w:pPr>
        <w:rPr>
          <w:rFonts w:asciiTheme="majorHAnsi" w:hAnsiTheme="majorHAnsi" w:cstheme="majorHAnsi"/>
          <w:color w:val="000000"/>
        </w:rPr>
      </w:pPr>
    </w:p>
    <w:p w14:paraId="2CB46008" w14:textId="14B0AFBC" w:rsidR="00AA4938" w:rsidRDefault="00A1255B" w:rsidP="00AA4938">
      <w:pPr>
        <w:pStyle w:val="NormalWeb"/>
        <w:spacing w:before="0" w:beforeAutospacing="0" w:after="0" w:afterAutospacing="0"/>
        <w:rPr>
          <w:rFonts w:asciiTheme="majorHAnsi" w:hAnsiTheme="majorHAnsi" w:cstheme="majorHAnsi"/>
          <w:b/>
          <w:bCs/>
          <w:color w:val="000000"/>
          <w:sz w:val="26"/>
          <w:szCs w:val="26"/>
        </w:rPr>
      </w:pPr>
      <w:r>
        <w:rPr>
          <w:rFonts w:asciiTheme="majorHAnsi" w:hAnsiTheme="majorHAnsi" w:cstheme="majorHAnsi"/>
          <w:b/>
          <w:bCs/>
          <w:color w:val="000000"/>
          <w:sz w:val="26"/>
          <w:szCs w:val="26"/>
        </w:rPr>
        <w:t xml:space="preserve">Oxford Dictionary desfines </w:t>
      </w:r>
      <w:r w:rsidR="00AA4938">
        <w:rPr>
          <w:rFonts w:asciiTheme="majorHAnsi" w:hAnsiTheme="majorHAnsi" w:cstheme="majorHAnsi"/>
          <w:b/>
          <w:bCs/>
          <w:color w:val="000000"/>
          <w:sz w:val="26"/>
          <w:szCs w:val="26"/>
        </w:rPr>
        <w:t>unconditional as</w:t>
      </w:r>
      <w:r>
        <w:rPr>
          <w:rFonts w:asciiTheme="majorHAnsi" w:hAnsiTheme="majorHAnsi" w:cstheme="majorHAnsi"/>
          <w:b/>
          <w:bCs/>
          <w:color w:val="000000"/>
          <w:sz w:val="26"/>
          <w:szCs w:val="26"/>
        </w:rPr>
        <w:t>:</w:t>
      </w:r>
    </w:p>
    <w:p w14:paraId="4759CA8F" w14:textId="57CDFEB1" w:rsidR="00A1255B" w:rsidRPr="005516EB" w:rsidRDefault="00A1255B" w:rsidP="00AA4938">
      <w:pPr>
        <w:pStyle w:val="NormalWeb"/>
        <w:spacing w:before="0" w:beforeAutospacing="0" w:after="0" w:afterAutospacing="0"/>
        <w:rPr>
          <w:rStyle w:val="StyleUnderline"/>
          <w:b/>
          <w:bCs/>
        </w:rPr>
      </w:pPr>
      <w:r w:rsidRPr="005516EB">
        <w:rPr>
          <w:rStyle w:val="StyleUnderline"/>
          <w:b/>
          <w:bCs/>
          <w:highlight w:val="cyan"/>
        </w:rPr>
        <w:t>“not subject to any conditions.”</w:t>
      </w:r>
    </w:p>
    <w:p w14:paraId="51C8D0DA" w14:textId="77777777" w:rsidR="00AA4938" w:rsidRPr="00A55A69" w:rsidRDefault="00AA4938" w:rsidP="00AA4938">
      <w:pPr>
        <w:rPr>
          <w:rFonts w:asciiTheme="majorHAnsi" w:hAnsiTheme="majorHAnsi" w:cstheme="majorHAnsi"/>
          <w:color w:val="000000"/>
        </w:rPr>
      </w:pPr>
    </w:p>
    <w:p w14:paraId="20011A22" w14:textId="0403E2B2" w:rsidR="00AA4938" w:rsidRPr="00A55A69" w:rsidRDefault="00AA4938" w:rsidP="00AA4938">
      <w:pPr>
        <w:pStyle w:val="NormalWeb"/>
        <w:spacing w:before="0" w:beforeAutospacing="0" w:after="160" w:afterAutospacing="0"/>
        <w:rPr>
          <w:rFonts w:asciiTheme="majorHAnsi" w:hAnsiTheme="majorHAnsi" w:cstheme="majorHAnsi"/>
          <w:color w:val="000000"/>
        </w:rPr>
      </w:pPr>
      <w:r>
        <w:rPr>
          <w:rFonts w:asciiTheme="majorHAnsi" w:hAnsiTheme="majorHAnsi" w:cstheme="majorHAnsi"/>
          <w:b/>
          <w:bCs/>
          <w:color w:val="000000"/>
          <w:sz w:val="26"/>
          <w:szCs w:val="26"/>
        </w:rPr>
        <w:t>Second</w:t>
      </w:r>
      <w:r w:rsidRPr="00A55A69">
        <w:rPr>
          <w:rFonts w:asciiTheme="majorHAnsi" w:hAnsiTheme="majorHAnsi" w:cstheme="majorHAnsi"/>
          <w:b/>
          <w:bCs/>
          <w:color w:val="000000"/>
          <w:sz w:val="26"/>
          <w:szCs w:val="26"/>
        </w:rPr>
        <w:t xml:space="preserve">, governments </w:t>
      </w:r>
      <w:r w:rsidR="00EF26AC">
        <w:rPr>
          <w:rFonts w:asciiTheme="majorHAnsi" w:hAnsiTheme="majorHAnsi" w:cstheme="majorHAnsi"/>
          <w:b/>
          <w:bCs/>
          <w:color w:val="000000"/>
          <w:sz w:val="26"/>
          <w:szCs w:val="26"/>
        </w:rPr>
        <w:t>condition</w:t>
      </w:r>
      <w:r w:rsidRPr="00A55A69">
        <w:rPr>
          <w:rFonts w:asciiTheme="majorHAnsi" w:hAnsiTheme="majorHAnsi" w:cstheme="majorHAnsi"/>
          <w:b/>
          <w:bCs/>
          <w:color w:val="000000"/>
          <w:sz w:val="26"/>
          <w:szCs w:val="26"/>
        </w:rPr>
        <w:t xml:space="preserve"> the right to strike in at least three ways.  If an employee violates any one of these restrictions, they risk discipline or dismissal from their employer.  </w:t>
      </w:r>
      <w:r w:rsidRPr="00A55A69">
        <w:rPr>
          <w:rFonts w:asciiTheme="majorHAnsi" w:hAnsiTheme="majorHAnsi" w:cstheme="majorHAnsi"/>
          <w:b/>
          <w:bCs/>
          <w:color w:val="000000"/>
          <w:sz w:val="26"/>
          <w:szCs w:val="26"/>
          <w:u w:val="single"/>
        </w:rPr>
        <w:t xml:space="preserve">National Labor Relations Board no date </w:t>
      </w:r>
      <w:r w:rsidRPr="00A55A69">
        <w:rPr>
          <w:rFonts w:asciiTheme="majorHAnsi" w:hAnsiTheme="majorHAnsi" w:cstheme="majorHAnsi"/>
          <w:b/>
          <w:bCs/>
          <w:color w:val="000000"/>
          <w:sz w:val="26"/>
          <w:szCs w:val="26"/>
        </w:rPr>
        <w:t>explains: </w:t>
      </w:r>
    </w:p>
    <w:p w14:paraId="65544325"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rPr>
        <w:t>National Labor Relations Board. no date. “The Right to Strike” https://www.nlrb.gov/strikes</w:t>
      </w:r>
    </w:p>
    <w:p w14:paraId="6CA0D681"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[First ]Strikes [can be ]unlawful because of purpose</w:t>
      </w:r>
      <w:r w:rsidRPr="00A55A69">
        <w:rPr>
          <w:rFonts w:asciiTheme="majorHAnsi" w:hAnsiTheme="majorHAnsi" w:cstheme="majorHAnsi"/>
          <w:b/>
          <w:bCs/>
          <w:color w:val="000000"/>
          <w:sz w:val="26"/>
          <w:szCs w:val="26"/>
          <w:u w:val="single"/>
        </w:rPr>
        <w:t>. A</w:t>
      </w:r>
      <w:r w:rsidRPr="00A55A69">
        <w:rPr>
          <w:rFonts w:asciiTheme="majorHAnsi" w:hAnsiTheme="majorHAnsi" w:cstheme="majorHAnsi"/>
          <w:b/>
          <w:bCs/>
          <w:color w:val="000000"/>
          <w:u w:val="single"/>
        </w:rPr>
        <w:t xml:space="preserve"> strike may be unlawful because an object, or purpose, of the strike is unlawful. A strike in support of a union unfair labor practice, or one that would cause an employer to commit an unfair labor practice, may be a strike for an unlawful object.</w:t>
      </w:r>
      <w:r w:rsidRPr="00A55A69">
        <w:rPr>
          <w:rFonts w:asciiTheme="majorHAnsi" w:hAnsiTheme="majorHAnsi" w:cstheme="majorHAnsi"/>
          <w:color w:val="000000"/>
        </w:rPr>
        <w:t xml:space="preserve"> </w:t>
      </w:r>
      <w:r w:rsidRPr="00A55A69">
        <w:rPr>
          <w:rFonts w:asciiTheme="majorHAnsi" w:hAnsiTheme="majorHAnsi" w:cstheme="majorHAnsi"/>
          <w:color w:val="000000"/>
          <w:sz w:val="10"/>
          <w:szCs w:val="10"/>
        </w:rPr>
        <w:t>For example, it is an unfair labor practice for an employer to discharge an employee for failure to make certain lawful payments to the union when there is no union-security agreement in effect (Section 8(a)(3).</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A strike to compel an employer to do this would be a strike for an unlawful object and, therefore, an unlawful strike</w:t>
      </w:r>
      <w:r w:rsidRPr="00A55A69">
        <w:rPr>
          <w:rFonts w:asciiTheme="majorHAnsi" w:hAnsiTheme="majorHAnsi" w:cstheme="majorHAnsi"/>
          <w:color w:val="000000"/>
        </w:rPr>
        <w:t>.</w:t>
      </w:r>
      <w:r w:rsidRPr="00A55A69">
        <w:rPr>
          <w:rFonts w:asciiTheme="majorHAnsi" w:hAnsiTheme="majorHAnsi" w:cstheme="majorHAnsi"/>
          <w:color w:val="000000"/>
          <w:sz w:val="10"/>
          <w:szCs w:val="10"/>
        </w:rPr>
        <w:t xml:space="preserve"> Strikes of this nature will be discussed in connection with the various unfair labor practices in a later section of this guide.</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Furthermore, Section 8(b)(4) of the Act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[the law] prohibits strikes </w:t>
      </w:r>
      <w:r w:rsidRPr="00A55A69">
        <w:rPr>
          <w:rFonts w:asciiTheme="majorHAnsi" w:hAnsiTheme="majorHAnsi" w:cstheme="majorHAnsi"/>
          <w:b/>
          <w:bCs/>
          <w:color w:val="000000"/>
          <w:sz w:val="26"/>
          <w:szCs w:val="26"/>
          <w:u w:val="single"/>
        </w:rPr>
        <w:t xml:space="preserve">for certain objects </w:t>
      </w:r>
      <w:r w:rsidRPr="00A55A69">
        <w:rPr>
          <w:rFonts w:asciiTheme="majorHAnsi" w:hAnsiTheme="majorHAnsi" w:cstheme="majorHAnsi"/>
          <w:b/>
          <w:bCs/>
          <w:color w:val="000000"/>
          <w:sz w:val="26"/>
          <w:szCs w:val="26"/>
          <w:u w:val="single"/>
          <w:shd w:val="clear" w:color="auto" w:fill="FFFF00"/>
        </w:rPr>
        <w:t>even though the objects are not</w:t>
      </w:r>
      <w:r w:rsidRPr="00A55A69">
        <w:rPr>
          <w:rFonts w:asciiTheme="majorHAnsi" w:hAnsiTheme="majorHAnsi" w:cstheme="majorHAnsi"/>
          <w:b/>
          <w:bCs/>
          <w:color w:val="000000"/>
          <w:sz w:val="26"/>
          <w:szCs w:val="26"/>
          <w:u w:val="single"/>
        </w:rPr>
        <w:t xml:space="preserve"> necessarily </w:t>
      </w:r>
      <w:r w:rsidRPr="00A55A69">
        <w:rPr>
          <w:rFonts w:asciiTheme="majorHAnsi" w:hAnsiTheme="majorHAnsi" w:cstheme="majorHAnsi"/>
          <w:b/>
          <w:bCs/>
          <w:color w:val="000000"/>
          <w:sz w:val="26"/>
          <w:szCs w:val="26"/>
          <w:u w:val="single"/>
          <w:shd w:val="clear" w:color="auto" w:fill="FFFF00"/>
        </w:rPr>
        <w:t>unlawful</w:t>
      </w:r>
      <w:r w:rsidRPr="00A55A69">
        <w:rPr>
          <w:rFonts w:asciiTheme="majorHAnsi" w:hAnsiTheme="majorHAnsi" w:cstheme="majorHAnsi"/>
          <w:b/>
          <w:bCs/>
          <w:color w:val="000000"/>
          <w:u w:val="single"/>
        </w:rPr>
        <w:t xml:space="preserve"> if achieved by other </w:t>
      </w:r>
      <w:r w:rsidRPr="00A55A69">
        <w:rPr>
          <w:rFonts w:asciiTheme="majorHAnsi" w:hAnsiTheme="majorHAnsi" w:cstheme="majorHAnsi"/>
          <w:b/>
          <w:bCs/>
          <w:color w:val="000000"/>
          <w:sz w:val="26"/>
          <w:szCs w:val="26"/>
          <w:u w:val="single"/>
        </w:rPr>
        <w:t xml:space="preserve">means. </w:t>
      </w:r>
      <w:r w:rsidRPr="00A55A69">
        <w:rPr>
          <w:rFonts w:asciiTheme="majorHAnsi" w:hAnsiTheme="majorHAnsi" w:cstheme="majorHAnsi"/>
          <w:b/>
          <w:bCs/>
          <w:color w:val="000000"/>
          <w:sz w:val="26"/>
          <w:szCs w:val="26"/>
          <w:u w:val="single"/>
          <w:shd w:val="clear" w:color="auto" w:fill="FFFF00"/>
        </w:rPr>
        <w:t>An example</w:t>
      </w:r>
      <w:r w:rsidRPr="00A55A69">
        <w:rPr>
          <w:rFonts w:asciiTheme="majorHAnsi" w:hAnsiTheme="majorHAnsi" w:cstheme="majorHAnsi"/>
          <w:b/>
          <w:bCs/>
          <w:color w:val="000000"/>
          <w:sz w:val="26"/>
          <w:szCs w:val="26"/>
          <w:u w:val="single"/>
        </w:rPr>
        <w:t xml:space="preserve"> of this would be </w:t>
      </w:r>
      <w:r w:rsidRPr="00A55A69">
        <w:rPr>
          <w:rFonts w:asciiTheme="majorHAnsi" w:hAnsiTheme="majorHAnsi" w:cstheme="majorHAnsi"/>
          <w:b/>
          <w:bCs/>
          <w:color w:val="000000"/>
          <w:sz w:val="26"/>
          <w:szCs w:val="26"/>
          <w:u w:val="single"/>
          <w:shd w:val="clear" w:color="auto" w:fill="FFFF00"/>
        </w:rPr>
        <w:t>a strike to compel Employer A to cease doing business with Employer B.</w:t>
      </w:r>
      <w:r w:rsidRPr="00A55A69">
        <w:rPr>
          <w:rFonts w:asciiTheme="majorHAnsi" w:hAnsiTheme="majorHAnsi" w:cstheme="majorHAnsi"/>
          <w:b/>
          <w:bCs/>
          <w:color w:val="000000"/>
          <w:sz w:val="26"/>
          <w:szCs w:val="26"/>
          <w:u w:val="single"/>
        </w:rPr>
        <w:t xml:space="preserve"> It </w:t>
      </w:r>
      <w:r w:rsidRPr="00A55A69">
        <w:rPr>
          <w:rFonts w:asciiTheme="majorHAnsi" w:hAnsiTheme="majorHAnsi" w:cstheme="majorHAnsi"/>
          <w:b/>
          <w:bCs/>
          <w:color w:val="000000"/>
          <w:sz w:val="26"/>
          <w:szCs w:val="26"/>
          <w:u w:val="single"/>
          <w:shd w:val="clear" w:color="auto" w:fill="FFFF00"/>
        </w:rPr>
        <w:t>is</w:t>
      </w:r>
      <w:r w:rsidRPr="00A55A69">
        <w:rPr>
          <w:rFonts w:asciiTheme="majorHAnsi" w:hAnsiTheme="majorHAnsi" w:cstheme="majorHAnsi"/>
          <w:b/>
          <w:bCs/>
          <w:color w:val="000000"/>
          <w:sz w:val="26"/>
          <w:szCs w:val="26"/>
          <w:u w:val="single"/>
        </w:rPr>
        <w:t xml:space="preserve"> not unlawful for Employer A voluntarily to stop doing business with Employer B, nor is it unlawful for a union merely to request that it do so. It is, however, </w:t>
      </w:r>
      <w:r w:rsidRPr="00A55A69">
        <w:rPr>
          <w:rFonts w:asciiTheme="majorHAnsi" w:hAnsiTheme="majorHAnsi" w:cstheme="majorHAnsi"/>
          <w:b/>
          <w:bCs/>
          <w:color w:val="000000"/>
          <w:sz w:val="26"/>
          <w:szCs w:val="26"/>
          <w:u w:val="single"/>
          <w:shd w:val="clear" w:color="auto" w:fill="FFFF00"/>
        </w:rPr>
        <w:t>unlawful</w:t>
      </w:r>
      <w:r w:rsidRPr="00A55A69">
        <w:rPr>
          <w:rFonts w:asciiTheme="majorHAnsi" w:hAnsiTheme="majorHAnsi" w:cstheme="majorHAnsi"/>
          <w:b/>
          <w:bCs/>
          <w:color w:val="000000"/>
          <w:sz w:val="26"/>
          <w:szCs w:val="26"/>
          <w:u w:val="single"/>
        </w:rPr>
        <w:t xml:space="preserve"> for the union to strike with an object of forcing the employer to do so. These points will be covered in more detail in the explanation of Section 8(b)(4). In any event, </w:t>
      </w:r>
      <w:r w:rsidRPr="00A55A69">
        <w:rPr>
          <w:rFonts w:asciiTheme="majorHAnsi" w:hAnsiTheme="majorHAnsi" w:cstheme="majorHAnsi"/>
          <w:b/>
          <w:bCs/>
          <w:color w:val="000000"/>
          <w:sz w:val="26"/>
          <w:szCs w:val="26"/>
          <w:u w:val="single"/>
          <w:shd w:val="clear" w:color="auto" w:fill="FFFF00"/>
        </w:rPr>
        <w:t>employees who participate in an unlawful strike may be discharged</w:t>
      </w:r>
      <w:r w:rsidRPr="00A55A69">
        <w:rPr>
          <w:rFonts w:asciiTheme="majorHAnsi" w:hAnsiTheme="majorHAnsi" w:cstheme="majorHAnsi"/>
          <w:b/>
          <w:bCs/>
          <w:color w:val="000000"/>
          <w:sz w:val="26"/>
          <w:szCs w:val="26"/>
          <w:u w:val="single"/>
        </w:rPr>
        <w:t xml:space="preserve"> and are not entitled to reinstatement. </w:t>
      </w:r>
    </w:p>
    <w:p w14:paraId="7151FA90"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 xml:space="preserve">[Second] Strikes [can be ]unlawful because of </w:t>
      </w:r>
      <w:r w:rsidRPr="00A55A69">
        <w:rPr>
          <w:rFonts w:asciiTheme="majorHAnsi" w:hAnsiTheme="majorHAnsi" w:cstheme="majorHAnsi"/>
          <w:b/>
          <w:bCs/>
          <w:color w:val="000000"/>
          <w:sz w:val="26"/>
          <w:szCs w:val="26"/>
          <w:u w:val="single"/>
        </w:rPr>
        <w:t xml:space="preserve">timing—Effect of no-strike </w:t>
      </w:r>
      <w:r w:rsidRPr="00A55A69">
        <w:rPr>
          <w:rFonts w:asciiTheme="majorHAnsi" w:hAnsiTheme="majorHAnsi" w:cstheme="majorHAnsi"/>
          <w:b/>
          <w:bCs/>
          <w:color w:val="000000"/>
          <w:sz w:val="26"/>
          <w:szCs w:val="26"/>
          <w:u w:val="single"/>
          <w:shd w:val="clear" w:color="auto" w:fill="FFFF00"/>
        </w:rPr>
        <w:t>contract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 A strike that violates a no-strike provision </w:t>
      </w:r>
      <w:r w:rsidRPr="00A55A69">
        <w:rPr>
          <w:rFonts w:asciiTheme="majorHAnsi" w:hAnsiTheme="majorHAnsi" w:cstheme="majorHAnsi"/>
          <w:b/>
          <w:bCs/>
          <w:color w:val="000000"/>
          <w:sz w:val="26"/>
          <w:szCs w:val="26"/>
          <w:u w:val="single"/>
        </w:rPr>
        <w:t xml:space="preserve">of a contract </w:t>
      </w:r>
      <w:r w:rsidRPr="00A55A69">
        <w:rPr>
          <w:rFonts w:asciiTheme="majorHAnsi" w:hAnsiTheme="majorHAnsi" w:cstheme="majorHAnsi"/>
          <w:b/>
          <w:bCs/>
          <w:color w:val="000000"/>
          <w:sz w:val="26"/>
          <w:szCs w:val="26"/>
          <w:u w:val="single"/>
          <w:shd w:val="clear" w:color="auto" w:fill="FFFF00"/>
        </w:rPr>
        <w:t>is not protected</w:t>
      </w:r>
      <w:r w:rsidRPr="00A55A69">
        <w:rPr>
          <w:rFonts w:asciiTheme="majorHAnsi" w:hAnsiTheme="majorHAnsi" w:cstheme="majorHAnsi"/>
          <w:b/>
          <w:bCs/>
          <w:color w:val="000000"/>
          <w:u w:val="single"/>
        </w:rPr>
        <w:t xml:space="preserve"> by the Act, </w:t>
      </w:r>
      <w:r w:rsidRPr="00A55A69">
        <w:rPr>
          <w:rFonts w:asciiTheme="majorHAnsi" w:hAnsiTheme="majorHAnsi" w:cstheme="majorHAnsi"/>
          <w:b/>
          <w:bCs/>
          <w:color w:val="000000"/>
          <w:sz w:val="26"/>
          <w:szCs w:val="26"/>
          <w:u w:val="single"/>
          <w:shd w:val="clear" w:color="auto" w:fill="FFFF00"/>
        </w:rPr>
        <w:t>and</w:t>
      </w:r>
      <w:r w:rsidRPr="00A55A69">
        <w:rPr>
          <w:rFonts w:asciiTheme="majorHAnsi" w:hAnsiTheme="majorHAnsi" w:cstheme="majorHAnsi"/>
          <w:b/>
          <w:bCs/>
          <w:color w:val="000000"/>
          <w:u w:val="single"/>
        </w:rPr>
        <w:t xml:space="preserve"> the striking employees can be discharged or otherwise disciplined, unless the strike is called to protest certain kinds of unfair labor practices committed by the employer</w:t>
      </w:r>
      <w:r w:rsidRPr="00A55A69">
        <w:rPr>
          <w:rFonts w:asciiTheme="majorHAnsi" w:hAnsiTheme="majorHAnsi" w:cstheme="majorHAnsi"/>
          <w:b/>
          <w:bCs/>
          <w:color w:val="000000"/>
          <w:sz w:val="10"/>
          <w:szCs w:val="10"/>
          <w:u w:val="single"/>
        </w:rPr>
        <w:t xml:space="preserve">. </w:t>
      </w:r>
      <w:r w:rsidRPr="00A55A69">
        <w:rPr>
          <w:rFonts w:asciiTheme="majorHAnsi" w:hAnsiTheme="majorHAnsi" w:cstheme="majorHAnsi"/>
          <w:color w:val="000000"/>
          <w:sz w:val="10"/>
          <w:szCs w:val="10"/>
        </w:rPr>
        <w:t>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Same—Strikes at end of contract period.Section 8(d) provides that when either party desires to terminate or change an existing contract, it must comply with certain conditions. If these requirements are not met,</w:t>
      </w:r>
      <w:r w:rsidRPr="00A55A69">
        <w:rPr>
          <w:rFonts w:asciiTheme="majorHAnsi" w:hAnsiTheme="majorHAnsi" w:cstheme="majorHAnsi"/>
          <w:b/>
          <w:bCs/>
          <w:color w:val="000000"/>
          <w:sz w:val="10"/>
          <w:szCs w:val="10"/>
          <w:u w:val="single"/>
          <w:shd w:val="clear" w:color="auto" w:fill="FFFF00"/>
        </w:rPr>
        <w:t xml:space="preserve"> </w:t>
      </w:r>
      <w:r w:rsidRPr="00A55A69">
        <w:rPr>
          <w:rFonts w:asciiTheme="majorHAnsi" w:hAnsiTheme="majorHAnsi" w:cstheme="majorHAnsi"/>
          <w:b/>
          <w:bCs/>
          <w:color w:val="000000"/>
          <w:sz w:val="26"/>
          <w:szCs w:val="26"/>
          <w:u w:val="single"/>
          <w:shd w:val="clear" w:color="auto" w:fill="FFFF00"/>
        </w:rPr>
        <w:t xml:space="preserve">a strike to </w:t>
      </w:r>
      <w:r w:rsidRPr="00A55A69">
        <w:rPr>
          <w:rFonts w:asciiTheme="majorHAnsi" w:hAnsiTheme="majorHAnsi" w:cstheme="majorHAnsi"/>
          <w:b/>
          <w:bCs/>
          <w:color w:val="000000"/>
          <w:sz w:val="26"/>
          <w:szCs w:val="26"/>
          <w:u w:val="single"/>
        </w:rPr>
        <w:t xml:space="preserve">terminate or </w:t>
      </w:r>
      <w:r w:rsidRPr="00A55A69">
        <w:rPr>
          <w:rFonts w:asciiTheme="majorHAnsi" w:hAnsiTheme="majorHAnsi" w:cstheme="majorHAnsi"/>
          <w:b/>
          <w:bCs/>
          <w:color w:val="000000"/>
          <w:sz w:val="26"/>
          <w:szCs w:val="26"/>
          <w:u w:val="single"/>
          <w:shd w:val="clear" w:color="auto" w:fill="FFFF00"/>
        </w:rPr>
        <w:t xml:space="preserve">change a contract is unlawful </w:t>
      </w:r>
      <w:r w:rsidRPr="00A55A69">
        <w:rPr>
          <w:rFonts w:asciiTheme="majorHAnsi" w:hAnsiTheme="majorHAnsi" w:cstheme="majorHAnsi"/>
          <w:b/>
          <w:bCs/>
          <w:color w:val="000000"/>
          <w:u w:val="single"/>
        </w:rPr>
        <w:t xml:space="preserve">and participating strikers lose their status as employees of the employer engaged in the labor dispute. </w:t>
      </w:r>
      <w:r w:rsidRPr="00A55A69">
        <w:rPr>
          <w:rFonts w:asciiTheme="majorHAnsi" w:hAnsiTheme="majorHAnsi" w:cstheme="majorHAnsi"/>
          <w:color w:val="000000"/>
          <w:sz w:val="10"/>
          <w:szCs w:val="10"/>
        </w:rPr>
        <w:t>If the strike was caused by the unfair labor practice of the employer, however, the strikers are classified as unfair labor practice strikers and their status is not affected by failure to follow the required procedure. 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 xml:space="preserve">The U.S. Supreme Court has ruled that </w:t>
      </w:r>
      <w:r w:rsidRPr="00A55A69">
        <w:rPr>
          <w:rFonts w:asciiTheme="majorHAnsi" w:hAnsiTheme="majorHAnsi" w:cstheme="majorHAnsi"/>
          <w:b/>
          <w:bCs/>
          <w:color w:val="000000"/>
          <w:sz w:val="26"/>
          <w:szCs w:val="26"/>
          <w:u w:val="single"/>
        </w:rPr>
        <w:t xml:space="preserve">[Fourth] a “sitdown” strike, when employees simply stay in the plant and refuse to work, thus depriving the owner of property, is not protected by the law. </w:t>
      </w:r>
      <w:r w:rsidRPr="00A55A69">
        <w:rPr>
          <w:rFonts w:asciiTheme="majorHAnsi" w:hAnsiTheme="majorHAnsi" w:cstheme="majorHAnsi"/>
          <w:color w:val="000000"/>
          <w:sz w:val="10"/>
          <w:szCs w:val="10"/>
        </w:rPr>
        <w:t>Examples of serious misconduct that could cause the employees involved to lose their right to reinstatement are:Strikers physically blocking persons from entering or leaving a struck plant. Strikers threatening violence against nonstriking employees. Strikers attacking management representatives.</w:t>
      </w:r>
      <w:r w:rsidRPr="00A55A69">
        <w:rPr>
          <w:rFonts w:asciiTheme="majorHAnsi" w:hAnsiTheme="majorHAnsi" w:cstheme="majorHAnsi"/>
          <w:color w:val="000000"/>
        </w:rPr>
        <w:t xml:space="preserve">  </w:t>
      </w:r>
      <w:r w:rsidRPr="00A55A69">
        <w:rPr>
          <w:rFonts w:asciiTheme="majorHAnsi" w:hAnsiTheme="majorHAnsi" w:cstheme="majorHAnsi"/>
          <w:b/>
          <w:bCs/>
          <w:color w:val="000000"/>
          <w:sz w:val="26"/>
          <w:szCs w:val="26"/>
          <w:u w:val="single"/>
          <w:shd w:val="clear" w:color="auto" w:fill="FFFF00"/>
        </w:rPr>
        <w:t xml:space="preserve">[Third] </w:t>
      </w:r>
      <w:r w:rsidRPr="00A55A69">
        <w:rPr>
          <w:rFonts w:asciiTheme="majorHAnsi" w:hAnsiTheme="majorHAnsi" w:cstheme="majorHAnsi"/>
          <w:b/>
          <w:bCs/>
          <w:color w:val="000000"/>
          <w:sz w:val="26"/>
          <w:szCs w:val="26"/>
          <w:u w:val="single"/>
        </w:rPr>
        <w:t>Section 8(g)—Striking or Picketing a Health Care Institution Without Notice. Section 8(g</w:t>
      </w:r>
      <w:r w:rsidRPr="00A55A69">
        <w:rPr>
          <w:rFonts w:asciiTheme="majorHAnsi" w:hAnsiTheme="majorHAnsi" w:cstheme="majorHAnsi"/>
          <w:b/>
          <w:bCs/>
          <w:color w:val="000000"/>
          <w:sz w:val="26"/>
          <w:szCs w:val="26"/>
          <w:u w:val="single"/>
          <w:shd w:val="clear" w:color="auto" w:fill="FFFF00"/>
        </w:rPr>
        <w:t>)[the law] prohibits a labor organization from engaging in a strike</w:t>
      </w:r>
      <w:r w:rsidRPr="00A55A69">
        <w:rPr>
          <w:rFonts w:asciiTheme="majorHAnsi" w:hAnsiTheme="majorHAnsi" w:cstheme="majorHAnsi"/>
          <w:b/>
          <w:bCs/>
          <w:color w:val="000000"/>
          <w:sz w:val="26"/>
          <w:szCs w:val="26"/>
          <w:u w:val="single"/>
        </w:rPr>
        <w:t xml:space="preserve">, picketing, or other concerted refusal to work at any health care institution </w:t>
      </w:r>
      <w:r w:rsidRPr="00A55A69">
        <w:rPr>
          <w:rFonts w:asciiTheme="majorHAnsi" w:hAnsiTheme="majorHAnsi" w:cstheme="majorHAnsi"/>
          <w:b/>
          <w:bCs/>
          <w:color w:val="000000"/>
          <w:sz w:val="26"/>
          <w:szCs w:val="26"/>
          <w:u w:val="single"/>
          <w:shd w:val="clear" w:color="auto" w:fill="FFFF00"/>
        </w:rPr>
        <w:t>without first giving</w:t>
      </w:r>
      <w:r w:rsidRPr="00A55A69">
        <w:rPr>
          <w:rFonts w:asciiTheme="majorHAnsi" w:hAnsiTheme="majorHAnsi" w:cstheme="majorHAnsi"/>
          <w:b/>
          <w:bCs/>
          <w:color w:val="000000"/>
          <w:sz w:val="26"/>
          <w:szCs w:val="26"/>
          <w:u w:val="single"/>
        </w:rPr>
        <w:t xml:space="preserve"> at least 10 days’ </w:t>
      </w:r>
      <w:r w:rsidRPr="00A55A69">
        <w:rPr>
          <w:rFonts w:asciiTheme="majorHAnsi" w:hAnsiTheme="majorHAnsi" w:cstheme="majorHAnsi"/>
          <w:b/>
          <w:bCs/>
          <w:color w:val="000000"/>
          <w:sz w:val="26"/>
          <w:szCs w:val="26"/>
          <w:u w:val="single"/>
          <w:shd w:val="clear" w:color="auto" w:fill="FFFF00"/>
        </w:rPr>
        <w:t>notice in writing</w:t>
      </w:r>
      <w:r w:rsidRPr="00A55A69">
        <w:rPr>
          <w:rFonts w:asciiTheme="majorHAnsi" w:hAnsiTheme="majorHAnsi" w:cstheme="majorHAnsi"/>
          <w:b/>
          <w:bCs/>
          <w:color w:val="000000"/>
          <w:u w:val="single"/>
        </w:rPr>
        <w:t xml:space="preserve"> to the institution and the Federal Mediation and Conciliation Service. </w:t>
      </w:r>
      <w:r w:rsidRPr="00A55A69">
        <w:rPr>
          <w:rFonts w:asciiTheme="majorHAnsi" w:hAnsiTheme="majorHAnsi" w:cstheme="majorHAnsi"/>
          <w:color w:val="000000"/>
          <w:sz w:val="10"/>
          <w:szCs w:val="10"/>
        </w:rPr>
        <w:t>For more information please see the  </w:t>
      </w:r>
      <w:hyperlink r:id="rId9" w:history="1">
        <w:r w:rsidRPr="00A55A69">
          <w:rPr>
            <w:rStyle w:val="FollowedHyperlink"/>
            <w:rFonts w:asciiTheme="majorHAnsi" w:hAnsiTheme="majorHAnsi" w:cstheme="majorHAnsi"/>
            <w:sz w:val="10"/>
            <w:szCs w:val="10"/>
          </w:rPr>
          <w:t>Basic Guide to the National Labor Relations Act</w:t>
        </w:r>
      </w:hyperlink>
      <w:r w:rsidRPr="00A55A69">
        <w:rPr>
          <w:rFonts w:asciiTheme="majorHAnsi" w:hAnsiTheme="majorHAnsi" w:cstheme="majorHAnsi"/>
          <w:color w:val="000000"/>
          <w:sz w:val="10"/>
          <w:szCs w:val="10"/>
        </w:rPr>
        <w:t>. </w:t>
      </w:r>
    </w:p>
    <w:p w14:paraId="71064F22" w14:textId="77777777" w:rsidR="00AA4938" w:rsidRPr="00A55A69" w:rsidRDefault="00AA4938" w:rsidP="00AA4938">
      <w:pPr>
        <w:rPr>
          <w:rFonts w:asciiTheme="majorHAnsi" w:hAnsiTheme="majorHAnsi" w:cstheme="majorHAnsi"/>
          <w:color w:val="000000"/>
        </w:rPr>
      </w:pPr>
    </w:p>
    <w:p w14:paraId="1A16D00D"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Next, I have ONE observation about the resolution:</w:t>
      </w:r>
    </w:p>
    <w:p w14:paraId="78385092" w14:textId="77777777" w:rsidR="00AA4938" w:rsidRPr="00A55A69" w:rsidRDefault="00AA4938" w:rsidP="00AA4938">
      <w:pPr>
        <w:rPr>
          <w:rFonts w:asciiTheme="majorHAnsi" w:hAnsiTheme="majorHAnsi" w:cstheme="majorHAnsi"/>
          <w:color w:val="000000"/>
        </w:rPr>
      </w:pPr>
    </w:p>
    <w:p w14:paraId="2377E6AE"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The word UNCONDITIONAL means the removal of restrictions that directly limit striking.  It does not mean that the government would recognize strikes that break OTHER laws, like security from violence or protections for property.  Instead, the affirmative ONLY removes ALL of the restrictions for workers that ALREADY have the right to strike.</w:t>
      </w:r>
    </w:p>
    <w:p w14:paraId="49D95B94" w14:textId="77777777" w:rsidR="00AA4938" w:rsidRPr="00A55A69" w:rsidRDefault="00AA4938" w:rsidP="00AA4938">
      <w:pPr>
        <w:rPr>
          <w:rFonts w:asciiTheme="majorHAnsi" w:hAnsiTheme="majorHAnsi" w:cstheme="majorHAnsi"/>
          <w:color w:val="000000"/>
        </w:rPr>
      </w:pPr>
    </w:p>
    <w:p w14:paraId="329B29B6"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Now, my FRAMEWORK.</w:t>
      </w:r>
    </w:p>
    <w:p w14:paraId="059C0902" w14:textId="77777777" w:rsidR="00AA4938" w:rsidRPr="00A55A69" w:rsidRDefault="00AA4938" w:rsidP="00AA4938">
      <w:pPr>
        <w:rPr>
          <w:rFonts w:asciiTheme="majorHAnsi" w:hAnsiTheme="majorHAnsi" w:cstheme="majorHAnsi"/>
          <w:color w:val="000000"/>
        </w:rPr>
      </w:pPr>
    </w:p>
    <w:p w14:paraId="4E1235B1" w14:textId="77777777" w:rsidR="00AA4938" w:rsidRPr="00A55A69" w:rsidRDefault="00AA4938" w:rsidP="00AA4938">
      <w:pPr>
        <w:pStyle w:val="Heading4"/>
        <w:rPr>
          <w:rFonts w:asciiTheme="majorHAnsi" w:hAnsiTheme="majorHAnsi" w:cstheme="majorHAnsi"/>
          <w:color w:val="000000"/>
        </w:rPr>
      </w:pPr>
      <w:r w:rsidRPr="00A55A69">
        <w:rPr>
          <w:rFonts w:asciiTheme="majorHAnsi" w:hAnsiTheme="majorHAnsi" w:cstheme="majorHAnsi"/>
          <w:color w:val="000000"/>
        </w:rPr>
        <w:t>I VALUE JUSTICE because it is the constitutive obligation of a just government. </w:t>
      </w:r>
    </w:p>
    <w:p w14:paraId="2BA2A856" w14:textId="77777777" w:rsidR="00AA4938" w:rsidRPr="00A55A69" w:rsidRDefault="00AA4938" w:rsidP="00AA4938">
      <w:pPr>
        <w:rPr>
          <w:rFonts w:asciiTheme="majorHAnsi" w:hAnsiTheme="majorHAnsi" w:cstheme="majorHAnsi"/>
          <w:color w:val="000000"/>
        </w:rPr>
      </w:pPr>
    </w:p>
    <w:p w14:paraId="1A20A756" w14:textId="77777777" w:rsidR="00AA4938" w:rsidRPr="00A55A69" w:rsidRDefault="00AA4938" w:rsidP="00AA4938">
      <w:pPr>
        <w:pStyle w:val="Heading4"/>
        <w:rPr>
          <w:rFonts w:asciiTheme="majorHAnsi" w:hAnsiTheme="majorHAnsi" w:cstheme="majorHAnsi"/>
          <w:color w:val="000000"/>
        </w:rPr>
      </w:pPr>
      <w:r w:rsidRPr="00A55A69">
        <w:rPr>
          <w:rFonts w:asciiTheme="majorHAnsi" w:hAnsiTheme="majorHAnsi" w:cstheme="majorHAnsi"/>
          <w:color w:val="000000"/>
        </w:rPr>
        <w:t xml:space="preserve">Justice is best realized behind the VEIL OF IGNORANCE.  The veil of ignorance simply means that true justice can only be determined if people are UNAWARE of their social position. </w:t>
      </w:r>
      <w:r w:rsidRPr="00A55A69">
        <w:rPr>
          <w:rFonts w:asciiTheme="majorHAnsi" w:hAnsiTheme="majorHAnsi" w:cstheme="majorHAnsi"/>
          <w:color w:val="000000"/>
          <w:u w:val="single"/>
        </w:rPr>
        <w:t xml:space="preserve">PhD professor John Rawls </w:t>
      </w:r>
      <w:r w:rsidRPr="00A55A69">
        <w:rPr>
          <w:rFonts w:asciiTheme="majorHAnsi" w:hAnsiTheme="majorHAnsi" w:cstheme="majorHAnsi"/>
          <w:color w:val="000000"/>
        </w:rPr>
        <w:t xml:space="preserve">further explains in </w:t>
      </w:r>
      <w:r w:rsidRPr="00A55A69">
        <w:rPr>
          <w:rFonts w:asciiTheme="majorHAnsi" w:hAnsiTheme="majorHAnsi" w:cstheme="majorHAnsi"/>
          <w:color w:val="000000"/>
          <w:u w:val="single"/>
        </w:rPr>
        <w:t>1971</w:t>
      </w:r>
      <w:r w:rsidRPr="00A55A69">
        <w:rPr>
          <w:rFonts w:asciiTheme="majorHAnsi" w:hAnsiTheme="majorHAnsi" w:cstheme="majorHAnsi"/>
          <w:color w:val="000000"/>
        </w:rPr>
        <w:t>:</w:t>
      </w:r>
    </w:p>
    <w:p w14:paraId="71C05BA4"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0"/>
          <w:szCs w:val="20"/>
        </w:rPr>
        <w:t>[John Rawls, “A Theory of Justice” 1971]</w:t>
      </w:r>
    </w:p>
    <w:p w14:paraId="7B8894C4"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6"/>
          <w:szCs w:val="26"/>
        </w:rPr>
        <w:t>Now the reasons for the veil of ignorance go beyond mere simplicity. We want to define the original position so that we get the desired solution</w:t>
      </w:r>
      <w:r w:rsidRPr="00A55A69">
        <w:rPr>
          <w:rFonts w:asciiTheme="majorHAnsi" w:hAnsiTheme="majorHAnsi" w:cstheme="majorHAnsi"/>
          <w:b/>
          <w:bCs/>
          <w:color w:val="000000"/>
          <w:sz w:val="26"/>
          <w:szCs w:val="26"/>
          <w:u w:val="single"/>
        </w:rPr>
        <w:t xml:space="preserve">. If </w:t>
      </w:r>
      <w:r w:rsidRPr="00A55A69">
        <w:rPr>
          <w:rFonts w:asciiTheme="majorHAnsi" w:hAnsiTheme="majorHAnsi" w:cstheme="majorHAnsi"/>
          <w:color w:val="000000"/>
          <w:sz w:val="26"/>
          <w:szCs w:val="26"/>
        </w:rPr>
        <w:t xml:space="preserve">a </w:t>
      </w:r>
      <w:r w:rsidRPr="00A55A69">
        <w:rPr>
          <w:rFonts w:asciiTheme="majorHAnsi" w:hAnsiTheme="majorHAnsi" w:cstheme="majorHAnsi"/>
          <w:b/>
          <w:bCs/>
          <w:color w:val="000000"/>
          <w:sz w:val="26"/>
          <w:szCs w:val="26"/>
          <w:u w:val="single"/>
        </w:rPr>
        <w:t>knowledge of particulars is allowed, then the outcome is biased by arbitrary contingencies</w:t>
      </w:r>
      <w:r w:rsidRPr="00A55A69">
        <w:rPr>
          <w:rFonts w:asciiTheme="majorHAnsi" w:hAnsiTheme="majorHAnsi" w:cstheme="majorHAnsi"/>
          <w:color w:val="000000"/>
          <w:sz w:val="26"/>
          <w:szCs w:val="26"/>
        </w:rPr>
        <w:t xml:space="preserve">. As already observed, to each according to his threat advantage is not a principle of justice. </w:t>
      </w:r>
      <w:r w:rsidRPr="00A55A69">
        <w:rPr>
          <w:rFonts w:asciiTheme="majorHAnsi" w:hAnsiTheme="majorHAnsi" w:cstheme="majorHAnsi"/>
          <w:b/>
          <w:bCs/>
          <w:color w:val="000000"/>
          <w:sz w:val="26"/>
          <w:szCs w:val="26"/>
          <w:u w:val="single"/>
        </w:rPr>
        <w:t xml:space="preserve">If </w:t>
      </w:r>
      <w:r w:rsidRPr="00A55A69">
        <w:rPr>
          <w:rFonts w:asciiTheme="majorHAnsi" w:hAnsiTheme="majorHAnsi" w:cstheme="majorHAnsi"/>
          <w:b/>
          <w:bCs/>
          <w:color w:val="000000"/>
          <w:sz w:val="26"/>
          <w:szCs w:val="26"/>
          <w:u w:val="single"/>
          <w:shd w:val="clear" w:color="auto" w:fill="00FFFF"/>
        </w:rPr>
        <w:t>the original</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 xml:space="preserve">position </w:t>
      </w:r>
      <w:r w:rsidRPr="00A55A69">
        <w:rPr>
          <w:rFonts w:asciiTheme="majorHAnsi" w:hAnsiTheme="majorHAnsi" w:cstheme="majorHAnsi"/>
          <w:b/>
          <w:bCs/>
          <w:color w:val="000000"/>
          <w:sz w:val="26"/>
          <w:szCs w:val="26"/>
          <w:u w:val="single"/>
        </w:rPr>
        <w:t xml:space="preserve">is to </w:t>
      </w:r>
      <w:r w:rsidRPr="00A55A69">
        <w:rPr>
          <w:rFonts w:asciiTheme="majorHAnsi" w:hAnsiTheme="majorHAnsi" w:cstheme="majorHAnsi"/>
          <w:b/>
          <w:bCs/>
          <w:color w:val="000000"/>
          <w:sz w:val="26"/>
          <w:szCs w:val="26"/>
          <w:u w:val="single"/>
          <w:shd w:val="clear" w:color="auto" w:fill="00FFFF"/>
        </w:rPr>
        <w:t>yield[s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 xml:space="preserve">agreements that are just, </w:t>
      </w:r>
      <w:r w:rsidRPr="00A55A69">
        <w:rPr>
          <w:rFonts w:asciiTheme="majorHAnsi" w:hAnsiTheme="majorHAnsi" w:cstheme="majorHAnsi"/>
          <w:b/>
          <w:bCs/>
          <w:color w:val="000000"/>
          <w:sz w:val="26"/>
          <w:szCs w:val="26"/>
          <w:u w:val="single"/>
        </w:rPr>
        <w:t xml:space="preserve">the </w:t>
      </w:r>
      <w:r w:rsidRPr="00A55A69">
        <w:rPr>
          <w:rFonts w:asciiTheme="majorHAnsi" w:hAnsiTheme="majorHAnsi" w:cstheme="majorHAnsi"/>
          <w:b/>
          <w:bCs/>
          <w:color w:val="000000"/>
          <w:sz w:val="26"/>
          <w:szCs w:val="26"/>
          <w:u w:val="single"/>
          <w:shd w:val="clear" w:color="auto" w:fill="00FFFF"/>
        </w:rPr>
        <w:t>parties</w:t>
      </w:r>
      <w:r w:rsidRPr="00A55A69">
        <w:rPr>
          <w:rFonts w:asciiTheme="majorHAnsi" w:hAnsiTheme="majorHAnsi" w:cstheme="majorHAnsi"/>
          <w:b/>
          <w:bCs/>
          <w:color w:val="000000"/>
          <w:sz w:val="26"/>
          <w:szCs w:val="26"/>
          <w:u w:val="single"/>
        </w:rPr>
        <w:t xml:space="preserve"> must be[</w:t>
      </w:r>
      <w:r w:rsidRPr="00A55A69">
        <w:rPr>
          <w:rFonts w:asciiTheme="majorHAnsi" w:hAnsiTheme="majorHAnsi" w:cstheme="majorHAnsi"/>
          <w:b/>
          <w:bCs/>
          <w:color w:val="000000"/>
          <w:sz w:val="26"/>
          <w:szCs w:val="26"/>
          <w:u w:val="single"/>
          <w:shd w:val="clear" w:color="auto" w:fill="00FFFF"/>
        </w:rPr>
        <w:t>are</w:t>
      </w:r>
      <w:r w:rsidRPr="00A55A69">
        <w:rPr>
          <w:rFonts w:asciiTheme="majorHAnsi" w:hAnsiTheme="majorHAnsi" w:cstheme="majorHAnsi"/>
          <w:b/>
          <w:bCs/>
          <w:color w:val="000000"/>
          <w:sz w:val="26"/>
          <w:szCs w:val="26"/>
          <w:u w:val="single"/>
        </w:rPr>
        <w:t xml:space="preserve">] fairly situated and </w:t>
      </w:r>
      <w:r w:rsidRPr="00A55A69">
        <w:rPr>
          <w:rFonts w:asciiTheme="majorHAnsi" w:hAnsiTheme="majorHAnsi" w:cstheme="majorHAnsi"/>
          <w:b/>
          <w:bCs/>
          <w:color w:val="000000"/>
          <w:sz w:val="26"/>
          <w:szCs w:val="26"/>
          <w:u w:val="single"/>
          <w:shd w:val="clear" w:color="auto" w:fill="00FFFF"/>
        </w:rPr>
        <w:t>treated equally as moral persons</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00FFFF"/>
        </w:rPr>
        <w:t>The arbitrariness of the world must be corrected for by adjusting the circumstances</w:t>
      </w:r>
      <w:r w:rsidRPr="00A55A69">
        <w:rPr>
          <w:rFonts w:asciiTheme="majorHAnsi" w:hAnsiTheme="majorHAnsi" w:cstheme="majorHAnsi"/>
          <w:b/>
          <w:bCs/>
          <w:color w:val="000000"/>
          <w:sz w:val="26"/>
          <w:szCs w:val="26"/>
          <w:u w:val="single"/>
        </w:rPr>
        <w:t xml:space="preserve"> of the initial contractual situation</w:t>
      </w:r>
      <w:r w:rsidRPr="00A55A69">
        <w:rPr>
          <w:rFonts w:asciiTheme="majorHAnsi" w:hAnsiTheme="majorHAnsi" w:cstheme="majorHAnsi"/>
          <w:color w:val="000000"/>
          <w:sz w:val="26"/>
          <w:szCs w:val="26"/>
        </w:rPr>
        <w:t>. Moreover, if in choosing principles we required unanimity even when there is full information, only a few rather obvious cases could be decided. A conception of justice based on unanimity in these circumstances would indeed be weak and trivial.</w:t>
      </w:r>
      <w:r w:rsidRPr="00A55A69">
        <w:rPr>
          <w:rFonts w:asciiTheme="majorHAnsi" w:hAnsiTheme="majorHAnsi" w:cstheme="majorHAnsi"/>
          <w:b/>
          <w:bCs/>
          <w:color w:val="000000"/>
          <w:sz w:val="26"/>
          <w:szCs w:val="26"/>
          <w:u w:val="single"/>
        </w:rPr>
        <w:t xml:space="preserve"> But </w:t>
      </w:r>
      <w:r w:rsidRPr="00A55A69">
        <w:rPr>
          <w:rFonts w:asciiTheme="majorHAnsi" w:hAnsiTheme="majorHAnsi" w:cstheme="majorHAnsi"/>
          <w:b/>
          <w:bCs/>
          <w:color w:val="000000"/>
          <w:sz w:val="26"/>
          <w:szCs w:val="26"/>
          <w:u w:val="single"/>
          <w:shd w:val="clear" w:color="auto" w:fill="00FFFF"/>
        </w:rPr>
        <w:t>once knowledge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of ones position in society is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excluded</w:t>
      </w:r>
      <w:r w:rsidRPr="00A55A69">
        <w:rPr>
          <w:rFonts w:asciiTheme="majorHAnsi" w:hAnsiTheme="majorHAnsi" w:cstheme="majorHAnsi"/>
          <w:b/>
          <w:bCs/>
          <w:color w:val="000000"/>
          <w:sz w:val="26"/>
          <w:szCs w:val="26"/>
          <w:u w:val="single"/>
        </w:rPr>
        <w:t xml:space="preserve">, the requirement of unanimity is not out of place and the fact that it can be satisfied is of great importance. </w:t>
      </w:r>
      <w:r w:rsidRPr="00A55A69">
        <w:rPr>
          <w:rFonts w:asciiTheme="majorHAnsi" w:hAnsiTheme="majorHAnsi" w:cstheme="majorHAnsi"/>
          <w:b/>
          <w:bCs/>
          <w:color w:val="000000"/>
          <w:sz w:val="26"/>
          <w:szCs w:val="26"/>
          <w:u w:val="single"/>
          <w:shd w:val="clear" w:color="auto" w:fill="00FFFF"/>
        </w:rPr>
        <w:t>It enables us to say</w:t>
      </w:r>
      <w:r w:rsidRPr="00A55A69">
        <w:rPr>
          <w:rFonts w:asciiTheme="majorHAnsi" w:hAnsiTheme="majorHAnsi" w:cstheme="majorHAnsi"/>
          <w:b/>
          <w:bCs/>
          <w:color w:val="000000"/>
          <w:sz w:val="26"/>
          <w:szCs w:val="26"/>
          <w:u w:val="single"/>
        </w:rPr>
        <w:t xml:space="preserve"> of </w:t>
      </w:r>
      <w:r w:rsidRPr="00A55A69">
        <w:rPr>
          <w:rFonts w:asciiTheme="majorHAnsi" w:hAnsiTheme="majorHAnsi" w:cstheme="majorHAnsi"/>
          <w:b/>
          <w:bCs/>
          <w:color w:val="000000"/>
          <w:sz w:val="26"/>
          <w:szCs w:val="26"/>
          <w:u w:val="single"/>
          <w:shd w:val="clear" w:color="auto" w:fill="00FFFF"/>
        </w:rPr>
        <w:t xml:space="preserve">the preferred conception of justice </w:t>
      </w:r>
      <w:r w:rsidRPr="00A55A69">
        <w:rPr>
          <w:rFonts w:asciiTheme="majorHAnsi" w:hAnsiTheme="majorHAnsi" w:cstheme="majorHAnsi"/>
          <w:b/>
          <w:bCs/>
          <w:color w:val="000000"/>
          <w:sz w:val="26"/>
          <w:szCs w:val="26"/>
          <w:u w:val="single"/>
        </w:rPr>
        <w:t xml:space="preserve">that </w:t>
      </w:r>
      <w:r w:rsidRPr="00A55A69">
        <w:rPr>
          <w:rFonts w:asciiTheme="majorHAnsi" w:hAnsiTheme="majorHAnsi" w:cstheme="majorHAnsi"/>
          <w:b/>
          <w:bCs/>
          <w:color w:val="000000"/>
          <w:sz w:val="26"/>
          <w:szCs w:val="26"/>
          <w:u w:val="single"/>
          <w:shd w:val="clear" w:color="auto" w:fill="00FFFF"/>
        </w:rPr>
        <w:t xml:space="preserve">it </w:t>
      </w:r>
      <w:r w:rsidRPr="00A55A69">
        <w:rPr>
          <w:rFonts w:asciiTheme="majorHAnsi" w:hAnsiTheme="majorHAnsi" w:cstheme="majorHAnsi"/>
          <w:b/>
          <w:bCs/>
          <w:color w:val="000000"/>
          <w:sz w:val="26"/>
          <w:szCs w:val="26"/>
          <w:u w:val="single"/>
        </w:rPr>
        <w:t xml:space="preserve">represents[ </w:t>
      </w:r>
      <w:r w:rsidRPr="00A55A69">
        <w:rPr>
          <w:rFonts w:asciiTheme="majorHAnsi" w:hAnsiTheme="majorHAnsi" w:cstheme="majorHAnsi"/>
          <w:b/>
          <w:bCs/>
          <w:color w:val="000000"/>
          <w:sz w:val="26"/>
          <w:szCs w:val="26"/>
          <w:u w:val="single"/>
          <w:shd w:val="clear" w:color="auto" w:fill="00FFFF"/>
        </w:rPr>
        <w:t>is] a genuine reconciliation of interests.</w:t>
      </w:r>
    </w:p>
    <w:p w14:paraId="41C01C83" w14:textId="77777777" w:rsidR="00AA4938" w:rsidRPr="00A55A69" w:rsidRDefault="00AA4938" w:rsidP="00AA4938">
      <w:pPr>
        <w:rPr>
          <w:rFonts w:asciiTheme="majorHAnsi" w:hAnsiTheme="majorHAnsi" w:cstheme="majorHAnsi"/>
          <w:color w:val="000000"/>
        </w:rPr>
      </w:pPr>
    </w:p>
    <w:p w14:paraId="0212AA6E"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The Rawls analysis explains two ethical truths:</w:t>
      </w:r>
    </w:p>
    <w:p w14:paraId="2120F376" w14:textId="77777777" w:rsidR="00AA4938" w:rsidRPr="00A55A69" w:rsidRDefault="00AA4938" w:rsidP="00AA4938">
      <w:pPr>
        <w:rPr>
          <w:rFonts w:asciiTheme="majorHAnsi" w:hAnsiTheme="majorHAnsi" w:cstheme="majorHAnsi"/>
          <w:color w:val="000000"/>
        </w:rPr>
      </w:pPr>
    </w:p>
    <w:p w14:paraId="0828C3E0"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1. Justice requires IMPARTIALITY. Ethical norms that only apply to certain social positions cannot be just. The veil of ignorance requires we choose norms acceptable to ANY social position. </w:t>
      </w:r>
    </w:p>
    <w:p w14:paraId="1EEF0FDD" w14:textId="77777777" w:rsidR="00AA4938" w:rsidRPr="00A55A69" w:rsidRDefault="00AA4938" w:rsidP="00AA4938">
      <w:pPr>
        <w:rPr>
          <w:rFonts w:asciiTheme="majorHAnsi" w:hAnsiTheme="majorHAnsi" w:cstheme="majorHAnsi"/>
          <w:color w:val="000000"/>
        </w:rPr>
      </w:pPr>
    </w:p>
    <w:p w14:paraId="5440608F"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2. A just government exists only on the WILL of its citizens. Therefore, government differs from individuals since government must make policies that are acceptable to ALL social positions. </w:t>
      </w:r>
    </w:p>
    <w:p w14:paraId="44C52E88" w14:textId="77777777" w:rsidR="00AA4938" w:rsidRPr="00A55A69" w:rsidRDefault="00AA4938" w:rsidP="00AA4938">
      <w:pPr>
        <w:rPr>
          <w:rFonts w:asciiTheme="majorHAnsi" w:hAnsiTheme="majorHAnsi" w:cstheme="majorHAnsi"/>
          <w:color w:val="000000"/>
        </w:rPr>
      </w:pPr>
    </w:p>
    <w:p w14:paraId="5B96F66A"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Thus, the best STANDARD is consistency with the VEIL OF IGNORANCE.</w:t>
      </w:r>
    </w:p>
    <w:p w14:paraId="497826A3" w14:textId="77777777" w:rsidR="00AA4938" w:rsidRPr="00A55A69" w:rsidRDefault="00AA4938" w:rsidP="00AA4938">
      <w:pPr>
        <w:pStyle w:val="Heading4"/>
      </w:pPr>
      <w:r>
        <w:t>Contention one: Protection for Workers</w:t>
      </w:r>
    </w:p>
    <w:p w14:paraId="216F04CC"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 xml:space="preserve">My first contention is that the unconditional right to strike protects both a worker’s ownership of their own labor and protects the worker’s freedom from forced labour. </w:t>
      </w:r>
      <w:r w:rsidRPr="00A55A69">
        <w:rPr>
          <w:rFonts w:asciiTheme="majorHAnsi" w:hAnsiTheme="majorHAnsi" w:cstheme="majorHAnsi"/>
          <w:b/>
          <w:bCs/>
          <w:color w:val="000000"/>
          <w:sz w:val="26"/>
          <w:szCs w:val="26"/>
          <w:u w:val="single"/>
        </w:rPr>
        <w:t>PhD professor Richard Croucher et al.</w:t>
      </w:r>
      <w:r w:rsidRPr="00A55A69">
        <w:rPr>
          <w:rFonts w:asciiTheme="majorHAnsi" w:hAnsiTheme="majorHAnsi" w:cstheme="majorHAnsi"/>
          <w:b/>
          <w:bCs/>
          <w:color w:val="000000"/>
          <w:sz w:val="26"/>
          <w:szCs w:val="26"/>
        </w:rPr>
        <w:t xml:space="preserve"> explains in </w:t>
      </w:r>
      <w:r w:rsidRPr="00A55A69">
        <w:rPr>
          <w:rFonts w:asciiTheme="majorHAnsi" w:hAnsiTheme="majorHAnsi" w:cstheme="majorHAnsi"/>
          <w:b/>
          <w:bCs/>
          <w:color w:val="000000"/>
          <w:sz w:val="26"/>
          <w:szCs w:val="26"/>
          <w:u w:val="single"/>
        </w:rPr>
        <w:t>2012:</w:t>
      </w:r>
    </w:p>
    <w:p w14:paraId="3B17C7D2"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6"/>
          <w:szCs w:val="26"/>
        </w:rPr>
        <w:t>Croucher, Richard ORCID: https://orcid.org/0000-0002-9617-734X, Kelly, Mark G. E. and Miles, Lilian ORCID: https://orcid.org/0000-0001-7224-757X (2012) A Rawlsian basis for core labour rights. Comparative Labor Law and Policy Journal, 33 (2) . pp. 297-320. ISSN 1095-6654 </w:t>
      </w:r>
    </w:p>
    <w:p w14:paraId="1A59A898"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The right to strike</w:t>
      </w:r>
      <w:r w:rsidRPr="00A55A69">
        <w:rPr>
          <w:rFonts w:asciiTheme="majorHAnsi" w:hAnsiTheme="majorHAnsi" w:cstheme="majorHAnsi"/>
          <w:color w:val="000000"/>
          <w:sz w:val="26"/>
          <w:szCs w:val="26"/>
        </w:rPr>
        <w:t xml:space="preserve"> appears as a special and controversial case, then, but we argue that from a rights perspective it </w:t>
      </w:r>
      <w:r w:rsidRPr="00A55A69">
        <w:rPr>
          <w:rFonts w:asciiTheme="majorHAnsi" w:hAnsiTheme="majorHAnsi" w:cstheme="majorHAnsi"/>
          <w:b/>
          <w:bCs/>
          <w:color w:val="000000"/>
          <w:sz w:val="26"/>
          <w:szCs w:val="26"/>
          <w:u w:val="single"/>
          <w:shd w:val="clear" w:color="auto" w:fill="FFFF00"/>
        </w:rPr>
        <w:t>is a</w:t>
      </w:r>
      <w:r w:rsidRPr="00A55A69">
        <w:rPr>
          <w:rFonts w:asciiTheme="majorHAnsi" w:hAnsiTheme="majorHAnsi" w:cstheme="majorHAnsi"/>
          <w:b/>
          <w:bCs/>
          <w:color w:val="000000"/>
          <w:sz w:val="26"/>
          <w:szCs w:val="26"/>
          <w:u w:val="single"/>
        </w:rPr>
        <w:t xml:space="preserve"> simple, </w:t>
      </w:r>
      <w:r w:rsidRPr="00A55A69">
        <w:rPr>
          <w:rFonts w:asciiTheme="majorHAnsi" w:hAnsiTheme="majorHAnsi" w:cstheme="majorHAnsi"/>
          <w:b/>
          <w:bCs/>
          <w:color w:val="000000"/>
          <w:sz w:val="26"/>
          <w:szCs w:val="26"/>
          <w:u w:val="single"/>
          <w:shd w:val="clear" w:color="auto" w:fill="FFFF00"/>
        </w:rPr>
        <w:t>fundamental freedom</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The right</w:t>
      </w:r>
      <w:r w:rsidRPr="00A55A69">
        <w:rPr>
          <w:rFonts w:asciiTheme="majorHAnsi" w:hAnsiTheme="majorHAnsi" w:cstheme="majorHAnsi"/>
          <w:b/>
          <w:bCs/>
          <w:color w:val="000000"/>
          <w:sz w:val="26"/>
          <w:szCs w:val="26"/>
          <w:u w:val="single"/>
        </w:rPr>
        <w:t xml:space="preserve"> to conduct industrial action </w:t>
      </w:r>
      <w:r w:rsidRPr="00A55A69">
        <w:rPr>
          <w:rFonts w:asciiTheme="majorHAnsi" w:hAnsiTheme="majorHAnsi" w:cstheme="majorHAnsi"/>
          <w:b/>
          <w:bCs/>
          <w:color w:val="000000"/>
          <w:sz w:val="26"/>
          <w:szCs w:val="26"/>
          <w:u w:val="single"/>
          <w:shd w:val="clear" w:color="auto" w:fill="FFFF00"/>
        </w:rPr>
        <w:t xml:space="preserve">is </w:t>
      </w:r>
      <w:r w:rsidRPr="00A55A69">
        <w:rPr>
          <w:rFonts w:asciiTheme="majorHAnsi" w:hAnsiTheme="majorHAnsi" w:cstheme="majorHAnsi"/>
          <w:b/>
          <w:bCs/>
          <w:color w:val="000000"/>
          <w:sz w:val="26"/>
          <w:szCs w:val="26"/>
          <w:u w:val="single"/>
        </w:rPr>
        <w:t xml:space="preserve">in effect that </w:t>
      </w:r>
      <w:r w:rsidRPr="00A55A69">
        <w:rPr>
          <w:rFonts w:asciiTheme="majorHAnsi" w:hAnsiTheme="majorHAnsi" w:cstheme="majorHAnsi"/>
          <w:b/>
          <w:bCs/>
          <w:color w:val="000000"/>
          <w:sz w:val="26"/>
          <w:szCs w:val="26"/>
          <w:u w:val="single"/>
          <w:shd w:val="clear" w:color="auto" w:fill="FFFF00"/>
        </w:rPr>
        <w:t>to withdraw their labour in some way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quitting, striking, going slow</w:t>
      </w:r>
      <w:r w:rsidRPr="00A55A69">
        <w:rPr>
          <w:rFonts w:asciiTheme="majorHAnsi" w:hAnsiTheme="majorHAnsi" w:cstheme="majorHAnsi"/>
          <w:b/>
          <w:bCs/>
          <w:color w:val="000000"/>
          <w:sz w:val="26"/>
          <w:szCs w:val="26"/>
          <w:u w:val="single"/>
        </w:rPr>
        <w:t>) unless collective demands are met</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rPr>
        <w:t xml:space="preserve">As individuals, </w:t>
      </w:r>
      <w:r w:rsidRPr="00A55A69">
        <w:rPr>
          <w:rFonts w:asciiTheme="majorHAnsi" w:hAnsiTheme="majorHAnsi" w:cstheme="majorHAnsi"/>
          <w:b/>
          <w:bCs/>
          <w:color w:val="000000"/>
          <w:sz w:val="26"/>
          <w:szCs w:val="26"/>
          <w:u w:val="single"/>
          <w:shd w:val="clear" w:color="auto" w:fill="FFFF00"/>
        </w:rPr>
        <w:t>every worker</w:t>
      </w:r>
      <w:r w:rsidRPr="00A55A69">
        <w:rPr>
          <w:rFonts w:asciiTheme="majorHAnsi" w:hAnsiTheme="majorHAnsi" w:cstheme="majorHAnsi"/>
          <w:color w:val="000000"/>
          <w:sz w:val="26"/>
          <w:szCs w:val="26"/>
          <w:shd w:val="clear" w:color="auto" w:fill="FFFF00"/>
        </w:rPr>
        <w:t xml:space="preserve">, </w:t>
      </w:r>
      <w:r w:rsidRPr="00A55A69">
        <w:rPr>
          <w:rFonts w:asciiTheme="majorHAnsi" w:hAnsiTheme="majorHAnsi" w:cstheme="majorHAnsi"/>
          <w:color w:val="000000"/>
          <w:sz w:val="26"/>
          <w:szCs w:val="26"/>
        </w:rPr>
        <w:t xml:space="preserve">if they are not a slave (and slavery is explicitly not permitted under Rawls’s first principle) </w:t>
      </w:r>
      <w:r w:rsidRPr="00A55A69">
        <w:rPr>
          <w:rFonts w:asciiTheme="majorHAnsi" w:hAnsiTheme="majorHAnsi" w:cstheme="majorHAnsi"/>
          <w:b/>
          <w:bCs/>
          <w:color w:val="000000"/>
          <w:sz w:val="26"/>
          <w:szCs w:val="26"/>
          <w:u w:val="single"/>
        </w:rPr>
        <w:t>has a right to withdraw their own labour,</w:t>
      </w:r>
      <w:r w:rsidRPr="00A55A69">
        <w:rPr>
          <w:rFonts w:asciiTheme="majorHAnsi" w:hAnsiTheme="majorHAnsi" w:cstheme="majorHAnsi"/>
          <w:color w:val="000000"/>
          <w:sz w:val="26"/>
          <w:szCs w:val="26"/>
        </w:rPr>
        <w:t xml:space="preserve"> and might of course threaten this in individual negotiations with their employer. Effectively, what occurs in</w:t>
      </w:r>
      <w:r w:rsidRPr="00A55A69">
        <w:rPr>
          <w:rFonts w:asciiTheme="majorHAnsi" w:hAnsiTheme="majorHAnsi" w:cstheme="majorHAnsi"/>
          <w:b/>
          <w:bCs/>
          <w:color w:val="000000"/>
          <w:sz w:val="26"/>
          <w:szCs w:val="26"/>
          <w:u w:val="single"/>
        </w:rPr>
        <w:t xml:space="preserve"> industrial action is a pooling of individual rights into collective rights, via the individual freedom to</w:t>
      </w:r>
    </w:p>
    <w:p w14:paraId="7CA598DF"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associate with our peers,</w:t>
      </w:r>
      <w:r w:rsidRPr="00A55A69">
        <w:rPr>
          <w:rFonts w:asciiTheme="majorHAnsi" w:hAnsiTheme="majorHAnsi" w:cstheme="majorHAnsi"/>
          <w:color w:val="000000"/>
          <w:sz w:val="26"/>
          <w:szCs w:val="26"/>
        </w:rPr>
        <w:t xml:space="preserve"> and in this respect we may still discuss these collective rights qua individual rights under Rawls’s first principle of justice. That is, </w:t>
      </w:r>
      <w:r w:rsidRPr="00A55A69">
        <w:rPr>
          <w:rFonts w:asciiTheme="majorHAnsi" w:hAnsiTheme="majorHAnsi" w:cstheme="majorHAnsi"/>
          <w:b/>
          <w:bCs/>
          <w:color w:val="000000"/>
          <w:sz w:val="26"/>
          <w:szCs w:val="26"/>
          <w:u w:val="single"/>
        </w:rPr>
        <w:t>individuals may be said to have an individual right to join in collective industrial action to improve</w:t>
      </w:r>
    </w:p>
    <w:p w14:paraId="77E6920D"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 xml:space="preserve">their conditions. </w:t>
      </w:r>
      <w:r w:rsidRPr="00A55A69">
        <w:rPr>
          <w:rFonts w:asciiTheme="majorHAnsi" w:hAnsiTheme="majorHAnsi" w:cstheme="majorHAnsi"/>
          <w:color w:val="000000"/>
          <w:sz w:val="26"/>
          <w:szCs w:val="26"/>
        </w:rPr>
        <w:t xml:space="preserve">Of course, it will be argued that there is no right to strike if it involves a breach of contract. However, </w:t>
      </w:r>
      <w:r w:rsidRPr="00A55A69">
        <w:rPr>
          <w:rFonts w:asciiTheme="majorHAnsi" w:hAnsiTheme="majorHAnsi" w:cstheme="majorHAnsi"/>
          <w:b/>
          <w:bCs/>
          <w:color w:val="000000"/>
          <w:sz w:val="26"/>
          <w:szCs w:val="26"/>
          <w:u w:val="single"/>
          <w:shd w:val="clear" w:color="auto" w:fill="FFFF00"/>
        </w:rPr>
        <w:t>no contract can</w:t>
      </w:r>
      <w:r w:rsidRPr="00A55A69">
        <w:rPr>
          <w:rFonts w:asciiTheme="majorHAnsi" w:hAnsiTheme="majorHAnsi" w:cstheme="majorHAnsi"/>
          <w:b/>
          <w:bCs/>
          <w:color w:val="000000"/>
          <w:sz w:val="26"/>
          <w:szCs w:val="26"/>
          <w:u w:val="single"/>
        </w:rPr>
        <w:t xml:space="preserve"> literally </w:t>
      </w:r>
      <w:r w:rsidRPr="00A55A69">
        <w:rPr>
          <w:rFonts w:asciiTheme="majorHAnsi" w:hAnsiTheme="majorHAnsi" w:cstheme="majorHAnsi"/>
          <w:b/>
          <w:bCs/>
          <w:color w:val="000000"/>
          <w:sz w:val="26"/>
          <w:szCs w:val="26"/>
          <w:u w:val="single"/>
          <w:shd w:val="clear" w:color="auto" w:fill="FFFF00"/>
        </w:rPr>
        <w:t>force labour</w:t>
      </w:r>
      <w:r w:rsidRPr="00A55A69">
        <w:rPr>
          <w:rFonts w:asciiTheme="majorHAnsi" w:hAnsiTheme="majorHAnsi" w:cstheme="majorHAnsi"/>
          <w:b/>
          <w:bCs/>
          <w:color w:val="000000"/>
          <w:sz w:val="26"/>
          <w:szCs w:val="26"/>
          <w:u w:val="single"/>
        </w:rPr>
        <w:t xml:space="preserve"> – if it did that, </w:t>
      </w:r>
      <w:r w:rsidRPr="00A55A69">
        <w:rPr>
          <w:rFonts w:asciiTheme="majorHAnsi" w:hAnsiTheme="majorHAnsi" w:cstheme="majorHAnsi"/>
          <w:b/>
          <w:bCs/>
          <w:color w:val="000000"/>
          <w:sz w:val="26"/>
          <w:szCs w:val="26"/>
          <w:u w:val="single"/>
          <w:shd w:val="clear" w:color="auto" w:fill="FFFF00"/>
        </w:rPr>
        <w:t>it would breach the</w:t>
      </w:r>
      <w:r w:rsidRPr="00A55A69">
        <w:rPr>
          <w:rFonts w:asciiTheme="majorHAnsi" w:hAnsiTheme="majorHAnsi" w:cstheme="majorHAnsi"/>
          <w:b/>
          <w:bCs/>
          <w:color w:val="000000"/>
          <w:sz w:val="26"/>
          <w:szCs w:val="26"/>
          <w:u w:val="single"/>
        </w:rPr>
        <w:t xml:space="preserve"> right to </w:t>
      </w:r>
      <w:r w:rsidRPr="00A55A69">
        <w:rPr>
          <w:rFonts w:asciiTheme="majorHAnsi" w:hAnsiTheme="majorHAnsi" w:cstheme="majorHAnsi"/>
          <w:b/>
          <w:bCs/>
          <w:color w:val="000000"/>
          <w:sz w:val="26"/>
          <w:szCs w:val="26"/>
          <w:u w:val="single"/>
          <w:shd w:val="clear" w:color="auto" w:fill="FFFF00"/>
        </w:rPr>
        <w:t>freedom from slavery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26"/>
          <w:szCs w:val="26"/>
        </w:rPr>
        <w:t xml:space="preserve">Rather, it can only schedule penalties, typically financial, where labour is not performed.In effect, </w:t>
      </w:r>
      <w:r w:rsidRPr="00A55A69">
        <w:rPr>
          <w:rFonts w:asciiTheme="majorHAnsi" w:hAnsiTheme="majorHAnsi" w:cstheme="majorHAnsi"/>
          <w:b/>
          <w:bCs/>
          <w:color w:val="000000"/>
          <w:sz w:val="26"/>
          <w:szCs w:val="26"/>
          <w:u w:val="single"/>
        </w:rPr>
        <w:t>as long as the freedom to contract is limited by the right to freedom from slavery, there is an implied freedom to strike.</w:t>
      </w:r>
      <w:r w:rsidRPr="00A55A69">
        <w:rPr>
          <w:rFonts w:asciiTheme="majorHAnsi" w:hAnsiTheme="majorHAnsi" w:cstheme="majorHAnsi"/>
          <w:color w:val="000000"/>
          <w:sz w:val="26"/>
          <w:szCs w:val="26"/>
        </w:rPr>
        <w:t xml:space="preserve"> Thus, it is because of the very lack of complete freedom to make contracts that prevents us having a primary right to bargain that we do have a primary freedom to strike. </w:t>
      </w:r>
      <w:r w:rsidRPr="00A55A69">
        <w:rPr>
          <w:rFonts w:asciiTheme="majorHAnsi" w:hAnsiTheme="majorHAnsi" w:cstheme="majorHAnsi"/>
          <w:b/>
          <w:bCs/>
          <w:color w:val="000000"/>
          <w:sz w:val="26"/>
          <w:szCs w:val="26"/>
          <w:u w:val="single"/>
          <w:shd w:val="clear" w:color="auto" w:fill="FFFF00"/>
        </w:rPr>
        <w:t>We cannot,</w:t>
      </w:r>
      <w:r w:rsidRPr="00A55A69">
        <w:rPr>
          <w:rFonts w:asciiTheme="majorHAnsi" w:hAnsiTheme="majorHAnsi" w:cstheme="majorHAnsi"/>
          <w:b/>
          <w:bCs/>
          <w:color w:val="000000"/>
          <w:sz w:val="26"/>
          <w:szCs w:val="26"/>
          <w:u w:val="single"/>
        </w:rPr>
        <w:t xml:space="preserve"> according to Rawls, </w:t>
      </w:r>
      <w:r w:rsidRPr="00A55A69">
        <w:rPr>
          <w:rFonts w:asciiTheme="majorHAnsi" w:hAnsiTheme="majorHAnsi" w:cstheme="majorHAnsi"/>
          <w:b/>
          <w:bCs/>
          <w:color w:val="000000"/>
          <w:sz w:val="26"/>
          <w:szCs w:val="26"/>
          <w:u w:val="single"/>
          <w:shd w:val="clear" w:color="auto" w:fill="FFFF00"/>
        </w:rPr>
        <w:t>sign away our basic freedom to refuse to do any particular job</w:t>
      </w:r>
      <w:r w:rsidRPr="00A55A69">
        <w:rPr>
          <w:rFonts w:asciiTheme="majorHAnsi" w:hAnsiTheme="majorHAnsi" w:cstheme="majorHAnsi"/>
          <w:b/>
          <w:bCs/>
          <w:color w:val="000000"/>
          <w:sz w:val="26"/>
          <w:szCs w:val="26"/>
          <w:u w:val="single"/>
        </w:rPr>
        <w:t>.40</w:t>
      </w:r>
    </w:p>
    <w:p w14:paraId="637E046A" w14:textId="77777777" w:rsidR="00AA4938" w:rsidRPr="00A55A69" w:rsidRDefault="00AA4938" w:rsidP="00AA4938">
      <w:pPr>
        <w:rPr>
          <w:rFonts w:asciiTheme="majorHAnsi" w:hAnsiTheme="majorHAnsi" w:cstheme="majorHAnsi"/>
          <w:color w:val="000000"/>
        </w:rPr>
      </w:pPr>
    </w:p>
    <w:p w14:paraId="747C54E9"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In order to protect the worker’s right, the right to strike must be unconditional.  There are two reasons why this is true:</w:t>
      </w:r>
    </w:p>
    <w:p w14:paraId="60D258E4" w14:textId="77777777" w:rsidR="00AA4938" w:rsidRPr="00A55A69" w:rsidRDefault="00AA4938" w:rsidP="00AA4938">
      <w:pPr>
        <w:rPr>
          <w:rFonts w:asciiTheme="majorHAnsi" w:hAnsiTheme="majorHAnsi" w:cstheme="majorHAnsi"/>
          <w:color w:val="000000"/>
        </w:rPr>
      </w:pPr>
    </w:p>
    <w:p w14:paraId="00A9128D" w14:textId="77777777" w:rsidR="00AA4938" w:rsidRPr="00A55A69" w:rsidRDefault="00AA4938" w:rsidP="00AA4938">
      <w:pPr>
        <w:pStyle w:val="Heading4"/>
        <w:rPr>
          <w:rFonts w:asciiTheme="majorHAnsi" w:hAnsiTheme="majorHAnsi" w:cstheme="majorHAnsi"/>
          <w:sz w:val="22"/>
          <w:szCs w:val="24"/>
        </w:rPr>
      </w:pPr>
      <w:r w:rsidRPr="00A55A69">
        <w:rPr>
          <w:rFonts w:asciiTheme="majorHAnsi" w:hAnsiTheme="majorHAnsi" w:cstheme="majorHAnsi"/>
        </w:rPr>
        <w:t>1] Precedence: any restriction sets</w:t>
      </w:r>
      <w:r>
        <w:rPr>
          <w:rFonts w:asciiTheme="majorHAnsi" w:hAnsiTheme="majorHAnsi" w:cstheme="majorHAnsi"/>
        </w:rPr>
        <w:t xml:space="preserve"> continuous</w:t>
      </w:r>
      <w:r w:rsidRPr="00A55A69">
        <w:rPr>
          <w:rFonts w:asciiTheme="majorHAnsi" w:hAnsiTheme="majorHAnsi" w:cstheme="majorHAnsi"/>
        </w:rPr>
        <w:t xml:space="preserve"> precedence </w:t>
      </w:r>
    </w:p>
    <w:p w14:paraId="71395807" w14:textId="77777777" w:rsidR="00AA4938" w:rsidRPr="00A55A69" w:rsidRDefault="00AA4938" w:rsidP="00AA4938">
      <w:pPr>
        <w:pStyle w:val="Heading4"/>
        <w:rPr>
          <w:rFonts w:asciiTheme="majorHAnsi" w:hAnsiTheme="majorHAnsi" w:cstheme="majorHAnsi"/>
        </w:rPr>
      </w:pPr>
      <w:r w:rsidRPr="00A55A69">
        <w:rPr>
          <w:rFonts w:asciiTheme="majorHAnsi" w:hAnsiTheme="majorHAnsi" w:cstheme="majorHAnsi"/>
        </w:rPr>
        <w:t>2] Necessity: It is necessary for them to be GUARANTEED the ability to ensure they are free from forced labor, and under no circumstance can it happen.</w:t>
      </w:r>
    </w:p>
    <w:p w14:paraId="3FF2F636" w14:textId="77777777" w:rsidR="00AA4938" w:rsidRPr="00A55A69" w:rsidRDefault="00AA4938" w:rsidP="00AA4938">
      <w:pPr>
        <w:pStyle w:val="Heading4"/>
      </w:pPr>
      <w:r>
        <w:t>Contention 2: Exploited workers</w:t>
      </w:r>
    </w:p>
    <w:p w14:paraId="66DC49C2"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 xml:space="preserve">My second contention is that the unconditional right to strike is necessary to prevent the structural </w:t>
      </w:r>
      <w:r>
        <w:rPr>
          <w:rFonts w:asciiTheme="majorHAnsi" w:hAnsiTheme="majorHAnsi" w:cstheme="majorHAnsi"/>
          <w:b/>
          <w:bCs/>
          <w:color w:val="000000"/>
          <w:sz w:val="26"/>
          <w:szCs w:val="26"/>
        </w:rPr>
        <w:t>exploitation</w:t>
      </w:r>
      <w:r w:rsidRPr="00A55A69">
        <w:rPr>
          <w:rFonts w:asciiTheme="majorHAnsi" w:hAnsiTheme="majorHAnsi" w:cstheme="majorHAnsi"/>
          <w:b/>
          <w:bCs/>
          <w:color w:val="000000"/>
          <w:sz w:val="26"/>
          <w:szCs w:val="26"/>
        </w:rPr>
        <w:t xml:space="preserve"> of the working class. </w:t>
      </w:r>
      <w:r w:rsidRPr="00A55A69">
        <w:rPr>
          <w:rFonts w:asciiTheme="majorHAnsi" w:hAnsiTheme="majorHAnsi" w:cstheme="majorHAnsi"/>
          <w:b/>
          <w:bCs/>
          <w:color w:val="000000"/>
          <w:sz w:val="26"/>
          <w:szCs w:val="26"/>
          <w:u w:val="single"/>
        </w:rPr>
        <w:t>PhD professor Alexander Gourevitch</w:t>
      </w:r>
      <w:r w:rsidRPr="00A55A69">
        <w:rPr>
          <w:rFonts w:asciiTheme="majorHAnsi" w:hAnsiTheme="majorHAnsi" w:cstheme="majorHAnsi"/>
          <w:b/>
          <w:bCs/>
          <w:color w:val="000000"/>
          <w:sz w:val="26"/>
          <w:szCs w:val="26"/>
        </w:rPr>
        <w:t xml:space="preserve"> explains in </w:t>
      </w:r>
      <w:r w:rsidRPr="00A55A69">
        <w:rPr>
          <w:rFonts w:asciiTheme="majorHAnsi" w:hAnsiTheme="majorHAnsi" w:cstheme="majorHAnsi"/>
          <w:b/>
          <w:bCs/>
          <w:color w:val="000000"/>
          <w:sz w:val="26"/>
          <w:szCs w:val="26"/>
          <w:u w:val="single"/>
        </w:rPr>
        <w:t>2016:</w:t>
      </w:r>
    </w:p>
    <w:p w14:paraId="2C069702"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Cs w:val="22"/>
        </w:rPr>
        <w:t>Gourevitch, A.. “Quitting Work but Not the Job: Liberty and the Right to Strike.” Perspectives on</w:t>
      </w:r>
    </w:p>
    <w:p w14:paraId="13DBE10D"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Cs w:val="22"/>
        </w:rPr>
        <w:t>Politics 14 (2016): 307 - 323. //L</w:t>
      </w:r>
    </w:p>
    <w:p w14:paraId="75556179"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The commodification of labor I: structural domination and exploitation So long as we view the labor market as a series of voluntary agreements, to which workers and employers freely consent, we cannot make adequate sense of the right to strike.</w:t>
      </w:r>
      <w:r w:rsidRPr="00A55A69">
        <w:rPr>
          <w:rFonts w:asciiTheme="majorHAnsi" w:hAnsiTheme="majorHAnsi" w:cstheme="majorHAnsi"/>
          <w:color w:val="000000"/>
          <w:sz w:val="10"/>
          <w:szCs w:val="10"/>
        </w:rPr>
        <w:t xml:space="preserve"> There are two interconnected forms of compulsion to which workers are subject that undermine any such view. The first is a form of structural domination that renders workers vulnerable to exploitation,</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the second is a form of legal authority that gives employers arbitrary power in the workplace itself. I</w:t>
      </w:r>
      <w:r w:rsidRPr="00A55A69">
        <w:rPr>
          <w:rFonts w:asciiTheme="majorHAnsi" w:hAnsiTheme="majorHAnsi" w:cstheme="majorHAnsi"/>
          <w:b/>
          <w:bCs/>
          <w:color w:val="000000"/>
          <w:sz w:val="26"/>
          <w:szCs w:val="26"/>
          <w:u w:val="single"/>
        </w:rPr>
        <w:t xml:space="preserve">f we recognize these as ineliminable features of the market for labor, then </w:t>
      </w:r>
      <w:r w:rsidRPr="00A55A69">
        <w:rPr>
          <w:rFonts w:asciiTheme="majorHAnsi" w:hAnsiTheme="majorHAnsi" w:cstheme="majorHAnsi"/>
          <w:b/>
          <w:bCs/>
          <w:color w:val="000000"/>
          <w:sz w:val="26"/>
          <w:szCs w:val="26"/>
          <w:u w:val="single"/>
          <w:shd w:val="clear" w:color="auto" w:fill="FFFF00"/>
        </w:rPr>
        <w:t>the right to strike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is</w:t>
      </w:r>
      <w:r w:rsidRPr="00A55A69">
        <w:rPr>
          <w:rFonts w:asciiTheme="majorHAnsi" w:hAnsiTheme="majorHAnsi" w:cstheme="majorHAnsi"/>
          <w:b/>
          <w:bCs/>
          <w:color w:val="000000"/>
          <w:sz w:val="26"/>
          <w:szCs w:val="26"/>
          <w:u w:val="single"/>
        </w:rPr>
        <w:t xml:space="preserve">]makes sense not as a relic of feudal guild privileges nor just as an economically rational effort by some to maximize wages, but as a form of </w:t>
      </w:r>
      <w:r w:rsidRPr="00A55A69">
        <w:rPr>
          <w:rFonts w:asciiTheme="majorHAnsi" w:hAnsiTheme="majorHAnsi" w:cstheme="majorHAnsi"/>
          <w:b/>
          <w:bCs/>
          <w:color w:val="000000"/>
          <w:sz w:val="26"/>
          <w:szCs w:val="26"/>
          <w:u w:val="single"/>
          <w:shd w:val="clear" w:color="auto" w:fill="FFFF00"/>
        </w:rPr>
        <w:t>resistance to the modern labor market itself.</w:t>
      </w:r>
      <w:r w:rsidRPr="00A55A69">
        <w:rPr>
          <w:rFonts w:asciiTheme="majorHAnsi" w:hAnsiTheme="majorHAnsi" w:cstheme="majorHAnsi"/>
          <w:b/>
          <w:bCs/>
          <w:color w:val="000000"/>
          <w:sz w:val="26"/>
          <w:szCs w:val="26"/>
          <w:u w:val="single"/>
        </w:rPr>
        <w:t xml:space="preserve"> Let us begin </w:t>
      </w:r>
      <w:r w:rsidRPr="00A55A69">
        <w:rPr>
          <w:rFonts w:asciiTheme="majorHAnsi" w:hAnsiTheme="majorHAnsi" w:cstheme="majorHAnsi"/>
          <w:b/>
          <w:bCs/>
          <w:color w:val="000000"/>
          <w:sz w:val="26"/>
          <w:szCs w:val="26"/>
          <w:u w:val="single"/>
          <w:shd w:val="clear" w:color="auto" w:fill="FFFF00"/>
        </w:rPr>
        <w:t xml:space="preserve">with structural domination </w:t>
      </w:r>
      <w:r w:rsidRPr="00A55A69">
        <w:rPr>
          <w:rFonts w:asciiTheme="majorHAnsi" w:hAnsiTheme="majorHAnsi" w:cstheme="majorHAnsi"/>
          <w:b/>
          <w:bCs/>
          <w:color w:val="000000"/>
          <w:sz w:val="26"/>
          <w:szCs w:val="26"/>
          <w:u w:val="single"/>
        </w:rPr>
        <w:t xml:space="preserve">and the problem of exploitation. Though most closely associated with the Marxian tradition, thethought that </w:t>
      </w:r>
      <w:r w:rsidRPr="00A55A69">
        <w:rPr>
          <w:rFonts w:asciiTheme="majorHAnsi" w:hAnsiTheme="majorHAnsi" w:cstheme="majorHAnsi"/>
          <w:b/>
          <w:bCs/>
          <w:color w:val="000000"/>
          <w:sz w:val="26"/>
          <w:szCs w:val="26"/>
          <w:u w:val="single"/>
          <w:shd w:val="clear" w:color="auto" w:fill="FFFF00"/>
        </w:rPr>
        <w:t>desperate workers are exploited</w:t>
      </w:r>
      <w:r w:rsidRPr="00A55A69">
        <w:rPr>
          <w:rFonts w:asciiTheme="majorHAnsi" w:hAnsiTheme="majorHAnsi" w:cstheme="majorHAnsi"/>
          <w:b/>
          <w:bCs/>
          <w:color w:val="000000"/>
          <w:sz w:val="26"/>
          <w:szCs w:val="26"/>
          <w:u w:val="single"/>
        </w:rPr>
        <w:t xml:space="preserve"> is a familiar one</w:t>
      </w:r>
      <w:r w:rsidRPr="00A55A69">
        <w:rPr>
          <w:rFonts w:asciiTheme="majorHAnsi" w:hAnsiTheme="majorHAnsi" w:cstheme="majorHAnsi"/>
          <w:color w:val="000000"/>
          <w:sz w:val="10"/>
          <w:szCs w:val="10"/>
        </w:rPr>
        <w:t>. Even those not so sympathetic to the complaints of modern wage-laborers can be found</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saying, as David Hume famously did, that “the fear of punishment will never draw so much labour from a slave, as the dread of being turned off and not getting another service, will from a freeman” (Hume [1742] 1987, II.XI.16fn39). Adam Smith gave this fact a turn in favor of workers: It is not, however, difficult to foresee which of the two parties must, upon all ordinary occasions, have the advantage in the dispute, and force the other into a</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compliance with their terms… In all such disputes the masters can hold out much longer… Many workmen could not subsist a week, few could subsist a month, and scarce any a year without employment. In the long-run the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workman may be as necessary to his master as his master is to him, but the necessity is not so immediate. (Smith [1776] 1982, I.8.12) On top of which, as Smith noted, “</w:t>
      </w:r>
      <w:r w:rsidRPr="00A55A69">
        <w:rPr>
          <w:rFonts w:asciiTheme="majorHAnsi" w:hAnsiTheme="majorHAnsi" w:cstheme="majorHAnsi"/>
          <w:color w:val="000000"/>
          <w:szCs w:val="22"/>
        </w:rPr>
        <w:t>Masters are always and</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Cs w:val="22"/>
        </w:rPr>
        <w:t>every where in a sort of tacit</w:t>
      </w:r>
      <w:r w:rsidRPr="00A55A69">
        <w:rPr>
          <w:rFonts w:asciiTheme="majorHAnsi" w:hAnsiTheme="majorHAnsi" w:cstheme="majorHAnsi"/>
          <w:color w:val="000000"/>
          <w:sz w:val="10"/>
          <w:szCs w:val="10"/>
        </w:rPr>
        <w:t xml:space="preserve">, but constant and uniform </w:t>
      </w:r>
      <w:r w:rsidRPr="00A55A69">
        <w:rPr>
          <w:rFonts w:asciiTheme="majorHAnsi" w:hAnsiTheme="majorHAnsi" w:cstheme="majorHAnsi"/>
          <w:color w:val="000000"/>
          <w:szCs w:val="22"/>
        </w:rPr>
        <w:t>combination</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rPr>
        <w:t>In a world in which economic necessity couples with employer collusion, workers have little choice</w:t>
      </w:r>
      <w:r w:rsidRPr="00A55A69">
        <w:rPr>
          <w:rFonts w:asciiTheme="majorHAnsi" w:hAnsiTheme="majorHAnsi" w:cstheme="majorHAnsi"/>
          <w:color w:val="000000"/>
          <w:sz w:val="10"/>
          <w:szCs w:val="10"/>
        </w:rPr>
        <w:t>: “Such combinations [by employers], however, are frequently resisted by a contrary defensive combination of the workmen; who sometimes too, without any provocation of this kind, combine of their</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 xml:space="preserve">own accord to raise the price of their labour” (Smith [1776] 1982, I.8.12). For this reason Smith thought it was wrong to treat trade unions as criminal conspiracies.9 </w:t>
      </w:r>
      <w:r w:rsidRPr="00A55A69">
        <w:rPr>
          <w:rFonts w:asciiTheme="majorHAnsi" w:hAnsiTheme="majorHAnsi" w:cstheme="majorHAnsi"/>
          <w:b/>
          <w:bCs/>
          <w:color w:val="000000"/>
          <w:sz w:val="26"/>
          <w:szCs w:val="26"/>
          <w:u w:val="single"/>
        </w:rPr>
        <w:t xml:space="preserve">The view of unions and </w:t>
      </w:r>
      <w:r w:rsidRPr="00A55A69">
        <w:rPr>
          <w:rFonts w:asciiTheme="majorHAnsi" w:hAnsiTheme="majorHAnsi" w:cstheme="majorHAnsi"/>
          <w:b/>
          <w:bCs/>
          <w:color w:val="000000"/>
          <w:sz w:val="26"/>
          <w:szCs w:val="26"/>
          <w:u w:val="single"/>
          <w:shd w:val="clear" w:color="auto" w:fill="FFFF00"/>
        </w:rPr>
        <w:t>strikes</w:t>
      </w:r>
      <w:r w:rsidRPr="00A55A69">
        <w:rPr>
          <w:rFonts w:asciiTheme="majorHAnsi" w:hAnsiTheme="majorHAnsi" w:cstheme="majorHAnsi"/>
          <w:b/>
          <w:bCs/>
          <w:color w:val="000000"/>
          <w:sz w:val="26"/>
          <w:szCs w:val="26"/>
          <w:u w:val="single"/>
        </w:rPr>
        <w:t xml:space="preserve"> as defensive, aimed at </w:t>
      </w:r>
      <w:r w:rsidRPr="00A55A69">
        <w:rPr>
          <w:rFonts w:asciiTheme="majorHAnsi" w:hAnsiTheme="majorHAnsi" w:cstheme="majorHAnsi"/>
          <w:b/>
          <w:bCs/>
          <w:color w:val="000000"/>
          <w:sz w:val="26"/>
          <w:szCs w:val="26"/>
          <w:u w:val="single"/>
          <w:shd w:val="clear" w:color="auto" w:fill="FFFF00"/>
        </w:rPr>
        <w:t>lessen</w:t>
      </w:r>
      <w:r w:rsidRPr="00A55A69">
        <w:rPr>
          <w:rFonts w:asciiTheme="majorHAnsi" w:hAnsiTheme="majorHAnsi" w:cstheme="majorHAnsi"/>
          <w:b/>
          <w:bCs/>
          <w:color w:val="000000"/>
          <w:sz w:val="26"/>
          <w:szCs w:val="26"/>
          <w:u w:val="single"/>
        </w:rPr>
        <w:t xml:space="preserve">ing </w:t>
      </w:r>
      <w:r w:rsidRPr="00A55A69">
        <w:rPr>
          <w:rFonts w:asciiTheme="majorHAnsi" w:hAnsiTheme="majorHAnsi" w:cstheme="majorHAnsi"/>
          <w:b/>
          <w:bCs/>
          <w:color w:val="000000"/>
          <w:sz w:val="26"/>
          <w:szCs w:val="26"/>
          <w:u w:val="single"/>
          <w:shd w:val="clear" w:color="auto" w:fill="FFFF00"/>
        </w:rPr>
        <w:t>employers’ ability to take advantage of workers’</w:t>
      </w:r>
      <w:r w:rsidRPr="00A55A69">
        <w:rPr>
          <w:rFonts w:asciiTheme="majorHAnsi" w:hAnsiTheme="majorHAnsi" w:cstheme="majorHAnsi"/>
          <w:b/>
          <w:bCs/>
          <w:color w:val="000000"/>
          <w:sz w:val="26"/>
          <w:szCs w:val="26"/>
          <w:u w:val="single"/>
        </w:rPr>
        <w:t xml:space="preserve"> need, persisted throughout the industrial age. By the time Hobhouse wrote Liberalism, it was possible for a liberal to argue that </w:t>
      </w:r>
      <w:r w:rsidRPr="00A55A69">
        <w:rPr>
          <w:rFonts w:asciiTheme="majorHAnsi" w:hAnsiTheme="majorHAnsi" w:cstheme="majorHAnsi"/>
          <w:b/>
          <w:bCs/>
          <w:color w:val="000000"/>
          <w:sz w:val="26"/>
          <w:szCs w:val="26"/>
          <w:u w:val="single"/>
          <w:shd w:val="clear" w:color="auto" w:fill="FFFF00"/>
        </w:rPr>
        <w:t>strikes might</w:t>
      </w:r>
      <w:r w:rsidRPr="00A55A69">
        <w:rPr>
          <w:rFonts w:asciiTheme="majorHAnsi" w:hAnsiTheme="majorHAnsi" w:cstheme="majorHAnsi"/>
          <w:b/>
          <w:bCs/>
          <w:color w:val="000000"/>
          <w:sz w:val="26"/>
          <w:szCs w:val="26"/>
          <w:u w:val="single"/>
        </w:rPr>
        <w:t xml:space="preserve"> even </w:t>
      </w:r>
      <w:r w:rsidRPr="00A55A69">
        <w:rPr>
          <w:rFonts w:asciiTheme="majorHAnsi" w:hAnsiTheme="majorHAnsi" w:cstheme="majorHAnsi"/>
          <w:b/>
          <w:bCs/>
          <w:color w:val="000000"/>
          <w:sz w:val="26"/>
          <w:szCs w:val="26"/>
          <w:u w:val="single"/>
          <w:shd w:val="clear" w:color="auto" w:fill="FFFF00"/>
        </w:rPr>
        <w:t>be connected to human freedom</w:t>
      </w:r>
      <w:r w:rsidRPr="00A55A69">
        <w:rPr>
          <w:rFonts w:asciiTheme="majorHAnsi" w:hAnsiTheme="majorHAnsi" w:cstheme="majorHAnsi"/>
          <w:color w:val="000000"/>
          <w:sz w:val="10"/>
          <w:szCs w:val="10"/>
        </w:rPr>
        <w:t>: The emancipation of trade unions, however, extending over the period from 1824 to 1906, and perhaps not yet complete, was in the main a liberating movement, because combination was necessary to place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the workman on something approaching terms of equality with the employer, and because tacit combinations of employers could never, in fact, be prevented by law. (Hobhouse 1944, 18) We must note, however, that nearly all</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 xml:space="preserve">of these arguments remain within a form of social theory that attempts to make capitalist practice more like its theoretical selfimage. </w:t>
      </w:r>
      <w:r w:rsidRPr="00A55A69">
        <w:rPr>
          <w:rFonts w:asciiTheme="majorHAnsi" w:hAnsiTheme="majorHAnsi" w:cstheme="majorHAnsi"/>
          <w:b/>
          <w:bCs/>
          <w:color w:val="000000"/>
          <w:sz w:val="26"/>
          <w:szCs w:val="26"/>
          <w:u w:val="single"/>
        </w:rPr>
        <w:t>These thinkers tended to defend unions and their right to strike as a way of achieving ‘real freedom of contract’ in the face of economic necessity.</w:t>
      </w:r>
      <w:r w:rsidRPr="00A55A69">
        <w:rPr>
          <w:rFonts w:asciiTheme="majorHAnsi" w:hAnsiTheme="majorHAnsi" w:cstheme="majorHAnsi"/>
          <w:color w:val="000000"/>
          <w:sz w:val="10"/>
          <w:szCs w:val="10"/>
        </w:rPr>
        <w:t xml:space="preserve"> Hobhouse was updating Smith and Mill when arguing, “In the matter of contract true freedom postulates substantial equality between the parties. In proportion as on party is in a position of vantage, he is able to dictate his terms. In proportion as the other party is in a weak position, he must accept unfavourable terms” (Hobhouse 1944, 37). On this account</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FFFF00"/>
        </w:rPr>
        <w:t>the right to</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strike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2"/>
          <w:szCs w:val="12"/>
        </w:rPr>
        <w:t>is defensible only insofar as it helps maintain a position of relative equality among bargaining parties. It thereby</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FFFF00"/>
        </w:rPr>
        <w:t>secures contracts that are not just voluntary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but truly free </w:t>
      </w:r>
      <w:r w:rsidRPr="00A55A69">
        <w:rPr>
          <w:rFonts w:asciiTheme="majorHAnsi" w:hAnsiTheme="majorHAnsi" w:cstheme="majorHAnsi"/>
          <w:color w:val="000000"/>
          <w:sz w:val="26"/>
          <w:szCs w:val="26"/>
          <w:shd w:val="clear" w:color="auto" w:fill="FFFF00"/>
        </w:rPr>
        <w:t>-</w:t>
      </w:r>
      <w:r w:rsidRPr="00A55A69">
        <w:rPr>
          <w:rFonts w:asciiTheme="majorHAnsi" w:hAnsiTheme="majorHAnsi" w:cstheme="majorHAnsi"/>
          <w:color w:val="000000"/>
          <w:sz w:val="10"/>
          <w:szCs w:val="10"/>
        </w:rPr>
        <w:t xml:space="preserve"> Mill’s “necessary instrumentality of that free market.”</w:t>
      </w:r>
      <w:r w:rsidRPr="00A55A69">
        <w:rPr>
          <w:rFonts w:asciiTheme="majorHAnsi" w:hAnsiTheme="majorHAnsi" w:cstheme="majorHAnsi"/>
          <w:b/>
          <w:bCs/>
          <w:color w:val="000000"/>
          <w:sz w:val="26"/>
          <w:szCs w:val="26"/>
          <w:u w:val="single"/>
        </w:rPr>
        <w:t xml:space="preserve"> This basic idea reappears in any number of twentieth century acts of labor legislation and jurisprudence, perhaps most notably in the 1935 law granting American workers the right to strike</w:t>
      </w:r>
      <w:r w:rsidRPr="00A55A69">
        <w:rPr>
          <w:rFonts w:asciiTheme="majorHAnsi" w:hAnsiTheme="majorHAnsi" w:cstheme="majorHAnsi"/>
          <w:color w:val="000000"/>
          <w:sz w:val="10"/>
          <w:szCs w:val="10"/>
        </w:rPr>
        <w:t xml:space="preserve">.10 The problem with the ‘real freedom of contract’ view is that it is based on faulty social analysis. </w:t>
      </w:r>
      <w:r w:rsidRPr="00A55A69">
        <w:rPr>
          <w:rFonts w:asciiTheme="majorHAnsi" w:hAnsiTheme="majorHAnsi" w:cstheme="majorHAnsi"/>
          <w:color w:val="000000"/>
          <w:szCs w:val="22"/>
        </w:rPr>
        <w:t>The labor market is not just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another commodity market </w:t>
      </w:r>
      <w:r w:rsidRPr="00A55A69">
        <w:rPr>
          <w:rFonts w:asciiTheme="majorHAnsi" w:hAnsiTheme="majorHAnsi" w:cstheme="majorHAnsi"/>
          <w:color w:val="000000"/>
          <w:sz w:val="10"/>
          <w:szCs w:val="10"/>
        </w:rPr>
        <w:t>in which property-owners are, or can be made, free to participate or not participate. Here some Marxist social theory is inescapable.</w:t>
      </w:r>
      <w:r w:rsidRPr="00A55A69">
        <w:rPr>
          <w:rFonts w:asciiTheme="majorHAnsi" w:hAnsiTheme="majorHAnsi" w:cstheme="majorHAnsi"/>
          <w:b/>
          <w:bCs/>
          <w:color w:val="000000"/>
          <w:sz w:val="26"/>
          <w:szCs w:val="26"/>
          <w:u w:val="single"/>
          <w:shd w:val="clear" w:color="auto" w:fill="FFFF00"/>
        </w:rPr>
        <w:t xml:space="preserve">Workers </w:t>
      </w:r>
      <w:r w:rsidRPr="00A55A69">
        <w:rPr>
          <w:rFonts w:asciiTheme="majorHAnsi" w:hAnsiTheme="majorHAnsi" w:cstheme="majorHAnsi"/>
          <w:b/>
          <w:bCs/>
          <w:color w:val="000000"/>
          <w:sz w:val="26"/>
          <w:szCs w:val="26"/>
          <w:u w:val="single"/>
        </w:rPr>
        <w:t xml:space="preserve">who </w:t>
      </w:r>
      <w:r w:rsidRPr="00A55A69">
        <w:rPr>
          <w:rFonts w:asciiTheme="majorHAnsi" w:hAnsiTheme="majorHAnsi" w:cstheme="majorHAnsi"/>
          <w:b/>
          <w:bCs/>
          <w:color w:val="000000"/>
          <w:sz w:val="26"/>
          <w:szCs w:val="26"/>
          <w:u w:val="single"/>
          <w:shd w:val="clear" w:color="auto" w:fill="FFFF00"/>
        </w:rPr>
        <w:t xml:space="preserve">have no other </w:t>
      </w:r>
      <w:r w:rsidRPr="00A55A69">
        <w:rPr>
          <w:rFonts w:asciiTheme="majorHAnsi" w:hAnsiTheme="majorHAnsi" w:cstheme="majorHAnsi"/>
          <w:b/>
          <w:bCs/>
          <w:color w:val="000000"/>
          <w:sz w:val="26"/>
          <w:szCs w:val="26"/>
          <w:u w:val="single"/>
        </w:rPr>
        <w:t xml:space="preserve">consistent source of </w:t>
      </w:r>
      <w:r w:rsidRPr="00A55A69">
        <w:rPr>
          <w:rFonts w:asciiTheme="majorHAnsi" w:hAnsiTheme="majorHAnsi" w:cstheme="majorHAnsi"/>
          <w:b/>
          <w:bCs/>
          <w:color w:val="000000"/>
          <w:sz w:val="26"/>
          <w:szCs w:val="26"/>
          <w:u w:val="single"/>
          <w:shd w:val="clear" w:color="auto" w:fill="FFFF00"/>
        </w:rPr>
        <w:t xml:space="preserve">income than a wage [and]have no </w:t>
      </w:r>
      <w:r w:rsidRPr="00A55A69">
        <w:rPr>
          <w:rFonts w:asciiTheme="majorHAnsi" w:hAnsiTheme="majorHAnsi" w:cstheme="majorHAnsi"/>
          <w:b/>
          <w:bCs/>
          <w:color w:val="000000"/>
          <w:sz w:val="26"/>
          <w:szCs w:val="26"/>
          <w:u w:val="single"/>
        </w:rPr>
        <w:t xml:space="preserve">reasonable </w:t>
      </w:r>
      <w:r w:rsidRPr="00A55A69">
        <w:rPr>
          <w:rFonts w:asciiTheme="majorHAnsi" w:hAnsiTheme="majorHAnsi" w:cstheme="majorHAnsi"/>
          <w:b/>
          <w:bCs/>
          <w:color w:val="000000"/>
          <w:sz w:val="26"/>
          <w:szCs w:val="26"/>
          <w:u w:val="single"/>
          <w:shd w:val="clear" w:color="auto" w:fill="FFFF00"/>
        </w:rPr>
        <w:t>alternative to selling their labor-power.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That is because, at least in highly capitalist societies where most </w:t>
      </w:r>
      <w:r w:rsidRPr="00A55A69">
        <w:rPr>
          <w:rFonts w:asciiTheme="majorHAnsi" w:hAnsiTheme="majorHAnsi" w:cstheme="majorHAnsi"/>
          <w:color w:val="000000"/>
          <w:szCs w:val="22"/>
        </w:rPr>
        <w:t>goods are only legally accessible if you can buy them</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there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is no other way of reliably acquiring necessary goods</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The only way for most workers to get enough</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money to buy what they need is by selling their labor-power</w:t>
      </w:r>
      <w:r w:rsidRPr="00A55A69">
        <w:rPr>
          <w:rFonts w:asciiTheme="majorHAnsi" w:hAnsiTheme="majorHAnsi" w:cstheme="majorHAnsi"/>
          <w:color w:val="000000"/>
          <w:sz w:val="10"/>
          <w:szCs w:val="10"/>
        </w:rPr>
        <w:t>. Their only alternatives are to steal, hope for charity, or rely on inadequate welfare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provision. These are generally speaking unreasonable alternatives to seeking income through wages. </w:t>
      </w:r>
      <w:r w:rsidRPr="00A55A69">
        <w:rPr>
          <w:rFonts w:asciiTheme="majorHAnsi" w:hAnsiTheme="majorHAnsi" w:cstheme="majorHAnsi"/>
          <w:color w:val="000000"/>
          <w:szCs w:val="22"/>
        </w:rPr>
        <w:t>If workers have no reasonable alternative to selling their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labor-power they are therefore forced to sell that labor-power to some employer or </w:t>
      </w:r>
      <w:r w:rsidRPr="00A55A69">
        <w:rPr>
          <w:rFonts w:asciiTheme="majorHAnsi" w:hAnsiTheme="majorHAnsi" w:cstheme="majorHAnsi"/>
          <w:color w:val="000000"/>
          <w:sz w:val="10"/>
          <w:szCs w:val="10"/>
        </w:rPr>
        <w:t>another (Ezorsky 2007; Cohen 1988,</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239-254, 255-285). This forcing exists </w:t>
      </w:r>
      <w:r w:rsidRPr="00A55A69">
        <w:rPr>
          <w:rFonts w:asciiTheme="majorHAnsi" w:hAnsiTheme="majorHAnsi" w:cstheme="majorHAnsi"/>
          <w:color w:val="000000"/>
          <w:szCs w:val="22"/>
        </w:rPr>
        <w:t>even when workers earn relatively high wages</w:t>
      </w:r>
      <w:r w:rsidRPr="00A55A69">
        <w:rPr>
          <w:rFonts w:asciiTheme="majorHAnsi" w:hAnsiTheme="majorHAnsi" w:cstheme="majorHAnsi"/>
          <w:color w:val="000000"/>
          <w:sz w:val="10"/>
          <w:szCs w:val="10"/>
        </w:rPr>
        <w:t xml:space="preserve">, since </w:t>
      </w:r>
      <w:r w:rsidRPr="00A55A69">
        <w:rPr>
          <w:rFonts w:asciiTheme="majorHAnsi" w:hAnsiTheme="majorHAnsi" w:cstheme="majorHAnsi"/>
          <w:color w:val="000000"/>
          <w:szCs w:val="22"/>
        </w:rPr>
        <w:t>they still lack reasonable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alternatives</w:t>
      </w:r>
      <w:r w:rsidRPr="00A55A69">
        <w:rPr>
          <w:rFonts w:asciiTheme="majorHAnsi" w:hAnsiTheme="majorHAnsi" w:cstheme="majorHAnsi"/>
          <w:color w:val="000000"/>
          <w:sz w:val="10"/>
          <w:szCs w:val="10"/>
        </w:rPr>
        <w:t xml:space="preserve">, though the forcing is more immediate the closer one gets to poverty wages. The key feature of this forcing is that it is consistent with voluntary exchange but </w:t>
      </w:r>
      <w:r w:rsidRPr="00A55A69">
        <w:rPr>
          <w:rFonts w:asciiTheme="majorHAnsi" w:hAnsiTheme="majorHAnsi" w:cstheme="majorHAnsi"/>
          <w:color w:val="000000"/>
          <w:szCs w:val="22"/>
        </w:rPr>
        <w:t>it is not some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occasional or accidental feature </w:t>
      </w:r>
      <w:r w:rsidRPr="00A55A69">
        <w:rPr>
          <w:rFonts w:asciiTheme="majorHAnsi" w:hAnsiTheme="majorHAnsi" w:cstheme="majorHAnsi"/>
          <w:color w:val="000000"/>
          <w:sz w:val="10"/>
          <w:szCs w:val="10"/>
        </w:rPr>
        <w:t xml:space="preserve">of this or that worker’s circumstances. It is a product of the distribution of property in society. </w:t>
      </w:r>
      <w:r w:rsidRPr="00A55A69">
        <w:rPr>
          <w:rFonts w:asciiTheme="majorHAnsi" w:hAnsiTheme="majorHAnsi" w:cstheme="majorHAnsi"/>
          <w:color w:val="000000"/>
          <w:szCs w:val="22"/>
        </w:rPr>
        <w:t>People are forced to sell</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their labor when</w:t>
      </w:r>
      <w:r w:rsidRPr="00A55A69">
        <w:rPr>
          <w:rFonts w:asciiTheme="majorHAnsi" w:hAnsiTheme="majorHAnsi" w:cstheme="majorHAnsi"/>
          <w:color w:val="000000"/>
          <w:sz w:val="10"/>
          <w:szCs w:val="10"/>
        </w:rPr>
        <w:t xml:space="preserve">, on the one hand, </w:t>
      </w:r>
      <w:r w:rsidRPr="00A55A69">
        <w:rPr>
          <w:rFonts w:asciiTheme="majorHAnsi" w:hAnsiTheme="majorHAnsi" w:cstheme="majorHAnsi"/>
          <w:b/>
          <w:bCs/>
          <w:color w:val="000000"/>
          <w:sz w:val="26"/>
          <w:szCs w:val="26"/>
          <w:u w:val="single"/>
          <w:shd w:val="clear" w:color="auto" w:fill="FFFF00"/>
        </w:rPr>
        <w:t>everyone has property rights in their</w:t>
      </w:r>
      <w:r w:rsidRPr="00A55A69">
        <w:rPr>
          <w:rFonts w:asciiTheme="majorHAnsi" w:hAnsiTheme="majorHAnsi" w:cstheme="majorHAnsi"/>
          <w:b/>
          <w:bCs/>
          <w:color w:val="000000"/>
          <w:sz w:val="26"/>
          <w:szCs w:val="26"/>
          <w:u w:val="single"/>
        </w:rPr>
        <w:t xml:space="preserve"> own </w:t>
      </w:r>
      <w:r w:rsidRPr="00A55A69">
        <w:rPr>
          <w:rFonts w:asciiTheme="majorHAnsi" w:hAnsiTheme="majorHAnsi" w:cstheme="majorHAnsi"/>
          <w:b/>
          <w:bCs/>
          <w:color w:val="000000"/>
          <w:sz w:val="26"/>
          <w:szCs w:val="26"/>
          <w:u w:val="single"/>
          <w:shd w:val="clear" w:color="auto" w:fill="FFFF00"/>
        </w:rPr>
        <w:t>capacity to labor</w:t>
      </w:r>
      <w:r w:rsidRPr="00A55A69">
        <w:rPr>
          <w:rFonts w:asciiTheme="majorHAnsi" w:hAnsiTheme="majorHAnsi" w:cstheme="majorHAnsi"/>
          <w:b/>
          <w:bCs/>
          <w:color w:val="000000"/>
          <w:sz w:val="26"/>
          <w:szCs w:val="26"/>
          <w:u w:val="single"/>
        </w:rPr>
        <w:t xml:space="preserve"> and, </w:t>
      </w:r>
      <w:r w:rsidRPr="00A55A69">
        <w:rPr>
          <w:rFonts w:asciiTheme="majorHAnsi" w:hAnsiTheme="majorHAnsi" w:cstheme="majorHAnsi"/>
          <w:b/>
          <w:bCs/>
          <w:color w:val="000000"/>
          <w:sz w:val="26"/>
          <w:szCs w:val="26"/>
          <w:u w:val="single"/>
          <w:shd w:val="clear" w:color="auto" w:fill="FFFF00"/>
        </w:rPr>
        <w:t>on the other hand,some</w:t>
      </w:r>
      <w:r w:rsidRPr="00A55A69">
        <w:rPr>
          <w:rFonts w:asciiTheme="majorHAnsi" w:hAnsiTheme="majorHAnsi" w:cstheme="majorHAnsi"/>
          <w:b/>
          <w:bCs/>
          <w:color w:val="000000"/>
          <w:sz w:val="26"/>
          <w:szCs w:val="26"/>
          <w:u w:val="single"/>
        </w:rPr>
        <w:t xml:space="preserve"> group of </w:t>
      </w:r>
      <w:r w:rsidRPr="00A55A69">
        <w:rPr>
          <w:rFonts w:asciiTheme="majorHAnsi" w:hAnsiTheme="majorHAnsi" w:cstheme="majorHAnsi"/>
          <w:b/>
          <w:bCs/>
          <w:color w:val="000000"/>
          <w:sz w:val="26"/>
          <w:szCs w:val="26"/>
          <w:u w:val="single"/>
          <w:shd w:val="clear" w:color="auto" w:fill="FFFF00"/>
        </w:rPr>
        <w:t>individuals monopolize all</w:t>
      </w:r>
      <w:r w:rsidRPr="00A55A69">
        <w:rPr>
          <w:rFonts w:asciiTheme="majorHAnsi" w:hAnsiTheme="majorHAnsi" w:cstheme="majorHAnsi"/>
          <w:b/>
          <w:bCs/>
          <w:color w:val="000000"/>
          <w:sz w:val="26"/>
          <w:szCs w:val="26"/>
          <w:u w:val="single"/>
        </w:rPr>
        <w:t xml:space="preserve"> or nearly all of the </w:t>
      </w:r>
      <w:r w:rsidRPr="00A55A69">
        <w:rPr>
          <w:rFonts w:asciiTheme="majorHAnsi" w:hAnsiTheme="majorHAnsi" w:cstheme="majorHAnsi"/>
          <w:b/>
          <w:bCs/>
          <w:color w:val="000000"/>
          <w:sz w:val="26"/>
          <w:szCs w:val="26"/>
          <w:u w:val="single"/>
          <w:shd w:val="clear" w:color="auto" w:fill="FFFF00"/>
        </w:rPr>
        <w:t>productive assets</w:t>
      </w:r>
      <w:r w:rsidRPr="00A55A69">
        <w:rPr>
          <w:rFonts w:asciiTheme="majorHAnsi" w:hAnsiTheme="majorHAnsi" w:cstheme="majorHAnsi"/>
          <w:color w:val="000000"/>
          <w:szCs w:val="22"/>
        </w:rPr>
        <w:t xml:space="preserve"> </w:t>
      </w:r>
      <w:r w:rsidRPr="00A55A69">
        <w:rPr>
          <w:rFonts w:asciiTheme="majorHAnsi" w:hAnsiTheme="majorHAnsi" w:cstheme="majorHAnsi"/>
          <w:color w:val="000000"/>
          <w:sz w:val="10"/>
          <w:szCs w:val="10"/>
        </w:rPr>
        <w:t>in that society. These are the necessary conditions to create a labor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market sufficiently robust to organize production. That is to say, </w:t>
      </w:r>
      <w:r w:rsidRPr="00A55A69">
        <w:rPr>
          <w:rFonts w:asciiTheme="majorHAnsi" w:hAnsiTheme="majorHAnsi" w:cstheme="majorHAnsi"/>
          <w:color w:val="000000"/>
          <w:szCs w:val="22"/>
        </w:rPr>
        <w:t>a society in which the primary way of organizing production is through labor market is one in which most people are forced into that labor market</w:t>
      </w:r>
      <w:r w:rsidRPr="00A55A69">
        <w:rPr>
          <w:rFonts w:asciiTheme="majorHAnsi" w:hAnsiTheme="majorHAnsi" w:cstheme="majorHAnsi"/>
          <w:color w:val="000000"/>
          <w:sz w:val="10"/>
          <w:szCs w:val="10"/>
        </w:rPr>
        <w:t>.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social forcing guarantees a constant supply of labor through the labor market itself. But this means that, in a society based on the commodification of labor, the conditions that would make the buying and selling of labor-power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a truly free set of exchanges </w:t>
      </w:r>
      <w:r w:rsidRPr="00A55A69">
        <w:rPr>
          <w:rFonts w:asciiTheme="majorHAnsi" w:hAnsiTheme="majorHAnsi" w:cstheme="majorHAnsi"/>
          <w:color w:val="000000"/>
          <w:sz w:val="10"/>
          <w:szCs w:val="10"/>
        </w:rPr>
        <w:t xml:space="preserve">would require utterly transforming that market-based production relationship itself. </w:t>
      </w:r>
      <w:r w:rsidRPr="00A55A69">
        <w:rPr>
          <w:rFonts w:asciiTheme="majorHAnsi" w:hAnsiTheme="majorHAnsi" w:cstheme="majorHAnsi"/>
          <w:color w:val="000000"/>
          <w:szCs w:val="22"/>
        </w:rPr>
        <w:t>It would require giving workers a</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reasonable alternative to selling their labo</w:t>
      </w:r>
      <w:r w:rsidRPr="00A55A69">
        <w:rPr>
          <w:rFonts w:asciiTheme="majorHAnsi" w:hAnsiTheme="majorHAnsi" w:cstheme="majorHAnsi"/>
          <w:color w:val="000000"/>
          <w:sz w:val="10"/>
          <w:szCs w:val="10"/>
        </w:rPr>
        <w:t>r – say through a sizable, unconditional basic income and universal public goods, or through giving all workers the possibility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owning or cooperatively owning their own enterprise</w:t>
      </w:r>
      <w:r w:rsidRPr="00A55A69">
        <w:rPr>
          <w:rFonts w:asciiTheme="majorHAnsi" w:hAnsiTheme="majorHAnsi" w:cstheme="majorHAnsi"/>
          <w:color w:val="000000"/>
          <w:szCs w:val="22"/>
        </w:rPr>
        <w:t>. Such measures would amount to a radical de-commodification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labor-power, an overcoming of the very social conditions that give rise to the labor market’s self-image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as a site of free exchange</w:t>
      </w:r>
      <w:r w:rsidRPr="00A55A69">
        <w:rPr>
          <w:rFonts w:asciiTheme="majorHAnsi" w:hAnsiTheme="majorHAnsi" w:cstheme="majorHAnsi"/>
          <w:color w:val="000000"/>
          <w:sz w:val="10"/>
          <w:szCs w:val="10"/>
        </w:rPr>
        <w:t>. As Ira Steward, a nineteenth century American labor reformer, once said, “if laborers were sufficiently free to make contracts…they would be too free to need contracts”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(quoted in Stanley 1998, 96). The foregoing social analysis is familiar enough, but its implications for the right to strike are rarely considered. The right to strike begins to make more sense if we reflect upon the fact tha </w:t>
      </w:r>
      <w:r w:rsidRPr="00A55A69">
        <w:rPr>
          <w:rFonts w:asciiTheme="majorHAnsi" w:hAnsiTheme="majorHAnsi" w:cstheme="majorHAnsi"/>
          <w:color w:val="000000"/>
          <w:szCs w:val="22"/>
        </w:rPr>
        <w:t>workers who are forced to sell their labor are vulnerable to exploitation</w:t>
      </w:r>
      <w:r w:rsidRPr="00A55A69">
        <w:rPr>
          <w:rFonts w:asciiTheme="majorHAnsi" w:hAnsiTheme="majorHAnsi" w:cstheme="majorHAnsi"/>
          <w:color w:val="000000"/>
          <w:sz w:val="10"/>
          <w:szCs w:val="10"/>
        </w:rPr>
        <w:t>. Exploitation just is the word for structural domination in the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domain of economic production (Vrousalis 2013; Roberts, n.d., Chap. three). </w:t>
      </w:r>
      <w:r w:rsidRPr="00A55A69">
        <w:rPr>
          <w:rFonts w:asciiTheme="majorHAnsi" w:hAnsiTheme="majorHAnsi" w:cstheme="majorHAnsi"/>
          <w:color w:val="000000"/>
          <w:szCs w:val="22"/>
        </w:rPr>
        <w:t xml:space="preserve">Some </w:t>
      </w:r>
      <w:r w:rsidRPr="00A55A69">
        <w:rPr>
          <w:rFonts w:asciiTheme="majorHAnsi" w:hAnsiTheme="majorHAnsi" w:cstheme="majorHAnsi"/>
          <w:color w:val="000000"/>
          <w:sz w:val="10"/>
          <w:szCs w:val="10"/>
        </w:rPr>
        <w:t xml:space="preserve">workers </w:t>
      </w:r>
      <w:r w:rsidRPr="00A55A69">
        <w:rPr>
          <w:rFonts w:asciiTheme="majorHAnsi" w:hAnsiTheme="majorHAnsi" w:cstheme="majorHAnsi"/>
          <w:color w:val="000000"/>
          <w:szCs w:val="22"/>
        </w:rPr>
        <w:t xml:space="preserve">will accept jobs at going wage rates </w:t>
      </w:r>
      <w:r w:rsidRPr="00A55A69">
        <w:rPr>
          <w:rFonts w:asciiTheme="majorHAnsi" w:hAnsiTheme="majorHAnsi" w:cstheme="majorHAnsi"/>
          <w:color w:val="000000"/>
          <w:sz w:val="10"/>
          <w:szCs w:val="10"/>
        </w:rPr>
        <w:t xml:space="preserve">and hours, </w:t>
      </w:r>
      <w:r w:rsidRPr="00A55A69">
        <w:rPr>
          <w:rFonts w:asciiTheme="majorHAnsi" w:hAnsiTheme="majorHAnsi" w:cstheme="majorHAnsi"/>
          <w:color w:val="000000"/>
          <w:szCs w:val="22"/>
        </w:rPr>
        <w:t>others will be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unable to bargain </w:t>
      </w:r>
      <w:r w:rsidRPr="00A55A69">
        <w:rPr>
          <w:rFonts w:asciiTheme="majorHAnsi" w:hAnsiTheme="majorHAnsi" w:cstheme="majorHAnsi"/>
          <w:color w:val="000000"/>
          <w:sz w:val="10"/>
          <w:szCs w:val="10"/>
        </w:rPr>
        <w:t>for what they need</w:t>
      </w:r>
      <w:r w:rsidRPr="00A55A69">
        <w:rPr>
          <w:rFonts w:asciiTheme="majorHAnsi" w:hAnsiTheme="majorHAnsi" w:cstheme="majorHAnsi"/>
          <w:color w:val="000000"/>
          <w:szCs w:val="22"/>
        </w:rPr>
        <w:t>, and most can be made to work longer hours</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at lower pay, under worse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conditions than they would otherwise accept. </w:t>
      </w:r>
      <w:r w:rsidRPr="00A55A69">
        <w:rPr>
          <w:rFonts w:asciiTheme="majorHAnsi" w:hAnsiTheme="majorHAnsi" w:cstheme="majorHAnsi"/>
          <w:color w:val="000000"/>
          <w:sz w:val="10"/>
          <w:szCs w:val="10"/>
        </w:rPr>
        <w:t>Many employers know this and will take advantage of it (Greenhouse 2009; Krugman, New York Times, December 23, 2013).</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Even if employers do not intentionally take advantage of it, they do so tacitly by making numerous economic decisions about hiring, firing, wages and hours that assume this steady supply of economically dependent labor. So it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is not just the force of necessity, but the fact that this forcing leaves workers vulnerable to exploitation and the further fact that </w:t>
      </w:r>
      <w:r w:rsidRPr="00A55A69">
        <w:rPr>
          <w:rFonts w:asciiTheme="majorHAnsi" w:hAnsiTheme="majorHAnsi" w:cstheme="majorHAnsi"/>
          <w:color w:val="000000"/>
          <w:szCs w:val="22"/>
        </w:rPr>
        <w:t xml:space="preserve">this is a class condition </w:t>
      </w:r>
      <w:r w:rsidRPr="00A55A69">
        <w:rPr>
          <w:rFonts w:asciiTheme="majorHAnsi" w:hAnsiTheme="majorHAnsi" w:cstheme="majorHAnsi"/>
          <w:color w:val="000000"/>
          <w:sz w:val="10"/>
          <w:szCs w:val="10"/>
        </w:rPr>
        <w:t>that is relevant to our thinking. It explains why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workers might seek collective solutions to their structural domination </w:t>
      </w:r>
      <w:r w:rsidRPr="00A55A69">
        <w:rPr>
          <w:rFonts w:asciiTheme="majorHAnsi" w:hAnsiTheme="majorHAnsi" w:cstheme="majorHAnsi"/>
          <w:color w:val="000000"/>
          <w:sz w:val="10"/>
          <w:szCs w:val="10"/>
        </w:rPr>
        <w:t>and why they might refuse to believe that they can overcome their exploitation through purely individual efforts.</w:t>
      </w:r>
    </w:p>
    <w:p w14:paraId="6789502C" w14:textId="77777777" w:rsidR="00AA4938" w:rsidRPr="00A55A69" w:rsidRDefault="00AA4938" w:rsidP="00AA4938">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In order to protect the workers from domination, the right to strike must be unconditional:</w:t>
      </w:r>
    </w:p>
    <w:p w14:paraId="19D59382" w14:textId="77777777" w:rsidR="00AA4938" w:rsidRPr="00A55A69" w:rsidRDefault="00AA4938" w:rsidP="00AA4938">
      <w:pPr>
        <w:rPr>
          <w:rFonts w:asciiTheme="majorHAnsi" w:hAnsiTheme="majorHAnsi" w:cstheme="majorHAnsi"/>
          <w:color w:val="000000"/>
        </w:rPr>
      </w:pPr>
    </w:p>
    <w:p w14:paraId="3188AECE" w14:textId="77777777" w:rsidR="00AA4938" w:rsidRPr="00A55A69" w:rsidRDefault="00AA4938" w:rsidP="00AA4938">
      <w:pPr>
        <w:pStyle w:val="Heading4"/>
        <w:rPr>
          <w:rFonts w:asciiTheme="majorHAnsi" w:hAnsiTheme="majorHAnsi" w:cstheme="majorHAnsi"/>
        </w:rPr>
      </w:pPr>
      <w:r w:rsidRPr="00A55A69">
        <w:rPr>
          <w:rFonts w:asciiTheme="majorHAnsi" w:hAnsiTheme="majorHAnsi" w:cstheme="majorHAnsi"/>
        </w:rPr>
        <w:t xml:space="preserve">1] Having conditions warrants </w:t>
      </w:r>
      <w:r>
        <w:rPr>
          <w:rFonts w:asciiTheme="majorHAnsi" w:hAnsiTheme="majorHAnsi" w:cstheme="majorHAnsi"/>
        </w:rPr>
        <w:t>exploitation</w:t>
      </w:r>
      <w:r w:rsidRPr="00A55A69">
        <w:rPr>
          <w:rFonts w:asciiTheme="majorHAnsi" w:hAnsiTheme="majorHAnsi" w:cstheme="majorHAnsi"/>
        </w:rPr>
        <w:t xml:space="preserve"> under some circumstances. </w:t>
      </w:r>
    </w:p>
    <w:p w14:paraId="63A6E0BD" w14:textId="77777777" w:rsidR="00AA4938" w:rsidRDefault="00AA4938" w:rsidP="00AA4938">
      <w:pPr>
        <w:pStyle w:val="Heading4"/>
        <w:rPr>
          <w:rFonts w:asciiTheme="majorHAnsi" w:hAnsiTheme="majorHAnsi" w:cstheme="majorHAnsi"/>
        </w:rPr>
      </w:pPr>
      <w:r w:rsidRPr="00A55A69">
        <w:rPr>
          <w:rFonts w:asciiTheme="majorHAnsi" w:hAnsiTheme="majorHAnsi" w:cstheme="majorHAnsi"/>
        </w:rPr>
        <w:t>2] Conditions prevent access to the ability to solve the root issues.</w:t>
      </w:r>
    </w:p>
    <w:p w14:paraId="14088C94" w14:textId="77777777" w:rsidR="00AA4938" w:rsidRDefault="00AA4938" w:rsidP="00AA4938"/>
    <w:p w14:paraId="2705BC0B" w14:textId="77777777" w:rsidR="00AA4938" w:rsidRDefault="00AA4938" w:rsidP="00AA4938">
      <w:pPr>
        <w:pStyle w:val="Heading4"/>
      </w:pPr>
      <w:r>
        <w:t>Contention 3 is the teachers right to strike</w:t>
      </w:r>
    </w:p>
    <w:p w14:paraId="220BC744" w14:textId="77777777" w:rsidR="00AA4938" w:rsidRDefault="00AA4938" w:rsidP="00AA4938">
      <w:pPr>
        <w:pStyle w:val="Heading4"/>
        <w:spacing w:line="276" w:lineRule="atLeast"/>
        <w:rPr>
          <w:rFonts w:cs="Calibri"/>
          <w:b w:val="0"/>
          <w:bCs w:val="0"/>
          <w:color w:val="000000"/>
        </w:rPr>
      </w:pPr>
      <w:r>
        <w:rPr>
          <w:rFonts w:cs="Calibri"/>
          <w:color w:val="000000"/>
        </w:rPr>
        <w:t>The unconditional right to strike ensures that teachers continue to work</w:t>
      </w:r>
    </w:p>
    <w:p w14:paraId="38E84A4E" w14:textId="77777777" w:rsidR="00AA4938" w:rsidRDefault="00AA4938" w:rsidP="00AA4938">
      <w:pPr>
        <w:spacing w:line="233" w:lineRule="atLeast"/>
        <w:rPr>
          <w:rFonts w:cs="Calibri"/>
          <w:color w:val="000000"/>
          <w:szCs w:val="22"/>
        </w:rPr>
      </w:pPr>
      <w:r>
        <w:rPr>
          <w:rFonts w:cs="Calibri"/>
          <w:b/>
          <w:bCs/>
          <w:color w:val="000000"/>
          <w:sz w:val="26"/>
          <w:szCs w:val="26"/>
        </w:rPr>
        <w:t>Carpenter 21</w:t>
      </w:r>
      <w:r>
        <w:rPr>
          <w:rStyle w:val="apple-converted-space"/>
          <w:rFonts w:cs="Calibri"/>
          <w:color w:val="000000"/>
          <w:szCs w:val="22"/>
        </w:rPr>
        <w:t> </w:t>
      </w:r>
      <w:r>
        <w:rPr>
          <w:rFonts w:cs="Calibri"/>
          <w:color w:val="000000"/>
          <w:szCs w:val="22"/>
        </w:rPr>
        <w:t>Jennifer Carpenter., 05-17-21, "Opinion: Protect local control for schools," Burlington Free Press,</w:t>
      </w:r>
      <w:r>
        <w:rPr>
          <w:rStyle w:val="apple-converted-space"/>
          <w:rFonts w:cs="Calibri"/>
          <w:color w:val="000000"/>
          <w:szCs w:val="22"/>
        </w:rPr>
        <w:t> </w:t>
      </w:r>
      <w:hyperlink r:id="rId10" w:tooltip="https://www.burlingtonfreepress.com/story/opinion/my-turn/2017/05/17/opinion-protect-local-control-schools/101726614/" w:history="1">
        <w:r>
          <w:rPr>
            <w:rStyle w:val="Hyperlink"/>
            <w:rFonts w:cs="Calibri"/>
            <w:szCs w:val="22"/>
          </w:rPr>
          <w:t>https://www.burlingtonfreepress.com/story/opinion/my-turn/2017/05/17/opinion-protect-local-control-schools/101726614/</w:t>
        </w:r>
      </w:hyperlink>
    </w:p>
    <w:p w14:paraId="42775A91" w14:textId="77777777" w:rsidR="00AA4938" w:rsidRDefault="00AA4938" w:rsidP="00AA4938">
      <w:pPr>
        <w:spacing w:line="233" w:lineRule="atLeast"/>
        <w:rPr>
          <w:rFonts w:cs="Calibri"/>
          <w:color w:val="000000"/>
          <w:szCs w:val="22"/>
        </w:rPr>
      </w:pPr>
      <w:r w:rsidRPr="003B38DE">
        <w:rPr>
          <w:rStyle w:val="StyleUnderline"/>
        </w:rPr>
        <w:t xml:space="preserve">The most crucial part of the proposal put forward by House Speaker Mitzi Johnson and President Pro Tem Tim Ashe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included in his proposed amendment a clause that would have removed </w:t>
      </w:r>
      <w:r w:rsidRPr="00936846">
        <w:rPr>
          <w:rStyle w:val="StyleUnderline"/>
          <w:highlight w:val="green"/>
        </w:rPr>
        <w:t>teachers’ right to strike.</w:t>
      </w:r>
      <w:r>
        <w:rPr>
          <w:rFonts w:cs="Calibri"/>
          <w:color w:val="000000"/>
          <w:sz w:val="16"/>
          <w:szCs w:val="16"/>
        </w:rPr>
        <w:t xml:space="preserve"> That shows their true intentions.</w:t>
      </w:r>
      <w:r>
        <w:rPr>
          <w:rStyle w:val="apple-converted-space"/>
          <w:rFonts w:cs="Calibri"/>
          <w:color w:val="000000"/>
          <w:sz w:val="16"/>
          <w:szCs w:val="16"/>
        </w:rPr>
        <w:t> </w:t>
      </w:r>
      <w:r w:rsidRPr="003B38DE">
        <w:rPr>
          <w:rStyle w:val="StyleUnderline"/>
        </w:rPr>
        <w:t>When teachers’ needs are</w:t>
      </w:r>
      <w:r>
        <w:rPr>
          <w:rStyle w:val="styleunderline0"/>
          <w:rFonts w:cs="Calibri"/>
          <w:color w:val="000000"/>
          <w:szCs w:val="22"/>
          <w:shd w:val="clear" w:color="auto" w:fill="00FF00"/>
        </w:rPr>
        <w:t xml:space="preserve"> not met, students’ needs will not be met, and we will be unable to retain and attract a workforce</w:t>
      </w:r>
      <w:r>
        <w:rPr>
          <w:rStyle w:val="apple-converted-space"/>
          <w:rFonts w:cs="Calibri"/>
          <w:color w:val="000000"/>
          <w:szCs w:val="22"/>
        </w:rPr>
        <w:t> </w:t>
      </w:r>
      <w:r>
        <w:rPr>
          <w:rStyle w:val="styleunderline0"/>
          <w:rFonts w:cs="Calibri"/>
          <w:color w:val="000000"/>
          <w:szCs w:val="22"/>
        </w:rPr>
        <w:t>of young families which is critical to the revitalization of our state’s economy.</w:t>
      </w:r>
      <w:r>
        <w:rPr>
          <w:rStyle w:val="apple-converted-space"/>
          <w:rFonts w:cs="Calibri"/>
          <w:color w:val="000000"/>
          <w:szCs w:val="22"/>
        </w:rPr>
        <w:t> </w:t>
      </w:r>
      <w:r>
        <w:rPr>
          <w:rStyle w:val="styleunderline0"/>
          <w:rFonts w:cs="Calibri"/>
          <w:color w:val="000000"/>
          <w:szCs w:val="22"/>
          <w:shd w:val="clear" w:color="auto" w:fill="00FF00"/>
        </w:rPr>
        <w:t>There will be no incentive for the teaching profession to attract</w:t>
      </w:r>
      <w:r>
        <w:rPr>
          <w:rStyle w:val="apple-converted-space"/>
          <w:rFonts w:cs="Calibri"/>
          <w:color w:val="000000"/>
          <w:szCs w:val="22"/>
        </w:rPr>
        <w:t> </w:t>
      </w:r>
      <w:r>
        <w:rPr>
          <w:rStyle w:val="styleunderline0"/>
          <w:rFonts w:cs="Calibri"/>
          <w:color w:val="000000"/>
          <w:szCs w:val="22"/>
        </w:rPr>
        <w:t>and retain</w:t>
      </w:r>
      <w:r>
        <w:rPr>
          <w:rStyle w:val="apple-converted-space"/>
          <w:rFonts w:cs="Calibri"/>
          <w:color w:val="000000"/>
          <w:szCs w:val="22"/>
        </w:rPr>
        <w:t> </w:t>
      </w:r>
      <w:r>
        <w:rPr>
          <w:rStyle w:val="styleunderline0"/>
          <w:rFonts w:cs="Calibri"/>
          <w:color w:val="000000"/>
          <w:szCs w:val="22"/>
          <w:shd w:val="clear" w:color="auto" w:fill="00FF00"/>
        </w:rPr>
        <w:t>new teachers</w:t>
      </w:r>
      <w:r>
        <w:rPr>
          <w:rStyle w:val="apple-converted-space"/>
          <w:rFonts w:cs="Calibri"/>
          <w:color w:val="000000"/>
          <w:szCs w:val="22"/>
        </w:rPr>
        <w:t> </w:t>
      </w:r>
      <w:r>
        <w:rPr>
          <w:rStyle w:val="styleunderline0"/>
          <w:rFonts w:cs="Calibri"/>
          <w:color w:val="000000"/>
          <w:szCs w:val="22"/>
        </w:rPr>
        <w:t>to the field</w:t>
      </w:r>
      <w:r>
        <w:rPr>
          <w:rStyle w:val="apple-converted-space"/>
          <w:rFonts w:cs="Calibri"/>
          <w:color w:val="000000"/>
          <w:szCs w:val="22"/>
        </w:rPr>
        <w:t> </w:t>
      </w:r>
      <w:r>
        <w:rPr>
          <w:rStyle w:val="styleunderline0"/>
          <w:rFonts w:cs="Calibri"/>
          <w:color w:val="000000"/>
          <w:szCs w:val="22"/>
          <w:shd w:val="clear" w:color="auto" w:fill="00FF00"/>
        </w:rPr>
        <w:t>if our state government teaches our community that teachers have no say over their working conditions</w:t>
      </w:r>
      <w:r>
        <w:rPr>
          <w:rStyle w:val="styleunderline0"/>
          <w:rFonts w:cs="Calibri"/>
          <w:color w:val="000000"/>
          <w:szCs w:val="22"/>
        </w:rPr>
        <w:t>and therefore are not valued.</w:t>
      </w:r>
      <w:r>
        <w:rPr>
          <w:rStyle w:val="apple-converted-space"/>
          <w:rFonts w:cs="Calibri"/>
          <w:color w:val="000000"/>
          <w:szCs w:val="22"/>
        </w:rPr>
        <w:t> </w:t>
      </w:r>
      <w:r>
        <w:rPr>
          <w:rFonts w:cs="Calibri"/>
          <w:color w:val="000000"/>
          <w:sz w:val="16"/>
          <w:szCs w:val="16"/>
        </w:rPr>
        <w:t>Schools need teachers and we need enrollment of students.</w:t>
      </w:r>
      <w:r>
        <w:rPr>
          <w:rStyle w:val="apple-converted-space"/>
          <w:rFonts w:cs="Calibri"/>
          <w:color w:val="000000"/>
          <w:sz w:val="16"/>
          <w:szCs w:val="16"/>
        </w:rPr>
        <w:t> </w:t>
      </w:r>
      <w:r>
        <w:rPr>
          <w:rStyle w:val="styleunderline0"/>
          <w:rFonts w:cs="Calibri"/>
          <w:color w:val="000000"/>
          <w:szCs w:val="22"/>
          <w:shd w:val="clear" w:color="auto" w:fill="00FF00"/>
        </w:rPr>
        <w:t>Teachers and families of school</w:t>
      </w:r>
      <w:r>
        <w:rPr>
          <w:rStyle w:val="apple-converted-space"/>
          <w:rFonts w:cs="Calibri"/>
          <w:color w:val="000000"/>
          <w:szCs w:val="22"/>
        </w:rPr>
        <w:t> </w:t>
      </w:r>
      <w:r>
        <w:rPr>
          <w:rStyle w:val="styleunderline0"/>
          <w:rFonts w:cs="Calibri"/>
          <w:color w:val="000000"/>
          <w:szCs w:val="22"/>
        </w:rPr>
        <w:t>age children</w:t>
      </w:r>
      <w:r>
        <w:rPr>
          <w:rStyle w:val="apple-converted-space"/>
          <w:rFonts w:cs="Calibri"/>
          <w:color w:val="000000"/>
          <w:szCs w:val="22"/>
        </w:rPr>
        <w:t> </w:t>
      </w:r>
      <w:r>
        <w:rPr>
          <w:rStyle w:val="styleunderline0"/>
          <w:rFonts w:cs="Calibri"/>
          <w:color w:val="000000"/>
          <w:szCs w:val="22"/>
          <w:shd w:val="clear" w:color="auto" w:fill="00FF00"/>
        </w:rPr>
        <w:t>will</w:t>
      </w:r>
      <w:r>
        <w:rPr>
          <w:rStyle w:val="apple-converted-space"/>
          <w:rFonts w:cs="Calibri"/>
          <w:color w:val="000000"/>
          <w:szCs w:val="22"/>
        </w:rPr>
        <w:t> </w:t>
      </w:r>
      <w:r>
        <w:rPr>
          <w:rStyle w:val="styleunderline0"/>
          <w:rFonts w:cs="Calibri"/>
          <w:color w:val="000000"/>
          <w:szCs w:val="22"/>
        </w:rPr>
        <w:t>simply</w:t>
      </w:r>
      <w:r>
        <w:rPr>
          <w:rStyle w:val="apple-converted-space"/>
          <w:rFonts w:cs="Calibri"/>
          <w:color w:val="000000"/>
          <w:szCs w:val="22"/>
        </w:rPr>
        <w:t> </w:t>
      </w:r>
      <w:r>
        <w:rPr>
          <w:rStyle w:val="styleunderline0"/>
          <w:rFonts w:cs="Calibri"/>
          <w:color w:val="000000"/>
          <w:szCs w:val="22"/>
          <w:shd w:val="clear" w:color="auto" w:fill="00FF00"/>
        </w:rPr>
        <w:t>uproot</w:t>
      </w:r>
      <w:r>
        <w:rPr>
          <w:rStyle w:val="apple-converted-space"/>
          <w:rFonts w:cs="Calibri"/>
          <w:color w:val="000000"/>
          <w:szCs w:val="22"/>
        </w:rPr>
        <w:t> </w:t>
      </w:r>
      <w:r>
        <w:rPr>
          <w:rStyle w:val="styleunderline0"/>
          <w:rFonts w:cs="Calibri"/>
          <w:color w:val="000000"/>
          <w:szCs w:val="22"/>
          <w:shd w:val="clear" w:color="auto" w:fill="00FF00"/>
        </w:rPr>
        <w:t>and</w:t>
      </w:r>
      <w:r>
        <w:rPr>
          <w:rStyle w:val="apple-converted-space"/>
          <w:rFonts w:cs="Calibri"/>
          <w:color w:val="000000"/>
          <w:szCs w:val="22"/>
        </w:rPr>
        <w:t> </w:t>
      </w:r>
      <w:r>
        <w:rPr>
          <w:rStyle w:val="styleunderline0"/>
          <w:rFonts w:cs="Calibri"/>
          <w:color w:val="000000"/>
          <w:szCs w:val="22"/>
          <w:shd w:val="clear" w:color="auto" w:fill="00FF00"/>
        </w:rPr>
        <w:t>go</w:t>
      </w:r>
      <w:r>
        <w:rPr>
          <w:rStyle w:val="apple-converted-space"/>
          <w:rFonts w:cs="Calibri"/>
          <w:color w:val="000000"/>
          <w:szCs w:val="22"/>
        </w:rPr>
        <w:t> </w:t>
      </w:r>
      <w:r>
        <w:rPr>
          <w:rStyle w:val="styleunderline0"/>
          <w:rFonts w:cs="Calibri"/>
          <w:color w:val="000000"/>
          <w:szCs w:val="22"/>
          <w:shd w:val="clear" w:color="auto" w:fill="00FF00"/>
        </w:rPr>
        <w:t>elsewhere</w:t>
      </w:r>
      <w:r>
        <w:rPr>
          <w:rStyle w:val="styleunderline0"/>
          <w:rFonts w:cs="Calibri"/>
          <w:color w:val="000000"/>
          <w:szCs w:val="22"/>
        </w:rPr>
        <w:t>to have their needs met,</w:t>
      </w:r>
      <w:r>
        <w:rPr>
          <w:rStyle w:val="apple-converted-space"/>
          <w:rFonts w:cs="Calibri"/>
          <w:color w:val="000000"/>
          <w:sz w:val="16"/>
          <w:szCs w:val="16"/>
        </w:rPr>
        <w:t> </w:t>
      </w:r>
      <w:r>
        <w:rPr>
          <w:rFonts w:cs="Calibri"/>
          <w:color w:val="000000"/>
          <w:sz w:val="16"/>
          <w:szCs w:val="16"/>
        </w:rPr>
        <w:t>jeopardizing our educational system, our school-age population and workforce. A</w:t>
      </w:r>
      <w:r>
        <w:rPr>
          <w:rStyle w:val="apple-converted-space"/>
          <w:rFonts w:cs="Calibri"/>
          <w:color w:val="000000"/>
          <w:sz w:val="16"/>
          <w:szCs w:val="16"/>
        </w:rPr>
        <w:t> </w:t>
      </w:r>
      <w:r>
        <w:rPr>
          <w:rStyle w:val="styleunderline0"/>
          <w:rFonts w:cs="Calibri"/>
          <w:color w:val="000000"/>
          <w:szCs w:val="22"/>
        </w:rPr>
        <w:t>“</w:t>
      </w:r>
      <w:r>
        <w:rPr>
          <w:rStyle w:val="styleunderline0"/>
          <w:rFonts w:cs="Calibri"/>
          <w:color w:val="000000"/>
          <w:szCs w:val="22"/>
          <w:shd w:val="clear" w:color="auto" w:fill="00FF00"/>
        </w:rPr>
        <w:t>one-size-fits-all”</w:t>
      </w:r>
      <w:r>
        <w:rPr>
          <w:rStyle w:val="apple-converted-space"/>
          <w:rFonts w:cs="Calibri"/>
          <w:color w:val="000000"/>
          <w:szCs w:val="22"/>
        </w:rPr>
        <w:t> </w:t>
      </w:r>
      <w:r>
        <w:rPr>
          <w:rStyle w:val="styleunderline0"/>
          <w:rFonts w:cs="Calibri"/>
          <w:color w:val="000000"/>
          <w:szCs w:val="22"/>
        </w:rPr>
        <w:t>approach from our state government</w:t>
      </w:r>
      <w:r>
        <w:rPr>
          <w:rStyle w:val="apple-converted-space"/>
          <w:rFonts w:cs="Calibri"/>
          <w:color w:val="000000"/>
          <w:szCs w:val="22"/>
        </w:rPr>
        <w:t> </w:t>
      </w:r>
      <w:r>
        <w:rPr>
          <w:rStyle w:val="styleunderline0"/>
          <w:rFonts w:cs="Calibri"/>
          <w:color w:val="000000"/>
          <w:szCs w:val="22"/>
          <w:shd w:val="clear" w:color="auto" w:fill="00FF00"/>
        </w:rPr>
        <w:t>cannot possibly work across the board for every school</w:t>
      </w:r>
      <w:r>
        <w:rPr>
          <w:rStyle w:val="styleunderline0"/>
          <w:rFonts w:cs="Calibri"/>
          <w:color w:val="000000"/>
          <w:szCs w:val="22"/>
        </w:rPr>
        <w:t>.</w:t>
      </w:r>
      <w:r>
        <w:rPr>
          <w:rStyle w:val="apple-converted-space"/>
          <w:rFonts w:cs="Calibri"/>
          <w:color w:val="000000"/>
          <w:szCs w:val="22"/>
        </w:rPr>
        <w:t> </w:t>
      </w:r>
      <w:r>
        <w:rPr>
          <w:rFonts w:cs="Calibri"/>
          <w:color w:val="000000"/>
          <w:sz w:val="16"/>
          <w:szCs w:val="16"/>
        </w:rPr>
        <w:t>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w:t>
      </w:r>
      <w:r>
        <w:rPr>
          <w:rStyle w:val="apple-converted-space"/>
          <w:rFonts w:cs="Calibri"/>
          <w:color w:val="000000"/>
          <w:sz w:val="16"/>
          <w:szCs w:val="16"/>
        </w:rPr>
        <w:t> </w:t>
      </w:r>
    </w:p>
    <w:p w14:paraId="77DA4A68" w14:textId="77777777" w:rsidR="00AA4938" w:rsidRDefault="00AA4938" w:rsidP="00AA4938">
      <w:pPr>
        <w:pStyle w:val="Heading4"/>
      </w:pPr>
      <w:r>
        <w:t>The right being unconditional and available for them ensures that they will continue to work in the long run</w:t>
      </w:r>
    </w:p>
    <w:p w14:paraId="0C6580E7" w14:textId="77777777" w:rsidR="00AA4938" w:rsidRDefault="00AA4938" w:rsidP="00AA4938">
      <w:pPr>
        <w:pStyle w:val="Heading4"/>
      </w:pPr>
      <w:r>
        <w:t>For all of the reasons I have presented, I urge an affirmative ballot.</w:t>
      </w:r>
    </w:p>
    <w:p w14:paraId="2D0EE0FB" w14:textId="77777777" w:rsidR="00AA4938" w:rsidRDefault="00AA4938" w:rsidP="00AA4938"/>
    <w:p w14:paraId="2ED9C677" w14:textId="77777777" w:rsidR="00AA4938" w:rsidRDefault="00AA4938" w:rsidP="00AA4938">
      <w:pPr>
        <w:pStyle w:val="Heading2"/>
      </w:pPr>
      <w:r>
        <w:t>Additional</w:t>
      </w:r>
    </w:p>
    <w:p w14:paraId="739F8F6E" w14:textId="77777777" w:rsidR="00AA4938" w:rsidRPr="0024181C" w:rsidRDefault="00AA4938" w:rsidP="00AA4938">
      <w:pPr>
        <w:pStyle w:val="Heading4"/>
        <w:rPr>
          <w:rFonts w:asciiTheme="majorHAnsi" w:hAnsiTheme="majorHAnsi" w:cstheme="majorHAnsi"/>
        </w:rPr>
      </w:pPr>
      <w:r>
        <w:rPr>
          <w:rFonts w:asciiTheme="majorHAnsi" w:hAnsiTheme="majorHAnsi" w:cstheme="majorHAnsi"/>
        </w:rPr>
        <w:t xml:space="preserve">Only </w:t>
      </w:r>
      <w:r w:rsidRPr="0024181C">
        <w:rPr>
          <w:rFonts w:asciiTheme="majorHAnsi" w:hAnsiTheme="majorHAnsi" w:cstheme="majorHAnsi"/>
        </w:rPr>
        <w:t xml:space="preserve">a right to strike </w:t>
      </w:r>
      <w:r>
        <w:rPr>
          <w:rFonts w:asciiTheme="majorHAnsi" w:hAnsiTheme="majorHAnsi" w:cstheme="majorHAnsi"/>
        </w:rPr>
        <w:t>can solve inequality</w:t>
      </w:r>
    </w:p>
    <w:p w14:paraId="4B4E64BF" w14:textId="77777777" w:rsidR="00AA4938" w:rsidRPr="0024181C" w:rsidRDefault="00AA4938" w:rsidP="00AA4938">
      <w:pPr>
        <w:rPr>
          <w:rFonts w:asciiTheme="majorHAnsi" w:hAnsiTheme="majorHAnsi" w:cstheme="majorHAnsi"/>
        </w:rPr>
      </w:pPr>
      <w:r w:rsidRPr="0024181C">
        <w:rPr>
          <w:rStyle w:val="Heading4Char"/>
          <w:rFonts w:asciiTheme="majorHAnsi" w:hAnsiTheme="majorHAnsi" w:cstheme="majorHAnsi"/>
        </w:rPr>
        <w:t>Rhomberg 12</w:t>
      </w:r>
      <w:r w:rsidRPr="0024181C">
        <w:rPr>
          <w:rFonts w:asciiTheme="majorHAnsi" w:hAnsiTheme="majorHAnsi" w:cstheme="majorHAnsi"/>
        </w:rPr>
        <w:t xml:space="preserve"> [Chris Rhomberg, Professor of Sociology at Fordham University with a PhD from UC Berkley, 2012, “The Return of Judicial Repression: What Has Happened to the Strike?,” The Forum, https://www.fordham.edu/download/downloads/id/1129/the_return_of_judicial_repression_what_has_happened_to_the_strike.pdf]</w:t>
      </w:r>
    </w:p>
    <w:p w14:paraId="197BE1E9" w14:textId="77777777" w:rsidR="00AA4938" w:rsidRPr="0024181C" w:rsidRDefault="00AA4938" w:rsidP="00AA4938">
      <w:pPr>
        <w:rPr>
          <w:rFonts w:asciiTheme="majorHAnsi" w:hAnsiTheme="majorHAnsi" w:cstheme="majorHAnsi"/>
          <w:u w:val="single"/>
        </w:rPr>
      </w:pPr>
      <w:r w:rsidRPr="0024181C">
        <w:rPr>
          <w:rFonts w:asciiTheme="majorHAnsi" w:hAnsiTheme="majorHAnsi" w:cstheme="majorHAnsi"/>
          <w:sz w:val="16"/>
        </w:rPr>
        <w:t xml:space="preserve">The </w:t>
      </w:r>
      <w:r w:rsidRPr="00DE01A8">
        <w:rPr>
          <w:rStyle w:val="Emphasis"/>
          <w:rFonts w:asciiTheme="majorHAnsi" w:hAnsiTheme="majorHAnsi" w:cstheme="majorHAnsi"/>
          <w:highlight w:val="cyan"/>
        </w:rPr>
        <w:t>consequences</w:t>
      </w:r>
      <w:r w:rsidRPr="0024181C">
        <w:rPr>
          <w:rFonts w:asciiTheme="majorHAnsi" w:hAnsiTheme="majorHAnsi" w:cstheme="majorHAnsi"/>
          <w:sz w:val="16"/>
        </w:rPr>
        <w:t xml:space="preserve"> of this regime </w:t>
      </w:r>
      <w:r w:rsidRPr="0024181C">
        <w:rPr>
          <w:rStyle w:val="StyleUnderline"/>
          <w:rFonts w:asciiTheme="majorHAnsi" w:hAnsiTheme="majorHAnsi" w:cstheme="majorHAnsi"/>
        </w:rPr>
        <w:t xml:space="preserve">go well beyond the fate of unionized workers, and </w:t>
      </w:r>
      <w:r w:rsidRPr="00DE01A8">
        <w:rPr>
          <w:rStyle w:val="StyleUnderline"/>
          <w:rFonts w:asciiTheme="majorHAnsi" w:hAnsiTheme="majorHAnsi" w:cstheme="majorHAnsi"/>
          <w:highlight w:val="cyan"/>
        </w:rPr>
        <w:t>are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damaging</w:t>
      </w:r>
      <w:r w:rsidRPr="00DE01A8">
        <w:rPr>
          <w:rStyle w:val="StyleUnderline"/>
          <w:rFonts w:asciiTheme="majorHAnsi" w:hAnsiTheme="majorHAnsi" w:cstheme="majorHAnsi"/>
          <w:highlight w:val="cyan"/>
        </w:rPr>
        <w:t xml:space="preserve"> for</w:t>
      </w:r>
      <w:r w:rsidRPr="0024181C">
        <w:rPr>
          <w:rStyle w:val="StyleUnderline"/>
          <w:rFonts w:asciiTheme="majorHAnsi" w:hAnsiTheme="majorHAnsi" w:cstheme="majorHAnsi"/>
        </w:rPr>
        <w:t xml:space="preserve"> American </w:t>
      </w:r>
      <w:r w:rsidRPr="00DE01A8">
        <w:rPr>
          <w:rStyle w:val="StyleUnderline"/>
          <w:rFonts w:asciiTheme="majorHAnsi" w:hAnsiTheme="majorHAnsi" w:cstheme="majorHAnsi"/>
          <w:highlight w:val="cyan"/>
        </w:rPr>
        <w:t>society</w:t>
      </w:r>
      <w:r w:rsidRPr="0024181C">
        <w:rPr>
          <w:rFonts w:asciiTheme="majorHAnsi" w:hAnsiTheme="majorHAnsi" w:cstheme="majorHAnsi"/>
          <w:sz w:val="16"/>
        </w:rPr>
        <w:t xml:space="preserve">. In the last several decades </w:t>
      </w:r>
      <w:r w:rsidRPr="0024181C">
        <w:rPr>
          <w:rStyle w:val="StyleUnderline"/>
          <w:rFonts w:asciiTheme="majorHAnsi" w:hAnsiTheme="majorHAnsi" w:cstheme="majorHAnsi"/>
        </w:rPr>
        <w:t xml:space="preserve">economic </w:t>
      </w:r>
      <w:r w:rsidRPr="00DE01A8">
        <w:rPr>
          <w:rStyle w:val="StyleUnderline"/>
          <w:rFonts w:asciiTheme="majorHAnsi" w:hAnsiTheme="majorHAnsi" w:cstheme="majorHAnsi"/>
          <w:highlight w:val="cyan"/>
        </w:rPr>
        <w:t>inequality has</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 xml:space="preserve">risen </w:t>
      </w:r>
      <w:r w:rsidRPr="0024181C">
        <w:rPr>
          <w:rStyle w:val="Emphasis"/>
          <w:rFonts w:asciiTheme="majorHAnsi" w:hAnsiTheme="majorHAnsi" w:cstheme="majorHAnsi"/>
        </w:rPr>
        <w:t>sharply</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in 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U</w:t>
      </w:r>
      <w:r w:rsidRPr="0024181C">
        <w:rPr>
          <w:rStyle w:val="StyleUnderline"/>
          <w:rFonts w:asciiTheme="majorHAnsi" w:hAnsiTheme="majorHAnsi" w:cstheme="majorHAnsi"/>
        </w:rPr>
        <w:t xml:space="preserve">nited </w:t>
      </w:r>
      <w:r w:rsidRPr="00DE01A8">
        <w:rPr>
          <w:rStyle w:val="Emphasis"/>
          <w:rFonts w:asciiTheme="majorHAnsi" w:hAnsiTheme="majorHAnsi" w:cstheme="majorHAnsi"/>
          <w:highlight w:val="cyan"/>
        </w:rPr>
        <w:t>S</w:t>
      </w:r>
      <w:r w:rsidRPr="0024181C">
        <w:rPr>
          <w:rStyle w:val="StyleUnderline"/>
          <w:rFonts w:asciiTheme="majorHAnsi" w:hAnsiTheme="majorHAnsi" w:cstheme="majorHAnsi"/>
        </w:rPr>
        <w:t>tates</w:t>
      </w:r>
      <w:r w:rsidRPr="0024181C">
        <w:rPr>
          <w:rFonts w:asciiTheme="majorHAnsi" w:hAnsiTheme="majorHAnsi" w:cstheme="majorHAnsi"/>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24181C">
        <w:rPr>
          <w:rStyle w:val="StyleUnderline"/>
          <w:rFonts w:asciiTheme="majorHAnsi" w:hAnsiTheme="majorHAnsi" w:cstheme="majorHAnsi"/>
        </w:rPr>
        <w:t xml:space="preserve">wage inequality increased </w:t>
      </w:r>
      <w:r w:rsidRPr="00DE01A8">
        <w:rPr>
          <w:rStyle w:val="StyleUnderline"/>
          <w:rFonts w:asciiTheme="majorHAnsi" w:hAnsiTheme="majorHAnsi" w:cstheme="majorHAnsi"/>
          <w:highlight w:val="cyan"/>
        </w:rPr>
        <w:t>by 40 percent</w:t>
      </w:r>
      <w:r w:rsidRPr="0024181C">
        <w:rPr>
          <w:rStyle w:val="StyleUnderline"/>
          <w:rFonts w:asciiTheme="majorHAnsi" w:hAnsiTheme="majorHAnsi" w:cstheme="majorHAnsi"/>
        </w:rPr>
        <w:t xml:space="preserve"> between 1973 and 2007, </w:t>
      </w:r>
      <w:r w:rsidRPr="00DE01A8">
        <w:rPr>
          <w:rStyle w:val="StyleUnderline"/>
          <w:rFonts w:asciiTheme="majorHAnsi" w:hAnsiTheme="majorHAnsi" w:cstheme="majorHAnsi"/>
          <w:highlight w:val="cyan"/>
        </w:rPr>
        <w:t>with declining unionization</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accounting for</w:t>
      </w:r>
      <w:r w:rsidRPr="0024181C">
        <w:rPr>
          <w:rFonts w:asciiTheme="majorHAnsi" w:hAnsiTheme="majorHAnsi" w:cstheme="majorHAnsi"/>
          <w:sz w:val="16"/>
          <w:szCs w:val="16"/>
        </w:rPr>
        <w:t xml:space="preserve"> a fifth to a third of </w:t>
      </w:r>
      <w:r w:rsidRPr="00DE01A8">
        <w:rPr>
          <w:rStyle w:val="StyleUnderline"/>
          <w:rFonts w:asciiTheme="majorHAnsi" w:hAnsiTheme="majorHAnsi" w:cstheme="majorHAnsi"/>
          <w:highlight w:val="cyan"/>
        </w:rPr>
        <w:t>the increase</w:t>
      </w:r>
      <w:r w:rsidRPr="0024181C">
        <w:rPr>
          <w:rFonts w:asciiTheme="majorHAnsi" w:hAnsiTheme="majorHAnsi" w:cstheme="majorHAnsi"/>
          <w:sz w:val="16"/>
        </w:rPr>
        <w:t xml:space="preserve"> (Western and Rosenfeld 2011). For more than a generation, </w:t>
      </w:r>
      <w:r w:rsidRPr="0024181C">
        <w:rPr>
          <w:rStyle w:val="StyleUnderline"/>
          <w:rFonts w:asciiTheme="majorHAnsi" w:hAnsiTheme="majorHAnsi" w:cstheme="majorHAnsi"/>
        </w:rPr>
        <w:t>the benefits of economic growth</w:t>
      </w:r>
      <w:r w:rsidRPr="0024181C">
        <w:rPr>
          <w:rFonts w:asciiTheme="majorHAnsi" w:hAnsiTheme="majorHAnsi" w:cstheme="majorHAnsi"/>
          <w:sz w:val="16"/>
        </w:rPr>
        <w:t xml:space="preserve"> </w:t>
      </w:r>
      <w:r w:rsidRPr="0024181C">
        <w:rPr>
          <w:rStyle w:val="StyleUnderline"/>
          <w:rFonts w:asciiTheme="majorHAnsi" w:hAnsiTheme="majorHAnsi" w:cstheme="majorHAnsi"/>
        </w:rPr>
        <w:t>have gone disproportionately to corporate</w:t>
      </w:r>
      <w:r w:rsidRPr="0024181C">
        <w:rPr>
          <w:rFonts w:asciiTheme="majorHAnsi" w:hAnsiTheme="majorHAnsi" w:cstheme="majorHAnsi"/>
          <w:sz w:val="16"/>
        </w:rPr>
        <w:t xml:space="preserve"> </w:t>
      </w:r>
      <w:r w:rsidRPr="0024181C">
        <w:rPr>
          <w:rStyle w:val="StyleUnderline"/>
          <w:rFonts w:asciiTheme="majorHAnsi" w:hAnsiTheme="majorHAnsi" w:cstheme="majorHAnsi"/>
        </w:rPr>
        <w:t>profits</w:t>
      </w:r>
      <w:r w:rsidRPr="0024181C">
        <w:rPr>
          <w:rFonts w:asciiTheme="majorHAnsi" w:hAnsiTheme="majorHAnsi" w:cstheme="majorHAnsi"/>
          <w:sz w:val="16"/>
        </w:rPr>
        <w:t xml:space="preserve"> and to the top fifth of households, </w:t>
      </w:r>
      <w:r w:rsidRPr="0024181C">
        <w:rPr>
          <w:rStyle w:val="StyleUnderline"/>
          <w:rFonts w:asciiTheme="majorHAnsi" w:hAnsiTheme="majorHAnsi" w:cstheme="majorHAnsi"/>
        </w:rPr>
        <w:t>while incomes for the middle and bottom fifths</w:t>
      </w:r>
      <w:r w:rsidRPr="0024181C">
        <w:rPr>
          <w:rFonts w:asciiTheme="majorHAnsi" w:hAnsiTheme="majorHAnsi" w:cstheme="majorHAnsi"/>
          <w:sz w:val="16"/>
        </w:rPr>
        <w:t xml:space="preserve"> have </w:t>
      </w:r>
      <w:r w:rsidRPr="0024181C">
        <w:rPr>
          <w:rStyle w:val="StyleUnderline"/>
          <w:rFonts w:asciiTheme="majorHAnsi" w:hAnsiTheme="majorHAnsi" w:cstheme="majorHAnsi"/>
        </w:rPr>
        <w:t>remained stagnant and fallen behind.</w:t>
      </w:r>
      <w:r w:rsidRPr="0024181C">
        <w:rPr>
          <w:rFonts w:asciiTheme="majorHAnsi" w:hAnsiTheme="majorHAnsi" w:cstheme="majorHAnsi"/>
          <w:sz w:val="16"/>
        </w:rPr>
        <w:t xml:space="preserve">For many political theorists, modern mass </w:t>
      </w:r>
      <w:r w:rsidRPr="00DE01A8">
        <w:rPr>
          <w:rStyle w:val="Emphasis"/>
          <w:rFonts w:asciiTheme="majorHAnsi" w:hAnsiTheme="majorHAnsi" w:cstheme="majorHAnsi"/>
          <w:highlight w:val="cyan"/>
        </w:rPr>
        <w:t>democracy</w:t>
      </w:r>
      <w:r w:rsidRPr="00DE01A8">
        <w:rPr>
          <w:rStyle w:val="StyleUnderline"/>
          <w:rFonts w:asciiTheme="majorHAnsi" w:hAnsiTheme="majorHAnsi" w:cstheme="majorHAnsi"/>
          <w:highlight w:val="cyan"/>
        </w:rPr>
        <w:t xml:space="preserve"> requires</w:t>
      </w:r>
      <w:r w:rsidRPr="0024181C">
        <w:rPr>
          <w:rStyle w:val="StyleUnderline"/>
          <w:rFonts w:asciiTheme="majorHAnsi" w:hAnsiTheme="majorHAnsi" w:cstheme="majorHAnsi"/>
        </w:rPr>
        <w:t xml:space="preserve"> multiple </w:t>
      </w:r>
      <w:r w:rsidRPr="00DE01A8">
        <w:rPr>
          <w:rStyle w:val="StyleUnderline"/>
          <w:rFonts w:asciiTheme="majorHAnsi" w:hAnsiTheme="majorHAnsi" w:cstheme="majorHAnsi"/>
          <w:highlight w:val="cyan"/>
        </w:rPr>
        <w:t xml:space="preserve">institutional spaces for </w:t>
      </w:r>
      <w:r w:rsidRPr="00DE01A8">
        <w:rPr>
          <w:rStyle w:val="Emphasis"/>
          <w:rFonts w:asciiTheme="majorHAnsi" w:hAnsiTheme="majorHAnsi" w:cstheme="majorHAnsi"/>
          <w:highlight w:val="cyan"/>
        </w:rPr>
        <w:t>dialogue</w:t>
      </w:r>
      <w:r w:rsidRPr="00DE01A8">
        <w:rPr>
          <w:rStyle w:val="StyleUnderline"/>
          <w:rFonts w:asciiTheme="majorHAnsi" w:hAnsiTheme="majorHAnsi" w:cstheme="majorHAnsi"/>
          <w:highlight w:val="cyan"/>
        </w:rPr>
        <w:t xml:space="preserve"> and </w:t>
      </w:r>
      <w:r w:rsidRPr="00DE01A8">
        <w:rPr>
          <w:rStyle w:val="Emphasis"/>
          <w:rFonts w:asciiTheme="majorHAnsi" w:hAnsiTheme="majorHAnsi" w:cstheme="majorHAnsi"/>
          <w:highlight w:val="cyan"/>
        </w:rPr>
        <w:t>decision-making</w:t>
      </w:r>
      <w:r w:rsidRPr="0024181C">
        <w:rPr>
          <w:rStyle w:val="StyleUnderline"/>
          <w:rFonts w:asciiTheme="majorHAnsi" w:hAnsiTheme="majorHAnsi" w:cstheme="majorHAnsi"/>
        </w:rPr>
        <w:t xml:space="preserve"> among plural collective actors, </w:t>
      </w:r>
      <w:r w:rsidRPr="00DE01A8">
        <w:rPr>
          <w:rStyle w:val="StyleUnderline"/>
          <w:rFonts w:asciiTheme="majorHAnsi" w:hAnsiTheme="majorHAnsi" w:cstheme="majorHAnsi"/>
          <w:highlight w:val="cyan"/>
        </w:rPr>
        <w:t>including</w:t>
      </w:r>
      <w:r w:rsidRPr="0024181C">
        <w:rPr>
          <w:rStyle w:val="StyleUnderline"/>
          <w:rFonts w:asciiTheme="majorHAnsi" w:hAnsiTheme="majorHAnsi" w:cstheme="majorHAnsi"/>
        </w:rPr>
        <w:t xml:space="preserve"> the actors in </w:t>
      </w:r>
      <w:r w:rsidRPr="00DE01A8">
        <w:rPr>
          <w:rStyle w:val="StyleUnderline"/>
          <w:rFonts w:asciiTheme="majorHAnsi" w:hAnsiTheme="majorHAnsi" w:cstheme="majorHAnsi"/>
          <w:highlight w:val="cyan"/>
        </w:rPr>
        <w:t>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workplace</w:t>
      </w:r>
      <w:r w:rsidRPr="0024181C">
        <w:rPr>
          <w:rFonts w:asciiTheme="majorHAnsi" w:hAnsiTheme="majorHAnsi" w:cstheme="majorHAnsi"/>
          <w:sz w:val="16"/>
        </w:rPr>
        <w:t xml:space="preserve">. </w:t>
      </w:r>
      <w:r w:rsidRPr="0024181C">
        <w:rPr>
          <w:rStyle w:val="StyleUnderline"/>
          <w:rFonts w:asciiTheme="majorHAnsi" w:hAnsiTheme="majorHAnsi" w:cstheme="majorHAnsi"/>
        </w:rPr>
        <w:t>Decades of economic re-structuring</w:t>
      </w:r>
      <w:r w:rsidRPr="0024181C">
        <w:rPr>
          <w:rFonts w:asciiTheme="majorHAnsi" w:hAnsiTheme="majorHAnsi" w:cstheme="majorHAnsi"/>
          <w:sz w:val="16"/>
        </w:rPr>
        <w:t xml:space="preserve"> have now </w:t>
      </w:r>
      <w:r w:rsidRPr="0024181C">
        <w:rPr>
          <w:rStyle w:val="StyleUnderline"/>
          <w:rFonts w:asciiTheme="majorHAnsi" w:hAnsiTheme="majorHAnsi" w:cstheme="majorHAnsi"/>
        </w:rPr>
        <w:t>radically altered the spaces for</w:t>
      </w:r>
      <w:r w:rsidRPr="0024181C">
        <w:rPr>
          <w:rFonts w:asciiTheme="majorHAnsi" w:hAnsiTheme="majorHAnsi" w:cstheme="majorHAnsi"/>
          <w:sz w:val="16"/>
        </w:rPr>
        <w:t xml:space="preserve"> such </w:t>
      </w:r>
      <w:r w:rsidRPr="0024181C">
        <w:rPr>
          <w:rStyle w:val="StyleUnderline"/>
          <w:rFonts w:asciiTheme="majorHAnsi" w:hAnsiTheme="majorHAnsi" w:cstheme="majorHAnsi"/>
        </w:rPr>
        <w:t>dialogue, on the job,</w:t>
      </w:r>
      <w:r w:rsidRPr="0024181C">
        <w:rPr>
          <w:rFonts w:asciiTheme="majorHAnsi" w:hAnsiTheme="majorHAnsi" w:cstheme="majorHAnsi"/>
          <w:sz w:val="16"/>
        </w:rPr>
        <w:t xml:space="preserve"> in the com munity, and in the public sphere. </w:t>
      </w:r>
      <w:r w:rsidRPr="00DE01A8">
        <w:rPr>
          <w:rStyle w:val="StyleUnderline"/>
          <w:rFonts w:asciiTheme="majorHAnsi" w:hAnsiTheme="majorHAnsi" w:cstheme="majorHAnsi"/>
          <w:highlight w:val="cyan"/>
        </w:rPr>
        <w:t xml:space="preserve">The </w:t>
      </w:r>
      <w:r w:rsidRPr="00DE01A8">
        <w:rPr>
          <w:rStyle w:val="Emphasis"/>
          <w:rFonts w:asciiTheme="majorHAnsi" w:hAnsiTheme="majorHAnsi" w:cstheme="majorHAnsi"/>
          <w:highlight w:val="cyan"/>
        </w:rPr>
        <w:t>result</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highlights</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historic</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dedemocratization</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of</w:t>
      </w:r>
      <w:r w:rsidRPr="0024181C">
        <w:rPr>
          <w:rStyle w:val="StyleUnderline"/>
          <w:rFonts w:asciiTheme="majorHAnsi" w:hAnsiTheme="majorHAnsi" w:cstheme="majorHAnsi"/>
        </w:rPr>
        <w:t xml:space="preserve"> the institutional regulation of </w:t>
      </w:r>
      <w:r w:rsidRPr="00DE01A8">
        <w:rPr>
          <w:rStyle w:val="StyleUnderline"/>
          <w:rFonts w:asciiTheme="majorHAnsi" w:hAnsiTheme="majorHAnsi" w:cstheme="majorHAnsi"/>
          <w:highlight w:val="cyan"/>
        </w:rPr>
        <w:t>labor</w:t>
      </w:r>
      <w:r w:rsidRPr="0024181C">
        <w:rPr>
          <w:rStyle w:val="StyleUnderline"/>
          <w:rFonts w:asciiTheme="majorHAnsi" w:hAnsiTheme="majorHAnsi" w:cstheme="majorHAnsi"/>
        </w:rPr>
        <w:t xml:space="preserve"> in the United States, from the scope of collective bargaining in the workplace</w:t>
      </w:r>
      <w:r w:rsidRPr="0024181C">
        <w:rPr>
          <w:rFonts w:asciiTheme="majorHAnsi" w:hAnsiTheme="majorHAnsi" w:cstheme="majorHAnsi"/>
          <w:sz w:val="16"/>
        </w:rPr>
        <w:t xml:space="preserve">, to the civic spaces for group mediation, </w:t>
      </w:r>
      <w:r w:rsidRPr="0024181C">
        <w:rPr>
          <w:rStyle w:val="StyleUnderline"/>
          <w:rFonts w:asciiTheme="majorHAnsi" w:hAnsiTheme="majorHAnsi" w:cstheme="majorHAnsi"/>
        </w:rPr>
        <w:t>to the protection for workers’</w:t>
      </w:r>
      <w:r w:rsidRPr="0024181C">
        <w:rPr>
          <w:rFonts w:asciiTheme="majorHAnsi" w:hAnsiTheme="majorHAnsi" w:cstheme="majorHAnsi"/>
          <w:sz w:val="16"/>
        </w:rPr>
        <w:t xml:space="preserve"> and citizens’ </w:t>
      </w:r>
      <w:r w:rsidRPr="0024181C">
        <w:rPr>
          <w:rStyle w:val="StyleUnderline"/>
          <w:rFonts w:asciiTheme="majorHAnsi" w:hAnsiTheme="majorHAnsi" w:cstheme="majorHAnsi"/>
        </w:rPr>
        <w:t xml:space="preserve">rights to protest </w:t>
      </w:r>
      <w:r w:rsidRPr="0024181C">
        <w:rPr>
          <w:rFonts w:asciiTheme="majorHAnsi" w:hAnsiTheme="majorHAnsi" w:cstheme="majorHAnsi"/>
          <w:sz w:val="16"/>
        </w:rPr>
        <w:t xml:space="preserve">under the law. What’s Next? Recovering the Right to Collective Action </w:t>
      </w:r>
      <w:r w:rsidRPr="00DE01A8">
        <w:rPr>
          <w:rStyle w:val="StyleUnderline"/>
          <w:rFonts w:asciiTheme="majorHAnsi" w:hAnsiTheme="majorHAnsi" w:cstheme="majorHAnsi"/>
          <w:highlight w:val="cyan"/>
        </w:rPr>
        <w:t xml:space="preserve">The </w:t>
      </w:r>
      <w:r w:rsidRPr="00DE01A8">
        <w:rPr>
          <w:rStyle w:val="Emphasis"/>
          <w:rFonts w:asciiTheme="majorHAnsi" w:hAnsiTheme="majorHAnsi" w:cstheme="majorHAnsi"/>
          <w:highlight w:val="cyan"/>
        </w:rPr>
        <w:t>right to strike</w:t>
      </w:r>
      <w:r w:rsidRPr="00DE01A8">
        <w:rPr>
          <w:rStyle w:val="StyleUnderline"/>
          <w:rFonts w:asciiTheme="majorHAnsi" w:hAnsiTheme="majorHAnsi" w:cstheme="majorHAnsi"/>
          <w:highlight w:val="cyan"/>
        </w:rPr>
        <w:t xml:space="preserve"> is</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essential</w:t>
      </w:r>
      <w:r w:rsidRPr="00DE01A8">
        <w:rPr>
          <w:rStyle w:val="StyleUnderline"/>
          <w:rFonts w:asciiTheme="majorHAnsi" w:hAnsiTheme="majorHAnsi" w:cstheme="majorHAnsi"/>
          <w:highlight w:val="cyan"/>
        </w:rPr>
        <w:t xml:space="preserve"> to </w:t>
      </w:r>
      <w:r w:rsidRPr="0024181C">
        <w:rPr>
          <w:rStyle w:val="StyleUnderline"/>
          <w:rFonts w:asciiTheme="majorHAnsi" w:hAnsiTheme="majorHAnsi" w:cstheme="majorHAnsi"/>
        </w:rPr>
        <w:t xml:space="preserve">any discussion of </w:t>
      </w:r>
      <w:r w:rsidRPr="00DE01A8">
        <w:rPr>
          <w:rStyle w:val="StyleUnderline"/>
          <w:rFonts w:asciiTheme="majorHAnsi" w:hAnsiTheme="majorHAnsi" w:cstheme="majorHAnsi"/>
          <w:highlight w:val="cyan"/>
        </w:rPr>
        <w:t xml:space="preserve">the future of the </w:t>
      </w:r>
      <w:r w:rsidRPr="00DE01A8">
        <w:rPr>
          <w:rStyle w:val="Emphasis"/>
          <w:rFonts w:asciiTheme="majorHAnsi" w:hAnsiTheme="majorHAnsi" w:cstheme="majorHAnsi"/>
          <w:highlight w:val="cyan"/>
        </w:rPr>
        <w:t>labor movement</w:t>
      </w:r>
      <w:r w:rsidRPr="0024181C">
        <w:rPr>
          <w:rFonts w:asciiTheme="majorHAnsi" w:hAnsiTheme="majorHAnsi" w:cstheme="majorHAnsi"/>
          <w:sz w:val="16"/>
        </w:rPr>
        <w:t xml:space="preserve"> in the United States. The </w:t>
      </w:r>
      <w:r w:rsidRPr="0024181C">
        <w:rPr>
          <w:rStyle w:val="StyleUnderline"/>
          <w:rFonts w:asciiTheme="majorHAnsi" w:hAnsiTheme="majorHAnsi" w:cstheme="majorHAnsi"/>
        </w:rPr>
        <w:t>renewal</w:t>
      </w:r>
      <w:r w:rsidRPr="0024181C">
        <w:rPr>
          <w:rFonts w:asciiTheme="majorHAnsi" w:hAnsiTheme="majorHAnsi" w:cstheme="majorHAnsi"/>
          <w:sz w:val="16"/>
        </w:rPr>
        <w:t xml:space="preserve"> of American labor </w:t>
      </w:r>
      <w:r w:rsidRPr="0024181C">
        <w:rPr>
          <w:rStyle w:val="StyleUnderline"/>
          <w:rFonts w:asciiTheme="majorHAnsi" w:hAnsiTheme="majorHAnsi" w:cstheme="majorHAnsi"/>
        </w:rPr>
        <w:t>does</w:t>
      </w:r>
      <w:r w:rsidRPr="0024181C">
        <w:rPr>
          <w:rFonts w:asciiTheme="majorHAnsi" w:hAnsiTheme="majorHAnsi" w:cstheme="majorHAnsi"/>
          <w:sz w:val="16"/>
        </w:rPr>
        <w:t xml:space="preserve"> not </w:t>
      </w:r>
      <w:r w:rsidRPr="0024181C">
        <w:rPr>
          <w:rStyle w:val="StyleUnderline"/>
          <w:rFonts w:asciiTheme="majorHAnsi" w:hAnsiTheme="majorHAnsi" w:cstheme="majorHAnsi"/>
        </w:rPr>
        <w:t>require</w:t>
      </w:r>
      <w:r w:rsidRPr="0024181C">
        <w:rPr>
          <w:rFonts w:asciiTheme="majorHAnsi" w:hAnsiTheme="majorHAnsi" w:cstheme="majorHAnsi"/>
          <w:sz w:val="16"/>
        </w:rPr>
        <w:t xml:space="preserve"> the restoration of all the elements of the New Deal order, even if that were possible. It does, however, imply </w:t>
      </w:r>
      <w:r w:rsidRPr="0024181C">
        <w:rPr>
          <w:rStyle w:val="StyleUnderline"/>
          <w:rFonts w:asciiTheme="majorHAnsi" w:hAnsiTheme="majorHAnsi" w:cstheme="majorHAnsi"/>
        </w:rPr>
        <w:t>a challenge to</w:t>
      </w:r>
      <w:r w:rsidRPr="0024181C">
        <w:rPr>
          <w:rFonts w:asciiTheme="majorHAnsi" w:hAnsiTheme="majorHAnsi" w:cstheme="majorHAnsi"/>
          <w:sz w:val="16"/>
        </w:rPr>
        <w:t xml:space="preserve"> the logic and legal mechanisms that reproduce the anti-union regime, including the practices of impasse and implementation, </w:t>
      </w:r>
      <w:r w:rsidRPr="0024181C">
        <w:rPr>
          <w:rStyle w:val="StyleUnderline"/>
          <w:rFonts w:asciiTheme="majorHAnsi" w:hAnsiTheme="majorHAnsi" w:cstheme="majorHAnsi"/>
        </w:rPr>
        <w:t>permanent replacement of strikers, and</w:t>
      </w:r>
      <w:r w:rsidRPr="0024181C">
        <w:rPr>
          <w:rFonts w:asciiTheme="majorHAnsi" w:hAnsiTheme="majorHAnsi" w:cstheme="majorHAnsi"/>
          <w:sz w:val="16"/>
        </w:rPr>
        <w:t xml:space="preserve"> other </w:t>
      </w:r>
      <w:r w:rsidRPr="0024181C">
        <w:rPr>
          <w:rStyle w:val="StyleUnderline"/>
          <w:rFonts w:asciiTheme="majorHAnsi" w:hAnsiTheme="majorHAnsi" w:cstheme="majorHAnsi"/>
        </w:rPr>
        <w:t>limits on collective action</w:t>
      </w:r>
      <w:r w:rsidRPr="0024181C">
        <w:rPr>
          <w:rFonts w:asciiTheme="majorHAnsi" w:hAnsiTheme="majorHAnsi" w:cstheme="majorHAnsi"/>
          <w:sz w:val="16"/>
        </w:rPr>
        <w:t xml:space="preserve">. The current regime radically reduces the scope for public engagement and dialogue between the parties in the employment relationship. </w:t>
      </w:r>
      <w:r w:rsidRPr="00DE01A8">
        <w:rPr>
          <w:rStyle w:val="StyleUnderline"/>
          <w:rFonts w:asciiTheme="majorHAnsi" w:hAnsiTheme="majorHAnsi" w:cstheme="majorHAnsi"/>
          <w:highlight w:val="cyan"/>
        </w:rPr>
        <w:t>We need to restore</w:t>
      </w:r>
      <w:r w:rsidRPr="0024181C">
        <w:rPr>
          <w:rStyle w:val="StyleUnderline"/>
          <w:rFonts w:asciiTheme="majorHAnsi" w:hAnsiTheme="majorHAnsi" w:cstheme="majorHAnsi"/>
        </w:rPr>
        <w:t xml:space="preserve"> the integrity of the </w:t>
      </w:r>
      <w:r w:rsidRPr="00DE01A8">
        <w:rPr>
          <w:rStyle w:val="Emphasis"/>
          <w:rFonts w:asciiTheme="majorHAnsi" w:hAnsiTheme="majorHAnsi" w:cstheme="majorHAnsi"/>
          <w:highlight w:val="cyan"/>
        </w:rPr>
        <w:t>collective bargaining</w:t>
      </w:r>
      <w:r w:rsidRPr="0024181C">
        <w:rPr>
          <w:rStyle w:val="StyleUnderline"/>
          <w:rFonts w:asciiTheme="majorHAnsi" w:hAnsiTheme="majorHAnsi" w:cstheme="majorHAnsi"/>
        </w:rPr>
        <w:t xml:space="preserve"> process </w:t>
      </w:r>
      <w:r w:rsidRPr="00DE01A8">
        <w:rPr>
          <w:rStyle w:val="StyleUnderline"/>
          <w:rFonts w:asciiTheme="majorHAnsi" w:hAnsiTheme="majorHAnsi" w:cstheme="majorHAnsi"/>
          <w:highlight w:val="cyan"/>
        </w:rPr>
        <w:t>which</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rests</w:t>
      </w:r>
      <w:r w:rsidRPr="0024181C">
        <w:rPr>
          <w:rFonts w:asciiTheme="majorHAnsi" w:hAnsiTheme="majorHAnsi" w:cstheme="majorHAnsi"/>
          <w:sz w:val="16"/>
        </w:rPr>
        <w:t xml:space="preserve">, ultimately, </w:t>
      </w:r>
      <w:r w:rsidRPr="00DE01A8">
        <w:rPr>
          <w:rStyle w:val="StyleUnderline"/>
          <w:rFonts w:asciiTheme="majorHAnsi" w:hAnsiTheme="majorHAnsi" w:cstheme="majorHAnsi"/>
          <w:highlight w:val="cyan"/>
        </w:rPr>
        <w:t>on a</w:t>
      </w:r>
      <w:r w:rsidRPr="0024181C">
        <w:rPr>
          <w:rStyle w:val="StyleUnderline"/>
          <w:rFonts w:asciiTheme="majorHAnsi" w:hAnsiTheme="majorHAnsi" w:cstheme="majorHAnsi"/>
        </w:rPr>
        <w:t xml:space="preserve"> </w:t>
      </w:r>
      <w:r w:rsidRPr="0024181C">
        <w:rPr>
          <w:rStyle w:val="Emphasis"/>
          <w:rFonts w:asciiTheme="majorHAnsi" w:hAnsiTheme="majorHAnsi" w:cstheme="majorHAnsi"/>
        </w:rPr>
        <w:t xml:space="preserve">genuine </w:t>
      </w:r>
      <w:r w:rsidRPr="00DE01A8">
        <w:rPr>
          <w:rStyle w:val="Emphasis"/>
          <w:rFonts w:asciiTheme="majorHAnsi" w:hAnsiTheme="majorHAnsi" w:cstheme="majorHAnsi"/>
          <w:highlight w:val="cyan"/>
        </w:rPr>
        <w:t>right to strike</w:t>
      </w:r>
      <w:r w:rsidRPr="0024181C">
        <w:rPr>
          <w:rFonts w:asciiTheme="majorHAnsi" w:hAnsiTheme="majorHAnsi" w:cstheme="majorHAnsi"/>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DE01A8">
        <w:rPr>
          <w:rStyle w:val="Emphasis"/>
          <w:rFonts w:asciiTheme="majorHAnsi" w:hAnsiTheme="majorHAnsi" w:cstheme="majorHAnsi"/>
          <w:highlight w:val="cyan"/>
        </w:rPr>
        <w:t>union growth</w:t>
      </w:r>
      <w:r w:rsidRPr="0024181C">
        <w:rPr>
          <w:rStyle w:val="StyleUnderline"/>
          <w:rFonts w:asciiTheme="majorHAnsi" w:hAnsiTheme="majorHAnsi" w:cstheme="majorHAnsi"/>
        </w:rPr>
        <w:t xml:space="preserve"> or revitalization in American history has frequently occurred in</w:t>
      </w:r>
      <w:r w:rsidRPr="0024181C">
        <w:rPr>
          <w:rFonts w:asciiTheme="majorHAnsi" w:hAnsiTheme="majorHAnsi" w:cstheme="majorHAnsi"/>
          <w:sz w:val="16"/>
        </w:rPr>
        <w:t xml:space="preserve"> episodic bursts or “</w:t>
      </w:r>
      <w:r w:rsidRPr="0024181C">
        <w:rPr>
          <w:rStyle w:val="StyleUnderline"/>
          <w:rFonts w:asciiTheme="majorHAnsi" w:hAnsiTheme="majorHAnsi" w:cstheme="majorHAnsi"/>
        </w:rPr>
        <w:t>upsurges</w:t>
      </w:r>
      <w:r w:rsidRPr="0024181C">
        <w:rPr>
          <w:rFonts w:asciiTheme="majorHAnsi" w:hAnsiTheme="majorHAnsi" w:cstheme="majorHAnsi"/>
          <w:sz w:val="16"/>
        </w:rPr>
        <w:t xml:space="preserve">” (Freeman 1998; Clawson 2003). </w:t>
      </w:r>
      <w:r w:rsidRPr="00DE01A8">
        <w:rPr>
          <w:rStyle w:val="StyleUnderline"/>
          <w:rFonts w:asciiTheme="majorHAnsi" w:hAnsiTheme="majorHAnsi" w:cstheme="majorHAnsi"/>
          <w:highlight w:val="cyan"/>
        </w:rPr>
        <w:t>Strike</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 xml:space="preserve">mobilization is a </w:t>
      </w:r>
      <w:r w:rsidRPr="00DE01A8">
        <w:rPr>
          <w:rStyle w:val="Emphasis"/>
          <w:rFonts w:asciiTheme="majorHAnsi" w:hAnsiTheme="majorHAnsi" w:cstheme="majorHAnsi"/>
          <w:highlight w:val="cyan"/>
        </w:rPr>
        <w:t>key driver</w:t>
      </w:r>
      <w:r w:rsidRPr="0024181C">
        <w:rPr>
          <w:rStyle w:val="StyleUnderline"/>
          <w:rFonts w:asciiTheme="majorHAnsi" w:hAnsiTheme="majorHAnsi" w:cstheme="majorHAnsi"/>
        </w:rPr>
        <w:t xml:space="preserve"> of these upsurges</w:t>
      </w:r>
      <w:r w:rsidRPr="0024181C">
        <w:rPr>
          <w:rFonts w:asciiTheme="majorHAnsi" w:hAnsiTheme="majorHAnsi" w:cstheme="majorHAnsi"/>
          <w:sz w:val="16"/>
        </w:rPr>
        <w:t xml:space="preserve">, especially in a liberal market economy with decentralized labor market institutions (like the U.S.). Such </w:t>
      </w:r>
      <w:r w:rsidRPr="0024181C">
        <w:rPr>
          <w:rStyle w:val="StyleUnderline"/>
          <w:rFonts w:asciiTheme="majorHAnsi" w:hAnsiTheme="majorHAnsi" w:cstheme="majorHAnsi"/>
        </w:rPr>
        <w:t>periods</w:t>
      </w:r>
      <w:r w:rsidRPr="0024181C">
        <w:rPr>
          <w:rFonts w:asciiTheme="majorHAnsi" w:hAnsiTheme="majorHAnsi" w:cstheme="majorHAnsi"/>
          <w:sz w:val="16"/>
        </w:rPr>
        <w:t xml:space="preserve"> often </w:t>
      </w:r>
      <w:r w:rsidRPr="0024181C">
        <w:rPr>
          <w:rStyle w:val="StyleUnderline"/>
          <w:rFonts w:asciiTheme="majorHAnsi" w:hAnsiTheme="majorHAnsi" w:cstheme="majorHAnsi"/>
        </w:rPr>
        <w:t>coincide with the growth of new forms of organization or outreach to</w:t>
      </w:r>
      <w:r w:rsidRPr="0024181C">
        <w:rPr>
          <w:rFonts w:asciiTheme="majorHAnsi" w:hAnsiTheme="majorHAnsi" w:cstheme="majorHAnsi"/>
          <w:sz w:val="16"/>
        </w:rPr>
        <w:t xml:space="preserve"> previously </w:t>
      </w:r>
      <w:r w:rsidRPr="0024181C">
        <w:rPr>
          <w:rStyle w:val="StyleUnderline"/>
          <w:rFonts w:asciiTheme="majorHAnsi" w:hAnsiTheme="majorHAnsi" w:cstheme="majorHAnsi"/>
        </w:rPr>
        <w:t xml:space="preserve">unorganized </w:t>
      </w:r>
      <w:r w:rsidRPr="0024181C">
        <w:rPr>
          <w:rFonts w:asciiTheme="majorHAnsi" w:hAnsiTheme="majorHAnsi" w:cstheme="majorHAnsi"/>
          <w:sz w:val="16"/>
        </w:rPr>
        <w:t xml:space="preserve">groups of </w:t>
      </w:r>
      <w:r w:rsidRPr="0024181C">
        <w:rPr>
          <w:rStyle w:val="StyleUnderline"/>
          <w:rFonts w:asciiTheme="majorHAnsi" w:hAnsiTheme="majorHAnsi" w:cstheme="majorHAnsi"/>
        </w:rPr>
        <w:t>workers</w:t>
      </w:r>
      <w:r w:rsidRPr="0024181C">
        <w:rPr>
          <w:rFonts w:asciiTheme="majorHAnsi" w:hAnsiTheme="majorHAnsi" w:cstheme="majorHAnsi"/>
          <w:sz w:val="16"/>
        </w:rPr>
        <w:t xml:space="preserve">. In the 1890s, nativeborn and Northern European immigrant skilled </w:t>
      </w:r>
      <w:r w:rsidRPr="0024181C">
        <w:rPr>
          <w:rStyle w:val="StyleUnderline"/>
          <w:rFonts w:asciiTheme="majorHAnsi" w:hAnsiTheme="majorHAnsi" w:cstheme="majorHAnsi"/>
        </w:rPr>
        <w:t>workers built</w:t>
      </w:r>
      <w:r w:rsidRPr="0024181C">
        <w:rPr>
          <w:rFonts w:asciiTheme="majorHAnsi" w:hAnsiTheme="majorHAnsi" w:cstheme="majorHAnsi"/>
          <w:sz w:val="16"/>
        </w:rPr>
        <w:t xml:space="preserve"> the craft unions that came together in </w:t>
      </w:r>
      <w:r w:rsidRPr="0024181C">
        <w:rPr>
          <w:rStyle w:val="StyleUnderline"/>
          <w:rFonts w:asciiTheme="majorHAnsi" w:hAnsiTheme="majorHAnsi" w:cstheme="majorHAnsi"/>
        </w:rPr>
        <w:t xml:space="preserve">the </w:t>
      </w:r>
      <w:r w:rsidRPr="0024181C">
        <w:rPr>
          <w:rStyle w:val="Emphasis"/>
          <w:rFonts w:asciiTheme="majorHAnsi" w:hAnsiTheme="majorHAnsi" w:cstheme="majorHAnsi"/>
        </w:rPr>
        <w:t>A</w:t>
      </w:r>
      <w:r w:rsidRPr="0024181C">
        <w:rPr>
          <w:rStyle w:val="StyleUnderline"/>
          <w:rFonts w:asciiTheme="majorHAnsi" w:hAnsiTheme="majorHAnsi" w:cstheme="majorHAnsi"/>
        </w:rPr>
        <w:t xml:space="preserve">merican </w:t>
      </w:r>
      <w:r w:rsidRPr="0024181C">
        <w:rPr>
          <w:rStyle w:val="Emphasis"/>
          <w:rFonts w:asciiTheme="majorHAnsi" w:hAnsiTheme="majorHAnsi" w:cstheme="majorHAnsi"/>
        </w:rPr>
        <w:t>F</w:t>
      </w:r>
      <w:r w:rsidRPr="0024181C">
        <w:rPr>
          <w:rStyle w:val="StyleUnderline"/>
          <w:rFonts w:asciiTheme="majorHAnsi" w:hAnsiTheme="majorHAnsi" w:cstheme="majorHAnsi"/>
        </w:rPr>
        <w:t xml:space="preserve">ederation of </w:t>
      </w:r>
      <w:r w:rsidRPr="0024181C">
        <w:rPr>
          <w:rStyle w:val="Emphasis"/>
          <w:rFonts w:asciiTheme="majorHAnsi" w:hAnsiTheme="majorHAnsi" w:cstheme="majorHAnsi"/>
        </w:rPr>
        <w:t>L</w:t>
      </w:r>
      <w:r w:rsidRPr="0024181C">
        <w:rPr>
          <w:rStyle w:val="StyleUnderline"/>
          <w:rFonts w:asciiTheme="majorHAnsi" w:hAnsiTheme="majorHAnsi" w:cstheme="majorHAnsi"/>
        </w:rPr>
        <w:t>abor</w:t>
      </w:r>
      <w:r w:rsidRPr="0024181C">
        <w:rPr>
          <w:rFonts w:asciiTheme="majorHAnsi" w:hAnsiTheme="majorHAnsi" w:cstheme="majorHAnsi"/>
          <w:sz w:val="16"/>
        </w:rPr>
        <w:t xml:space="preserve">. During the 1930s, Southern and Eastern European ethnic factory </w:t>
      </w:r>
      <w:r w:rsidRPr="0024181C">
        <w:rPr>
          <w:rStyle w:val="StyleUnderline"/>
          <w:rFonts w:asciiTheme="majorHAnsi" w:hAnsiTheme="majorHAnsi" w:cstheme="majorHAnsi"/>
        </w:rPr>
        <w:t>workers</w:t>
      </w:r>
      <w:r w:rsidRPr="0024181C">
        <w:rPr>
          <w:rFonts w:asciiTheme="majorHAnsi" w:hAnsiTheme="majorHAnsi" w:cstheme="majorHAnsi"/>
          <w:sz w:val="16"/>
        </w:rPr>
        <w:t xml:space="preserve"> </w:t>
      </w:r>
      <w:r w:rsidRPr="0024181C">
        <w:rPr>
          <w:rStyle w:val="StyleUnderline"/>
          <w:rFonts w:asciiTheme="majorHAnsi" w:hAnsiTheme="majorHAnsi" w:cstheme="majorHAnsi"/>
        </w:rPr>
        <w:t>joined</w:t>
      </w:r>
      <w:r w:rsidRPr="0024181C">
        <w:rPr>
          <w:rFonts w:asciiTheme="majorHAnsi" w:hAnsiTheme="majorHAnsi" w:cstheme="majorHAnsi"/>
          <w:sz w:val="16"/>
        </w:rPr>
        <w:t xml:space="preserve"> the new wave of industrial unionism in </w:t>
      </w:r>
      <w:r w:rsidRPr="0024181C">
        <w:rPr>
          <w:rStyle w:val="StyleUnderline"/>
          <w:rFonts w:asciiTheme="majorHAnsi" w:hAnsiTheme="majorHAnsi" w:cstheme="majorHAnsi"/>
        </w:rPr>
        <w:t xml:space="preserve">the </w:t>
      </w:r>
      <w:r w:rsidRPr="0024181C">
        <w:rPr>
          <w:rStyle w:val="Emphasis"/>
          <w:rFonts w:asciiTheme="majorHAnsi" w:hAnsiTheme="majorHAnsi" w:cstheme="majorHAnsi"/>
        </w:rPr>
        <w:t>C</w:t>
      </w:r>
      <w:r w:rsidRPr="0024181C">
        <w:rPr>
          <w:rStyle w:val="StyleUnderline"/>
          <w:rFonts w:asciiTheme="majorHAnsi" w:hAnsiTheme="majorHAnsi" w:cstheme="majorHAnsi"/>
        </w:rPr>
        <w:t xml:space="preserve">ongress of </w:t>
      </w:r>
      <w:r w:rsidRPr="0024181C">
        <w:rPr>
          <w:rStyle w:val="Emphasis"/>
          <w:rFonts w:asciiTheme="majorHAnsi" w:hAnsiTheme="majorHAnsi" w:cstheme="majorHAnsi"/>
        </w:rPr>
        <w:t>I</w:t>
      </w:r>
      <w:r w:rsidRPr="0024181C">
        <w:rPr>
          <w:rStyle w:val="StyleUnderline"/>
          <w:rFonts w:asciiTheme="majorHAnsi" w:hAnsiTheme="majorHAnsi" w:cstheme="majorHAnsi"/>
        </w:rPr>
        <w:t xml:space="preserve">ndustrial </w:t>
      </w:r>
      <w:r w:rsidRPr="0024181C">
        <w:rPr>
          <w:rStyle w:val="Emphasis"/>
          <w:rFonts w:asciiTheme="majorHAnsi" w:hAnsiTheme="majorHAnsi" w:cstheme="majorHAnsi"/>
        </w:rPr>
        <w:t>O</w:t>
      </w:r>
      <w:r w:rsidRPr="0024181C">
        <w:rPr>
          <w:rStyle w:val="StyleUnderline"/>
          <w:rFonts w:asciiTheme="majorHAnsi" w:hAnsiTheme="majorHAnsi" w:cstheme="majorHAnsi"/>
        </w:rPr>
        <w:t>rganizations</w:t>
      </w:r>
      <w:r w:rsidRPr="0024181C">
        <w:rPr>
          <w:rFonts w:asciiTheme="majorHAnsi" w:hAnsiTheme="majorHAnsi" w:cstheme="majorHAnsi"/>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24181C">
        <w:rPr>
          <w:rFonts w:asciiTheme="majorHAnsi" w:hAnsiTheme="majorHAnsi" w:cstheme="majorHAnsi"/>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24181C">
        <w:rPr>
          <w:rFonts w:asciiTheme="majorHAnsi" w:hAnsiTheme="majorHAnsi" w:cstheme="majorHAnsi"/>
          <w:sz w:val="16"/>
        </w:rPr>
        <w:t xml:space="preserve">-union regime. </w:t>
      </w:r>
    </w:p>
    <w:p w14:paraId="4096580C" w14:textId="77777777" w:rsidR="00AA4938" w:rsidRPr="00120EB5" w:rsidRDefault="00AA4938" w:rsidP="00AA4938"/>
    <w:p w14:paraId="2A2E927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7B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B6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44"/>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6E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4F3"/>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B7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988"/>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55B"/>
    <w:rsid w:val="00A22670"/>
    <w:rsid w:val="00A24B35"/>
    <w:rsid w:val="00A271BA"/>
    <w:rsid w:val="00A27F86"/>
    <w:rsid w:val="00A431C6"/>
    <w:rsid w:val="00A54315"/>
    <w:rsid w:val="00A60FBC"/>
    <w:rsid w:val="00A65C0B"/>
    <w:rsid w:val="00A776BA"/>
    <w:rsid w:val="00A81FD2"/>
    <w:rsid w:val="00A8441A"/>
    <w:rsid w:val="00A8674A"/>
    <w:rsid w:val="00A96E24"/>
    <w:rsid w:val="00AA493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81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453"/>
    <w:rsid w:val="00ED3BBA"/>
    <w:rsid w:val="00ED4E12"/>
    <w:rsid w:val="00EE051B"/>
    <w:rsid w:val="00EE54B4"/>
    <w:rsid w:val="00EF1AD8"/>
    <w:rsid w:val="00EF26AC"/>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11629"/>
  <w14:defaultImageDpi w14:val="300"/>
  <w15:docId w15:val="{C280DB55-0B34-9C4F-B6C3-FC699F49E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04F3"/>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7A04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04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04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7A04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04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4F3"/>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7A04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04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04F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7A04F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A04F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7A04F3"/>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A04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04F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A04F3"/>
    <w:rPr>
      <w:color w:val="auto"/>
      <w:u w:val="none"/>
    </w:rPr>
  </w:style>
  <w:style w:type="paragraph" w:styleId="DocumentMap">
    <w:name w:val="Document Map"/>
    <w:basedOn w:val="Normal"/>
    <w:link w:val="DocumentMapChar"/>
    <w:uiPriority w:val="99"/>
    <w:semiHidden/>
    <w:unhideWhenUsed/>
    <w:rsid w:val="007A04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04F3"/>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AA493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A4938"/>
    <w:pPr>
      <w:spacing w:before="100" w:beforeAutospacing="1" w:after="100" w:afterAutospacing="1"/>
    </w:pPr>
  </w:style>
  <w:style w:type="character" w:customStyle="1" w:styleId="apple-converted-space">
    <w:name w:val="apple-converted-space"/>
    <w:basedOn w:val="DefaultParagraphFont"/>
    <w:rsid w:val="00AA4938"/>
  </w:style>
  <w:style w:type="character" w:customStyle="1" w:styleId="styleunderline0">
    <w:name w:val="styleunderline"/>
    <w:basedOn w:val="DefaultParagraphFont"/>
    <w:rsid w:val="00AA4938"/>
  </w:style>
  <w:style w:type="paragraph" w:customStyle="1" w:styleId="textbold">
    <w:name w:val="text bold"/>
    <w:basedOn w:val="Normal"/>
    <w:link w:val="Emphasis"/>
    <w:uiPriority w:val="20"/>
    <w:qFormat/>
    <w:rsid w:val="00AA493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burlingtonfreepress.com/story/opinion/my-turn/2017/05/17/opinion-protect-local-control-schools/101726614/" TargetMode="External"/><Relationship Id="rId4" Type="http://schemas.openxmlformats.org/officeDocument/2006/relationships/customXml" Target="../customXml/item4.xml"/><Relationship Id="rId9" Type="http://schemas.openxmlformats.org/officeDocument/2006/relationships/hyperlink" Target="https://www.nlrb.gov/sites/default/files/attachments/pages/node-235/basicguid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4268</Words>
  <Characters>24331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9</cp:revision>
  <dcterms:created xsi:type="dcterms:W3CDTF">2021-12-11T15:25:00Z</dcterms:created>
  <dcterms:modified xsi:type="dcterms:W3CDTF">2022-01-06T15:23:00Z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