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D0797" w14:textId="77777777" w:rsidR="0080030B" w:rsidRPr="0024181C" w:rsidRDefault="0080030B" w:rsidP="0080030B">
      <w:pPr>
        <w:pStyle w:val="Heading3"/>
        <w:rPr>
          <w:rFonts w:asciiTheme="majorHAnsi" w:hAnsiTheme="majorHAnsi" w:cstheme="majorHAnsi"/>
        </w:rPr>
      </w:pPr>
      <w:r w:rsidRPr="0024181C">
        <w:rPr>
          <w:rFonts w:asciiTheme="majorHAnsi" w:hAnsiTheme="majorHAnsi" w:cstheme="majorHAnsi"/>
        </w:rPr>
        <w:t>Plan</w:t>
      </w:r>
    </w:p>
    <w:p w14:paraId="1EC8EBC6" w14:textId="77777777" w:rsidR="0080030B" w:rsidRPr="0024181C" w:rsidRDefault="0080030B" w:rsidP="0080030B">
      <w:pPr>
        <w:rPr>
          <w:rFonts w:asciiTheme="majorHAnsi" w:hAnsiTheme="majorHAnsi" w:cstheme="majorHAnsi"/>
        </w:rPr>
      </w:pPr>
    </w:p>
    <w:p w14:paraId="1D09BC16"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I affirm:</w:t>
      </w:r>
    </w:p>
    <w:p w14:paraId="19815177" w14:textId="56A479EF"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Plan text: A just government of India ought to recognize an unconditional right of workers to strike.</w:t>
      </w:r>
    </w:p>
    <w:p w14:paraId="111F01EC" w14:textId="77777777" w:rsidR="0080030B" w:rsidRPr="0024181C" w:rsidRDefault="0080030B" w:rsidP="0080030B">
      <w:pPr>
        <w:pStyle w:val="Heading3"/>
        <w:rPr>
          <w:rFonts w:asciiTheme="majorHAnsi" w:hAnsiTheme="majorHAnsi" w:cstheme="majorHAnsi"/>
        </w:rPr>
      </w:pPr>
      <w:r w:rsidRPr="0024181C">
        <w:rPr>
          <w:rFonts w:asciiTheme="majorHAnsi" w:hAnsiTheme="majorHAnsi" w:cstheme="majorHAnsi"/>
        </w:rPr>
        <w:lastRenderedPageBreak/>
        <w:t>Price Guarantees</w:t>
      </w:r>
    </w:p>
    <w:p w14:paraId="6D997D58"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Advantage 1 is Price Guarantees </w:t>
      </w:r>
    </w:p>
    <w:p w14:paraId="346A852B" w14:textId="77777777" w:rsidR="0080030B" w:rsidRPr="0024181C" w:rsidRDefault="0080030B" w:rsidP="0080030B">
      <w:pPr>
        <w:rPr>
          <w:rFonts w:asciiTheme="majorHAnsi" w:hAnsiTheme="majorHAnsi" w:cstheme="majorHAnsi"/>
        </w:rPr>
      </w:pPr>
    </w:p>
    <w:p w14:paraId="7583812F"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Modi’s promise to repeal isn’t enough---strikes are key to ensuring additional protections</w:t>
      </w:r>
    </w:p>
    <w:p w14:paraId="50FFDB9D" w14:textId="77777777" w:rsidR="0080030B" w:rsidRPr="0024181C" w:rsidRDefault="0080030B" w:rsidP="0080030B">
      <w:pPr>
        <w:rPr>
          <w:rFonts w:asciiTheme="majorHAnsi" w:hAnsiTheme="majorHAnsi" w:cstheme="majorHAnsi"/>
        </w:rPr>
      </w:pPr>
      <w:r w:rsidRPr="0024181C">
        <w:rPr>
          <w:rStyle w:val="Style13ptBold"/>
          <w:rFonts w:asciiTheme="majorHAnsi" w:hAnsiTheme="majorHAnsi" w:cstheme="majorHAnsi"/>
        </w:rPr>
        <w:t xml:space="preserve">BBC </w:t>
      </w:r>
      <w:r w:rsidRPr="0024181C">
        <w:rPr>
          <w:rFonts w:asciiTheme="majorHAnsi" w:hAnsiTheme="majorHAnsi" w:cstheme="majorHAnsi"/>
        </w:rPr>
        <w:t>News</w:t>
      </w:r>
      <w:r w:rsidRPr="0024181C">
        <w:rPr>
          <w:rStyle w:val="Style13ptBold"/>
          <w:rFonts w:asciiTheme="majorHAnsi" w:hAnsiTheme="majorHAnsi" w:cstheme="majorHAnsi"/>
        </w:rPr>
        <w:t xml:space="preserve"> 11-19</w:t>
      </w:r>
      <w:r w:rsidRPr="0024181C">
        <w:rPr>
          <w:rFonts w:asciiTheme="majorHAnsi" w:hAnsiTheme="majorHAnsi" w:cstheme="majorHAnsi"/>
        </w:rPr>
        <w:t>-21</w:t>
      </w:r>
      <w:proofErr w:type="gramStart"/>
      <w:r w:rsidRPr="0024181C">
        <w:rPr>
          <w:rFonts w:asciiTheme="majorHAnsi" w:hAnsiTheme="majorHAnsi" w:cstheme="majorHAnsi"/>
        </w:rPr>
        <w:t>. .</w:t>
      </w:r>
      <w:proofErr w:type="gramEnd"/>
      <w:r w:rsidRPr="0024181C">
        <w:rPr>
          <w:rFonts w:asciiTheme="majorHAnsi" w:hAnsiTheme="majorHAnsi" w:cstheme="majorHAnsi"/>
        </w:rPr>
        <w:t xml:space="preserve"> "Farm laws: India PM Narendra Modi repeals controversial reforms." 11-19-21. https://www.bbc.com/news/world-asia-india-59342627</w:t>
      </w:r>
    </w:p>
    <w:p w14:paraId="0298F37A"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What has the reaction been?</w:t>
      </w:r>
    </w:p>
    <w:p w14:paraId="40C12FD7" w14:textId="77777777" w:rsidR="0080030B" w:rsidRPr="0024181C" w:rsidRDefault="0080030B" w:rsidP="0080030B">
      <w:pPr>
        <w:rPr>
          <w:rFonts w:asciiTheme="majorHAnsi" w:hAnsiTheme="majorHAnsi" w:cstheme="majorHAnsi"/>
          <w:b/>
          <w:bCs/>
          <w:u w:val="single"/>
        </w:rPr>
      </w:pP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in Punjab and Haryana are celebrating the news, raising flags of victory and distributing sweets. But they </w:t>
      </w:r>
      <w:r w:rsidRPr="0024181C">
        <w:rPr>
          <w:rFonts w:asciiTheme="majorHAnsi" w:hAnsiTheme="majorHAnsi" w:cstheme="majorHAnsi"/>
          <w:highlight w:val="cyan"/>
          <w:u w:val="single"/>
        </w:rPr>
        <w:t xml:space="preserve">say </w:t>
      </w:r>
      <w:r w:rsidRPr="0024181C">
        <w:rPr>
          <w:rFonts w:asciiTheme="majorHAnsi" w:hAnsiTheme="majorHAnsi" w:cstheme="majorHAnsi"/>
          <w:b/>
          <w:bCs/>
          <w:highlight w:val="cyan"/>
          <w:u w:val="single"/>
        </w:rPr>
        <w:t>the fight is not over.</w:t>
      </w:r>
    </w:p>
    <w:p w14:paraId="4E551E81"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w:t>
      </w:r>
      <w:r w:rsidRPr="0024181C">
        <w:rPr>
          <w:rFonts w:asciiTheme="majorHAnsi" w:hAnsiTheme="majorHAnsi" w:cstheme="majorHAnsi"/>
          <w:highlight w:val="cyan"/>
          <w:u w:val="single"/>
        </w:rPr>
        <w:t>We have no faith in a verbal promise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Unless we see it in writing</w:t>
      </w:r>
      <w:r w:rsidRPr="0024181C">
        <w:rPr>
          <w:rFonts w:asciiTheme="majorHAnsi" w:hAnsiTheme="majorHAnsi" w:cstheme="majorHAnsi"/>
          <w:u w:val="single"/>
        </w:rPr>
        <w:t xml:space="preserve"> that the laws have actually been repealed, </w:t>
      </w:r>
      <w:r w:rsidRPr="0024181C">
        <w:rPr>
          <w:rFonts w:asciiTheme="majorHAnsi" w:hAnsiTheme="majorHAnsi" w:cstheme="majorHAnsi"/>
          <w:highlight w:val="cyan"/>
          <w:u w:val="single"/>
        </w:rPr>
        <w:t xml:space="preserve">we will </w:t>
      </w:r>
      <w:r w:rsidRPr="0024181C">
        <w:rPr>
          <w:rFonts w:asciiTheme="majorHAnsi" w:hAnsiTheme="majorHAnsi" w:cstheme="majorHAnsi"/>
          <w:u w:val="single"/>
        </w:rPr>
        <w:t xml:space="preserve">stay here," Raj Singh Chaudhary, a 99-year-old </w:t>
      </w:r>
      <w:r w:rsidRPr="0024181C">
        <w:rPr>
          <w:rFonts w:asciiTheme="majorHAnsi" w:hAnsiTheme="majorHAnsi" w:cstheme="majorHAnsi"/>
          <w:highlight w:val="cyan"/>
          <w:u w:val="single"/>
        </w:rPr>
        <w:t>protest</w:t>
      </w:r>
      <w:r w:rsidRPr="0024181C">
        <w:rPr>
          <w:rFonts w:asciiTheme="majorHAnsi" w:hAnsiTheme="majorHAnsi" w:cstheme="majorHAnsi"/>
          <w:u w:val="single"/>
        </w:rPr>
        <w:t>er, told the BBC's Salman Ravi.</w:t>
      </w:r>
    </w:p>
    <w:p w14:paraId="32800BB6" w14:textId="77777777" w:rsidR="0080030B" w:rsidRPr="0024181C" w:rsidRDefault="0080030B" w:rsidP="0080030B">
      <w:pPr>
        <w:rPr>
          <w:rFonts w:asciiTheme="majorHAnsi" w:hAnsiTheme="majorHAnsi" w:cstheme="majorHAnsi"/>
          <w:u w:val="single"/>
        </w:rPr>
      </w:pPr>
      <w:proofErr w:type="spellStart"/>
      <w:r w:rsidRPr="0024181C">
        <w:rPr>
          <w:rFonts w:asciiTheme="majorHAnsi" w:hAnsiTheme="majorHAnsi" w:cstheme="majorHAnsi"/>
          <w:u w:val="single"/>
        </w:rPr>
        <w:t>Mr</w:t>
      </w:r>
      <w:proofErr w:type="spellEnd"/>
      <w:r w:rsidRPr="0024181C">
        <w:rPr>
          <w:rFonts w:asciiTheme="majorHAnsi" w:hAnsiTheme="majorHAnsi" w:cstheme="majorHAnsi"/>
          <w:u w:val="single"/>
        </w:rPr>
        <w:t xml:space="preserve"> Chaudhary is among hundreds of farmers who have been striking at the Delhi-Ghazipur border for a year.</w:t>
      </w:r>
    </w:p>
    <w:p w14:paraId="754E1E94" w14:textId="77777777" w:rsidR="0080030B" w:rsidRPr="0024181C" w:rsidRDefault="0080030B" w:rsidP="0080030B">
      <w:pPr>
        <w:rPr>
          <w:rFonts w:asciiTheme="majorHAnsi" w:hAnsiTheme="majorHAnsi" w:cstheme="majorHAnsi"/>
          <w:b/>
          <w:bCs/>
          <w:u w:val="single"/>
        </w:rPr>
      </w:pPr>
      <w:r w:rsidRPr="0024181C">
        <w:rPr>
          <w:rFonts w:asciiTheme="majorHAnsi" w:hAnsiTheme="majorHAnsi" w:cstheme="majorHAnsi"/>
          <w:u w:val="single"/>
        </w:rPr>
        <w:t xml:space="preserve">His view was echoed by Rakesh </w:t>
      </w:r>
      <w:proofErr w:type="spellStart"/>
      <w:r w:rsidRPr="0024181C">
        <w:rPr>
          <w:rFonts w:asciiTheme="majorHAnsi" w:hAnsiTheme="majorHAnsi" w:cstheme="majorHAnsi"/>
          <w:u w:val="single"/>
        </w:rPr>
        <w:t>Tikait</w:t>
      </w:r>
      <w:proofErr w:type="spellEnd"/>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prominent farmer leader</w:t>
      </w:r>
      <w:r w:rsidRPr="0024181C">
        <w:rPr>
          <w:rFonts w:asciiTheme="majorHAnsi" w:hAnsiTheme="majorHAnsi" w:cstheme="majorHAnsi"/>
          <w:u w:val="single"/>
        </w:rPr>
        <w:t xml:space="preserve"> who </w:t>
      </w:r>
      <w:r w:rsidRPr="0024181C">
        <w:rPr>
          <w:rFonts w:asciiTheme="majorHAnsi" w:hAnsiTheme="majorHAnsi" w:cstheme="majorHAnsi"/>
          <w:highlight w:val="cyan"/>
          <w:u w:val="single"/>
        </w:rPr>
        <w:t xml:space="preserve">said they would call off the protest only </w:t>
      </w:r>
      <w:r w:rsidRPr="0024181C">
        <w:rPr>
          <w:rFonts w:asciiTheme="majorHAnsi" w:hAnsiTheme="majorHAnsi" w:cstheme="majorHAnsi"/>
          <w:b/>
          <w:bCs/>
          <w:highlight w:val="cyan"/>
          <w:u w:val="single"/>
        </w:rPr>
        <w:t>after</w:t>
      </w:r>
      <w:r w:rsidRPr="0024181C">
        <w:rPr>
          <w:rFonts w:asciiTheme="majorHAnsi" w:hAnsiTheme="majorHAnsi" w:cstheme="majorHAnsi"/>
          <w:b/>
          <w:bCs/>
          <w:u w:val="single"/>
        </w:rPr>
        <w:t xml:space="preserve"> the </w:t>
      </w:r>
      <w:r w:rsidRPr="0024181C">
        <w:rPr>
          <w:rFonts w:asciiTheme="majorHAnsi" w:hAnsiTheme="majorHAnsi" w:cstheme="majorHAnsi"/>
          <w:b/>
          <w:bCs/>
          <w:highlight w:val="cyan"/>
          <w:u w:val="single"/>
        </w:rPr>
        <w:t>laws were repealed in</w:t>
      </w:r>
      <w:r w:rsidRPr="0024181C">
        <w:rPr>
          <w:rFonts w:asciiTheme="majorHAnsi" w:hAnsiTheme="majorHAnsi" w:cstheme="majorHAnsi"/>
          <w:b/>
          <w:bCs/>
          <w:u w:val="single"/>
        </w:rPr>
        <w:t xml:space="preserve"> the winter session of </w:t>
      </w:r>
      <w:r w:rsidRPr="0024181C">
        <w:rPr>
          <w:rFonts w:asciiTheme="majorHAnsi" w:hAnsiTheme="majorHAnsi" w:cstheme="majorHAnsi"/>
          <w:b/>
          <w:bCs/>
          <w:highlight w:val="cyan"/>
          <w:u w:val="single"/>
        </w:rPr>
        <w:t>parliament</w:t>
      </w:r>
      <w:r w:rsidRPr="0024181C">
        <w:rPr>
          <w:rFonts w:asciiTheme="majorHAnsi" w:hAnsiTheme="majorHAnsi" w:cstheme="majorHAnsi"/>
          <w:b/>
          <w:bCs/>
          <w:u w:val="single"/>
        </w:rPr>
        <w:t>.</w:t>
      </w:r>
    </w:p>
    <w:p w14:paraId="50F80F52"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Another farmer leader said </w:t>
      </w:r>
      <w:r w:rsidRPr="0024181C">
        <w:rPr>
          <w:rFonts w:asciiTheme="majorHAnsi" w:hAnsiTheme="majorHAnsi" w:cstheme="majorHAnsi"/>
          <w:highlight w:val="cyan"/>
          <w:u w:val="single"/>
        </w:rPr>
        <w:t>they needed additional promises from the government around assured prices for their crops</w:t>
      </w:r>
      <w:r w:rsidRPr="0024181C">
        <w:rPr>
          <w:rFonts w:asciiTheme="majorHAnsi" w:hAnsiTheme="majorHAnsi" w:cstheme="majorHAnsi"/>
          <w:u w:val="single"/>
        </w:rPr>
        <w:t xml:space="preserve"> to end their protest.</w:t>
      </w:r>
    </w:p>
    <w:p w14:paraId="5770AADC"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The announcement has stunned political observers as well as those who both support and oppose the laws - many tweeted saying it was a huge victory for the farmers and a "major climbdown" for </w:t>
      </w:r>
      <w:proofErr w:type="spellStart"/>
      <w:r w:rsidRPr="0024181C">
        <w:rPr>
          <w:rFonts w:asciiTheme="majorHAnsi" w:hAnsiTheme="majorHAnsi" w:cstheme="majorHAnsi"/>
          <w:u w:val="single"/>
        </w:rPr>
        <w:t>Mr</w:t>
      </w:r>
      <w:proofErr w:type="spellEnd"/>
      <w:r w:rsidRPr="0024181C">
        <w:rPr>
          <w:rFonts w:asciiTheme="majorHAnsi" w:hAnsiTheme="majorHAnsi" w:cstheme="majorHAnsi"/>
          <w:u w:val="single"/>
        </w:rPr>
        <w:t xml:space="preserve"> Modi.</w:t>
      </w:r>
    </w:p>
    <w:p w14:paraId="18578D3F"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But some farm leaders and economists who saw merit in the laws have expressed disappointment over their repeal. Anil </w:t>
      </w:r>
      <w:proofErr w:type="spellStart"/>
      <w:r w:rsidRPr="0024181C">
        <w:rPr>
          <w:rFonts w:asciiTheme="majorHAnsi" w:hAnsiTheme="majorHAnsi" w:cstheme="majorHAnsi"/>
        </w:rPr>
        <w:t>Ghanwat</w:t>
      </w:r>
      <w:proofErr w:type="spellEnd"/>
      <w:r w:rsidRPr="0024181C">
        <w:rPr>
          <w:rFonts w:asciiTheme="majorHAnsi" w:hAnsiTheme="majorHAnsi" w:cstheme="majorHAnsi"/>
        </w:rPr>
        <w:t>, head of a farmers' union in western India, said it was an </w:t>
      </w:r>
      <w:hyperlink r:id="rId9" w:history="1">
        <w:r w:rsidRPr="0024181C">
          <w:rPr>
            <w:rStyle w:val="Hyperlink"/>
            <w:rFonts w:asciiTheme="majorHAnsi" w:hAnsiTheme="majorHAnsi" w:cstheme="majorHAnsi"/>
          </w:rPr>
          <w:t>"unfortunate" decision</w:t>
        </w:r>
      </w:hyperlink>
      <w:r w:rsidRPr="0024181C">
        <w:rPr>
          <w:rFonts w:asciiTheme="majorHAnsi" w:hAnsiTheme="majorHAnsi" w:cstheme="majorHAnsi"/>
        </w:rPr>
        <w:t> driven by political considerations.</w:t>
      </w:r>
    </w:p>
    <w:p w14:paraId="71D25CC3"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Opposition parties welcomed the decision, with Congress party leader Rahul Gandhi calling it "a win against injustice". And West Bengal Chief Minister Mamata Banerjee, took to social media to praise farmers and congratulate them.</w:t>
      </w:r>
    </w:p>
    <w:p w14:paraId="2E3D8B7E"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BJP members said the decision to repeal the laws had nothing to do with the polls and the decision was taken to end the protest. They did not say if there were plans to bring back the laws in another form later.</w:t>
      </w:r>
    </w:p>
    <w:p w14:paraId="0A1D34EC"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Narendra </w:t>
      </w:r>
      <w:r w:rsidRPr="0024181C">
        <w:rPr>
          <w:rFonts w:asciiTheme="majorHAnsi" w:hAnsiTheme="majorHAnsi" w:cstheme="majorHAnsi"/>
          <w:highlight w:val="cyan"/>
          <w:u w:val="single"/>
        </w:rPr>
        <w:t>Modi's decision to repeal</w:t>
      </w:r>
      <w:r w:rsidRPr="0024181C">
        <w:rPr>
          <w:rFonts w:asciiTheme="majorHAnsi" w:hAnsiTheme="majorHAnsi" w:cstheme="majorHAnsi"/>
          <w:u w:val="single"/>
        </w:rPr>
        <w:t xml:space="preserve"> the contentious farm laws </w:t>
      </w:r>
      <w:r w:rsidRPr="0024181C">
        <w:rPr>
          <w:rFonts w:asciiTheme="majorHAnsi" w:hAnsiTheme="majorHAnsi" w:cstheme="majorHAnsi"/>
          <w:highlight w:val="cyan"/>
          <w:u w:val="single"/>
        </w:rPr>
        <w:t>is</w:t>
      </w:r>
      <w:r w:rsidRPr="0024181C">
        <w:rPr>
          <w:rFonts w:asciiTheme="majorHAnsi" w:hAnsiTheme="majorHAnsi" w:cstheme="majorHAnsi"/>
          <w:u w:val="single"/>
        </w:rPr>
        <w:t xml:space="preserve">, at once, a strategic and </w:t>
      </w:r>
      <w:r w:rsidRPr="0024181C">
        <w:rPr>
          <w:rFonts w:asciiTheme="majorHAnsi" w:hAnsiTheme="majorHAnsi" w:cstheme="majorHAnsi"/>
          <w:highlight w:val="cyan"/>
          <w:u w:val="single"/>
        </w:rPr>
        <w:t>political</w:t>
      </w:r>
      <w:r w:rsidRPr="0024181C">
        <w:rPr>
          <w:rFonts w:asciiTheme="majorHAnsi" w:hAnsiTheme="majorHAnsi" w:cstheme="majorHAnsi"/>
          <w:u w:val="single"/>
        </w:rPr>
        <w:t xml:space="preserve"> move </w:t>
      </w:r>
      <w:r w:rsidRPr="0024181C">
        <w:rPr>
          <w:rFonts w:asciiTheme="majorHAnsi" w:hAnsiTheme="majorHAnsi" w:cstheme="majorHAnsi"/>
          <w:highlight w:val="cyan"/>
          <w:u w:val="single"/>
        </w:rPr>
        <w:t>and a belated</w:t>
      </w:r>
      <w:r w:rsidRPr="0024181C">
        <w:rPr>
          <w:rFonts w:asciiTheme="majorHAnsi" w:hAnsiTheme="majorHAnsi" w:cstheme="majorHAnsi"/>
          <w:u w:val="single"/>
        </w:rPr>
        <w:t xml:space="preserve"> admission of the government's haste and high-handedness.</w:t>
      </w:r>
    </w:p>
    <w:p w14:paraId="1D83F48A"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The laws had whipped up an unprecedented firestorm of protests in the states of Punjab and Uttar Pradesh and posed a real challenge to </w:t>
      </w:r>
      <w:proofErr w:type="spellStart"/>
      <w:r w:rsidRPr="0024181C">
        <w:rPr>
          <w:rFonts w:asciiTheme="majorHAnsi" w:hAnsiTheme="majorHAnsi" w:cstheme="majorHAnsi"/>
        </w:rPr>
        <w:t>Mr</w:t>
      </w:r>
      <w:proofErr w:type="spellEnd"/>
      <w:r w:rsidRPr="0024181C">
        <w:rPr>
          <w:rFonts w:asciiTheme="majorHAnsi" w:hAnsiTheme="majorHAnsi" w:cstheme="majorHAnsi"/>
        </w:rPr>
        <w:t xml:space="preserve"> Modi. They had </w:t>
      </w:r>
      <w:proofErr w:type="spellStart"/>
      <w:r w:rsidRPr="0024181C">
        <w:rPr>
          <w:rFonts w:asciiTheme="majorHAnsi" w:hAnsiTheme="majorHAnsi" w:cstheme="majorHAnsi"/>
        </w:rPr>
        <w:t>mobilised</w:t>
      </w:r>
      <w:proofErr w:type="spellEnd"/>
      <w:r w:rsidRPr="0024181C">
        <w:rPr>
          <w:rFonts w:asciiTheme="majorHAnsi" w:hAnsiTheme="majorHAnsi" w:cstheme="majorHAnsi"/>
        </w:rPr>
        <w:t xml:space="preserve"> farmers and civil </w:t>
      </w:r>
      <w:r w:rsidRPr="0024181C">
        <w:rPr>
          <w:rFonts w:asciiTheme="majorHAnsi" w:hAnsiTheme="majorHAnsi" w:cstheme="majorHAnsi"/>
        </w:rPr>
        <w:lastRenderedPageBreak/>
        <w:t>society in Sikh-majority Punjab and spread to parts of Uttar Pradesh, states which will see key elections early next year.</w:t>
      </w:r>
    </w:p>
    <w:p w14:paraId="6A490B73"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By repealing the laws, </w:t>
      </w:r>
      <w:proofErr w:type="spellStart"/>
      <w:r w:rsidRPr="0024181C">
        <w:rPr>
          <w:rFonts w:asciiTheme="majorHAnsi" w:hAnsiTheme="majorHAnsi" w:cstheme="majorHAnsi"/>
        </w:rPr>
        <w:t>Mr</w:t>
      </w:r>
      <w:proofErr w:type="spellEnd"/>
      <w:r w:rsidRPr="0024181C">
        <w:rPr>
          <w:rFonts w:asciiTheme="majorHAnsi" w:hAnsiTheme="majorHAnsi" w:cstheme="majorHAnsi"/>
        </w:rPr>
        <w:t xml:space="preserve"> Modi hopes to regain the confidence of the farmers in general and Sikhs in particular. It would also boost the BJP's chances in the polls.</w:t>
      </w:r>
    </w:p>
    <w:p w14:paraId="0F493942" w14:textId="77777777" w:rsidR="0080030B" w:rsidRPr="0024181C" w:rsidRDefault="0080030B" w:rsidP="0080030B">
      <w:pPr>
        <w:rPr>
          <w:rFonts w:asciiTheme="majorHAnsi" w:hAnsiTheme="majorHAnsi" w:cstheme="majorHAnsi"/>
        </w:rPr>
      </w:pPr>
    </w:p>
    <w:p w14:paraId="072663D5"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Scenario 1 is the Economy:</w:t>
      </w:r>
    </w:p>
    <w:p w14:paraId="66D0A776"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India economy down now---farm market reforms are key</w:t>
      </w:r>
    </w:p>
    <w:p w14:paraId="6DB545D6"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b/>
          <w:sz w:val="26"/>
          <w:szCs w:val="26"/>
          <w:u w:val="single"/>
        </w:rPr>
        <w:t xml:space="preserve"> and</w:t>
      </w:r>
      <w:r w:rsidRPr="0024181C">
        <w:rPr>
          <w:rFonts w:asciiTheme="majorHAnsi" w:hAnsiTheme="majorHAnsi" w:cstheme="majorHAnsi"/>
        </w:rPr>
        <w:t xml:space="preserve"> Hari </w:t>
      </w:r>
      <w:r w:rsidRPr="0024181C">
        <w:rPr>
          <w:rFonts w:asciiTheme="majorHAnsi" w:hAnsiTheme="majorHAnsi" w:cstheme="majorHAnsi"/>
          <w:b/>
          <w:sz w:val="26"/>
          <w:szCs w:val="26"/>
          <w:u w:val="single"/>
        </w:rPr>
        <w:t>Kumar</w:t>
      </w:r>
      <w:r w:rsidRPr="0024181C">
        <w:rPr>
          <w:rFonts w:asciiTheme="majorHAnsi" w:hAnsiTheme="majorHAnsi" w:cstheme="majorHAnsi"/>
        </w:rPr>
        <w:t xml:space="preserve"> | Published Feb. 1, 2021 Updated </w:t>
      </w:r>
      <w:r w:rsidRPr="0024181C">
        <w:rPr>
          <w:rFonts w:asciiTheme="majorHAnsi" w:hAnsiTheme="majorHAnsi" w:cstheme="majorHAnsi"/>
          <w:b/>
          <w:sz w:val="26"/>
          <w:szCs w:val="26"/>
          <w:u w:val="single"/>
        </w:rPr>
        <w:t>02-02</w:t>
      </w:r>
      <w:r w:rsidRPr="0024181C">
        <w:rPr>
          <w:rFonts w:asciiTheme="majorHAnsi" w:hAnsiTheme="majorHAnsi" w:cstheme="majorHAnsi"/>
        </w:rPr>
        <w:t>, 2021 | India’s Modest Budget Signals Modi’s Limited Options | NYTimes | https://www.nytimes.com/2021/02/01/world/asia/india-budget-modi-economy.html</w:t>
      </w:r>
    </w:p>
    <w:p w14:paraId="5E451921"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NEW DELHI — The world’s biggest economies are trying to borrow and spend their way out of the pandemic, from the European Union’s </w:t>
      </w:r>
      <w:hyperlink r:id="rId10">
        <w:r w:rsidRPr="0024181C">
          <w:rPr>
            <w:rFonts w:asciiTheme="majorHAnsi" w:hAnsiTheme="majorHAnsi" w:cstheme="majorHAnsi"/>
            <w:color w:val="000000"/>
          </w:rPr>
          <w:t>$900 billion stimulus package</w:t>
        </w:r>
      </w:hyperlink>
      <w:r w:rsidRPr="0024181C">
        <w:rPr>
          <w:rFonts w:asciiTheme="majorHAnsi" w:hAnsiTheme="majorHAnsi" w:cstheme="majorHAnsi"/>
        </w:rPr>
        <w:t xml:space="preserve"> to President Biden’s proposed </w:t>
      </w:r>
      <w:hyperlink r:id="rId11">
        <w:r w:rsidRPr="0024181C">
          <w:rPr>
            <w:rFonts w:asciiTheme="majorHAnsi" w:hAnsiTheme="majorHAnsi" w:cstheme="majorHAnsi"/>
            <w:color w:val="000000"/>
          </w:rPr>
          <w:t>$1.9 trillion rescue plan</w:t>
        </w:r>
      </w:hyperlink>
      <w:r w:rsidRPr="0024181C">
        <w:rPr>
          <w:rFonts w:asciiTheme="majorHAnsi" w:hAnsiTheme="majorHAnsi" w:cstheme="majorHAnsi"/>
        </w:rPr>
        <w:t>.</w:t>
      </w:r>
    </w:p>
    <w:p w14:paraId="1BE1E088"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Then there’s India.</w:t>
      </w:r>
    </w:p>
    <w:p w14:paraId="436F7734"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263CEFC4"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Over all, </w:t>
      </w:r>
      <w:r w:rsidRPr="0024181C">
        <w:rPr>
          <w:rFonts w:asciiTheme="majorHAnsi" w:hAnsiTheme="majorHAnsi" w:cstheme="majorHAnsi"/>
          <w:b/>
          <w:highlight w:val="cyan"/>
          <w:u w:val="single"/>
        </w:rPr>
        <w:t>spending</w:t>
      </w:r>
      <w:r w:rsidRPr="0024181C">
        <w:rPr>
          <w:rFonts w:asciiTheme="majorHAnsi" w:hAnsiTheme="majorHAnsi" w:cstheme="majorHAnsi"/>
          <w:b/>
          <w:u w:val="single"/>
        </w:rPr>
        <w:t xml:space="preserve"> would </w:t>
      </w:r>
      <w:r w:rsidRPr="0024181C">
        <w:rPr>
          <w:rFonts w:asciiTheme="majorHAnsi" w:hAnsiTheme="majorHAnsi" w:cstheme="majorHAnsi"/>
          <w:b/>
          <w:highlight w:val="cyan"/>
          <w:u w:val="single"/>
        </w:rPr>
        <w:t>rise less than 1 percent</w:t>
      </w:r>
      <w:r w:rsidRPr="0024181C">
        <w:rPr>
          <w:rFonts w:asciiTheme="majorHAnsi" w:hAnsiTheme="majorHAnsi" w:cstheme="majorHAnsi"/>
          <w:b/>
          <w:u w:val="single"/>
        </w:rPr>
        <w:t xml:space="preserve"> at a time when </w:t>
      </w:r>
      <w:r w:rsidRPr="0024181C">
        <w:rPr>
          <w:rFonts w:asciiTheme="majorHAnsi" w:hAnsiTheme="majorHAnsi" w:cstheme="majorHAnsi"/>
          <w:b/>
          <w:highlight w:val="cyan"/>
          <w:u w:val="single"/>
        </w:rPr>
        <w:t>India</w:t>
      </w:r>
      <w:r w:rsidRPr="0024181C">
        <w:rPr>
          <w:rFonts w:asciiTheme="majorHAnsi" w:hAnsiTheme="majorHAnsi" w:cstheme="majorHAnsi"/>
          <w:b/>
          <w:u w:val="single"/>
        </w:rPr>
        <w:t xml:space="preserve"> is suffering from </w:t>
      </w:r>
      <w:hyperlink r:id="rId12">
        <w:r w:rsidRPr="0024181C">
          <w:rPr>
            <w:rFonts w:asciiTheme="majorHAnsi" w:hAnsiTheme="majorHAnsi" w:cstheme="majorHAnsi"/>
            <w:b/>
            <w:u w:val="single"/>
          </w:rPr>
          <w:t xml:space="preserve">its </w:t>
        </w:r>
      </w:hyperlink>
      <w:hyperlink r:id="rId13">
        <w:r w:rsidRPr="0024181C">
          <w:rPr>
            <w:rFonts w:asciiTheme="majorHAnsi" w:hAnsiTheme="majorHAnsi" w:cstheme="majorHAnsi"/>
            <w:b/>
            <w:highlight w:val="cyan"/>
            <w:u w:val="single"/>
          </w:rPr>
          <w:t>worst recession in year</w:t>
        </w:r>
      </w:hyperlink>
      <w:hyperlink r:id="rId14">
        <w:r w:rsidRPr="0024181C">
          <w:rPr>
            <w:rFonts w:asciiTheme="majorHAnsi" w:hAnsiTheme="majorHAnsi" w:cstheme="majorHAnsi"/>
            <w:b/>
            <w:u w:val="single"/>
          </w:rPr>
          <w:t>s</w:t>
        </w:r>
      </w:hyperlink>
      <w:r w:rsidRPr="0024181C">
        <w:rPr>
          <w:rFonts w:asciiTheme="majorHAnsi" w:hAnsiTheme="majorHAnsi" w:cstheme="majorHAnsi"/>
          <w:u w:val="single"/>
        </w:rPr>
        <w:t xml:space="preserve"> while battling the coronavirus. India’s </w:t>
      </w:r>
      <w:r w:rsidRPr="0024181C">
        <w:rPr>
          <w:rFonts w:asciiTheme="majorHAnsi" w:hAnsiTheme="majorHAnsi" w:cstheme="majorHAnsi"/>
          <w:highlight w:val="cyan"/>
          <w:u w:val="single"/>
        </w:rPr>
        <w:t>economy</w:t>
      </w:r>
      <w:r w:rsidRPr="0024181C">
        <w:rPr>
          <w:rFonts w:asciiTheme="majorHAnsi" w:hAnsiTheme="majorHAnsi" w:cstheme="majorHAnsi"/>
          <w:u w:val="single"/>
        </w:rPr>
        <w:t xml:space="preserve">, once one of the world’s fastest growing, is estimated to have </w:t>
      </w:r>
      <w:r w:rsidRPr="0024181C">
        <w:rPr>
          <w:rFonts w:asciiTheme="majorHAnsi" w:hAnsiTheme="majorHAnsi" w:cstheme="majorHAnsi"/>
          <w:b/>
          <w:highlight w:val="cyan"/>
          <w:u w:val="single"/>
        </w:rPr>
        <w:t>shrunk nearly 8 percent</w:t>
      </w:r>
      <w:r w:rsidRPr="0024181C">
        <w:rPr>
          <w:rFonts w:asciiTheme="majorHAnsi" w:hAnsiTheme="majorHAnsi" w:cstheme="majorHAnsi"/>
          <w:b/>
          <w:u w:val="single"/>
        </w:rPr>
        <w:t xml:space="preserve"> in the current fiscal year,</w:t>
      </w:r>
      <w:r w:rsidRPr="0024181C">
        <w:rPr>
          <w:rFonts w:asciiTheme="majorHAnsi" w:hAnsiTheme="majorHAnsi" w:cstheme="majorHAnsi"/>
          <w:u w:val="single"/>
        </w:rPr>
        <w:t xml:space="preserve"> which will end on March 31.</w:t>
      </w:r>
    </w:p>
    <w:p w14:paraId="0AC6FEEF"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“I don’t know why the </w:t>
      </w:r>
      <w:r w:rsidRPr="0024181C">
        <w:rPr>
          <w:rFonts w:asciiTheme="majorHAnsi" w:hAnsiTheme="majorHAnsi" w:cstheme="majorHAnsi"/>
          <w:b/>
          <w:u w:val="single"/>
        </w:rPr>
        <w:t>government is so hung up on being fiscally conservative</w:t>
      </w:r>
      <w:r w:rsidRPr="0024181C">
        <w:rPr>
          <w:rFonts w:asciiTheme="majorHAnsi" w:hAnsiTheme="majorHAnsi" w:cstheme="majorHAnsi"/>
          <w:u w:val="single"/>
        </w:rPr>
        <w:t xml:space="preserve"> when the whole world is suggesting that this is the time, like no other, to be profligate,” said Mahesh Vyas, an economist and the chief executive of the Mumbai-based Center for Monitoring the Indian Economy.</w:t>
      </w:r>
    </w:p>
    <w:p w14:paraId="0F2ECA4E"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“I don’t know any economist suggesting this line of policy,” he said.</w:t>
      </w:r>
    </w:p>
    <w:p w14:paraId="1113BDA6" w14:textId="77777777" w:rsidR="0080030B" w:rsidRPr="0024181C" w:rsidRDefault="0080030B" w:rsidP="0080030B">
      <w:pPr>
        <w:rPr>
          <w:rFonts w:asciiTheme="majorHAnsi" w:hAnsiTheme="majorHAnsi" w:cstheme="majorHAnsi"/>
          <w:b/>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amount allocated toward defense</w:t>
      </w:r>
      <w:r w:rsidRPr="0024181C">
        <w:rPr>
          <w:rFonts w:asciiTheme="majorHAnsi" w:hAnsiTheme="majorHAnsi" w:cstheme="majorHAnsi"/>
          <w:u w:val="single"/>
        </w:rPr>
        <w:t xml:space="preserve">, for example, totals </w:t>
      </w:r>
      <w:r w:rsidRPr="0024181C">
        <w:rPr>
          <w:rFonts w:asciiTheme="majorHAnsi" w:hAnsiTheme="majorHAnsi" w:cstheme="majorHAnsi"/>
          <w:highlight w:val="cyan"/>
          <w:u w:val="single"/>
        </w:rPr>
        <w:t>only a fraction more</w:t>
      </w:r>
      <w:r w:rsidRPr="0024181C">
        <w:rPr>
          <w:rFonts w:asciiTheme="majorHAnsi" w:hAnsiTheme="majorHAnsi" w:cstheme="majorHAnsi"/>
          <w:u w:val="single"/>
        </w:rPr>
        <w:t xml:space="preserve"> than last year, </w:t>
      </w:r>
      <w:r w:rsidRPr="0024181C">
        <w:rPr>
          <w:rFonts w:asciiTheme="majorHAnsi" w:hAnsiTheme="majorHAnsi" w:cstheme="majorHAnsi"/>
          <w:b/>
          <w:u w:val="single"/>
        </w:rPr>
        <w:t xml:space="preserve">even as </w:t>
      </w:r>
      <w:r w:rsidRPr="0024181C">
        <w:rPr>
          <w:rFonts w:asciiTheme="majorHAnsi" w:hAnsiTheme="majorHAnsi" w:cstheme="majorHAnsi"/>
          <w:b/>
          <w:highlight w:val="cyan"/>
          <w:u w:val="single"/>
        </w:rPr>
        <w:t xml:space="preserve">Indian and Chinese troops </w:t>
      </w:r>
      <w:hyperlink r:id="rId15">
        <w:r w:rsidRPr="0024181C">
          <w:rPr>
            <w:rFonts w:asciiTheme="majorHAnsi" w:hAnsiTheme="majorHAnsi" w:cstheme="majorHAnsi"/>
            <w:b/>
            <w:highlight w:val="cyan"/>
            <w:u w:val="single"/>
          </w:rPr>
          <w:t>face off</w:t>
        </w:r>
      </w:hyperlink>
      <w:r w:rsidRPr="0024181C">
        <w:rPr>
          <w:rFonts w:asciiTheme="majorHAnsi" w:hAnsiTheme="majorHAnsi" w:cstheme="majorHAnsi"/>
          <w:b/>
          <w:u w:val="single"/>
        </w:rPr>
        <w:t xml:space="preserve"> along their </w:t>
      </w:r>
      <w:hyperlink r:id="rId16">
        <w:r w:rsidRPr="0024181C">
          <w:rPr>
            <w:rFonts w:asciiTheme="majorHAnsi" w:hAnsiTheme="majorHAnsi" w:cstheme="majorHAnsi"/>
            <w:b/>
            <w:u w:val="single"/>
          </w:rPr>
          <w:t>largely undefined high-mountain border</w:t>
        </w:r>
      </w:hyperlink>
      <w:r w:rsidRPr="0024181C">
        <w:rPr>
          <w:rFonts w:asciiTheme="majorHAnsi" w:hAnsiTheme="majorHAnsi" w:cstheme="majorHAnsi"/>
          <w:b/>
          <w:u w:val="single"/>
        </w:rPr>
        <w:t>.</w:t>
      </w:r>
    </w:p>
    <w:p w14:paraId="3D5F3C55"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“This was only to be expected given the state of the Indian economy, but </w:t>
      </w:r>
      <w:r w:rsidRPr="0024181C">
        <w:rPr>
          <w:rFonts w:asciiTheme="majorHAnsi" w:hAnsiTheme="majorHAnsi" w:cstheme="majorHAnsi"/>
          <w:highlight w:val="cyan"/>
          <w:u w:val="single"/>
        </w:rPr>
        <w:t>will certainly impact the military’s modernization</w:t>
      </w:r>
      <w:r w:rsidRPr="0024181C">
        <w:rPr>
          <w:rFonts w:asciiTheme="majorHAnsi" w:hAnsiTheme="majorHAnsi" w:cstheme="majorHAnsi"/>
          <w:u w:val="single"/>
        </w:rPr>
        <w:t xml:space="preserve">,” said Lt. Gen. D.S. </w:t>
      </w:r>
      <w:proofErr w:type="spellStart"/>
      <w:r w:rsidRPr="0024181C">
        <w:rPr>
          <w:rFonts w:asciiTheme="majorHAnsi" w:hAnsiTheme="majorHAnsi" w:cstheme="majorHAnsi"/>
          <w:u w:val="single"/>
        </w:rPr>
        <w:t>Hooda</w:t>
      </w:r>
      <w:proofErr w:type="spellEnd"/>
      <w:r w:rsidRPr="0024181C">
        <w:rPr>
          <w:rFonts w:asciiTheme="majorHAnsi" w:hAnsiTheme="majorHAnsi" w:cstheme="majorHAnsi"/>
          <w:u w:val="single"/>
        </w:rPr>
        <w:t>, India’s former commander of the area’s northern border with Pakistan and China.</w:t>
      </w:r>
    </w:p>
    <w:p w14:paraId="099A571C"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In many ways, the budget reflects Mr. Modi’s difficult position. He remains </w:t>
      </w:r>
      <w:hyperlink r:id="rId17">
        <w:r w:rsidRPr="0024181C">
          <w:rPr>
            <w:rFonts w:asciiTheme="majorHAnsi" w:hAnsiTheme="majorHAnsi" w:cstheme="majorHAnsi"/>
            <w:color w:val="000000"/>
          </w:rPr>
          <w:t>hugely popular</w:t>
        </w:r>
      </w:hyperlink>
      <w:r w:rsidRPr="0024181C">
        <w:rPr>
          <w:rFonts w:asciiTheme="majorHAnsi" w:hAnsiTheme="majorHAnsi" w:cstheme="majorHAnsi"/>
        </w:rPr>
        <w:t xml:space="preserve">, and the country’s opposition parties have not been able to </w:t>
      </w:r>
      <w:hyperlink r:id="rId18">
        <w:r w:rsidRPr="0024181C">
          <w:rPr>
            <w:rFonts w:asciiTheme="majorHAnsi" w:hAnsiTheme="majorHAnsi" w:cstheme="majorHAnsi"/>
            <w:color w:val="000000"/>
          </w:rPr>
          <w:t>seriously challenge him</w:t>
        </w:r>
      </w:hyperlink>
      <w:r w:rsidRPr="0024181C">
        <w:rPr>
          <w:rFonts w:asciiTheme="majorHAnsi" w:hAnsiTheme="majorHAnsi" w:cstheme="majorHAnsi"/>
        </w:rPr>
        <w:t>.</w:t>
      </w:r>
    </w:p>
    <w:p w14:paraId="010C7291"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lastRenderedPageBreak/>
        <w:t xml:space="preserve">But </w:t>
      </w:r>
      <w:r w:rsidRPr="0024181C">
        <w:rPr>
          <w:rFonts w:asciiTheme="majorHAnsi" w:hAnsiTheme="majorHAnsi" w:cstheme="majorHAnsi"/>
          <w:b/>
          <w:u w:val="single"/>
        </w:rPr>
        <w:t xml:space="preserve">Mr. </w:t>
      </w:r>
      <w:r w:rsidRPr="0024181C">
        <w:rPr>
          <w:rFonts w:asciiTheme="majorHAnsi" w:hAnsiTheme="majorHAnsi" w:cstheme="majorHAnsi"/>
          <w:b/>
          <w:highlight w:val="cyan"/>
          <w:u w:val="single"/>
        </w:rPr>
        <w:t xml:space="preserve">Modi’s </w:t>
      </w:r>
      <w:hyperlink r:id="rId19">
        <w:r w:rsidRPr="0024181C">
          <w:rPr>
            <w:rFonts w:asciiTheme="majorHAnsi" w:hAnsiTheme="majorHAnsi" w:cstheme="majorHAnsi"/>
            <w:b/>
            <w:highlight w:val="cyan"/>
            <w:u w:val="single"/>
          </w:rPr>
          <w:t>stringent lockdown</w:t>
        </w:r>
      </w:hyperlink>
      <w:r w:rsidRPr="0024181C">
        <w:rPr>
          <w:rFonts w:asciiTheme="majorHAnsi" w:hAnsiTheme="majorHAnsi" w:cstheme="majorHAnsi"/>
          <w:b/>
          <w:u w:val="single"/>
        </w:rPr>
        <w:t xml:space="preserve"> in March </w:t>
      </w:r>
      <w:hyperlink r:id="rId20">
        <w:r w:rsidRPr="0024181C">
          <w:rPr>
            <w:rFonts w:asciiTheme="majorHAnsi" w:hAnsiTheme="majorHAnsi" w:cstheme="majorHAnsi"/>
            <w:b/>
            <w:u w:val="single"/>
          </w:rPr>
          <w:t>cr</w:t>
        </w:r>
      </w:hyperlink>
      <w:hyperlink r:id="rId21">
        <w:r w:rsidRPr="0024181C">
          <w:rPr>
            <w:rFonts w:asciiTheme="majorHAnsi" w:hAnsiTheme="majorHAnsi" w:cstheme="majorHAnsi"/>
            <w:b/>
            <w:highlight w:val="cyan"/>
            <w:u w:val="single"/>
          </w:rPr>
          <w:t>atered the economy</w:t>
        </w:r>
      </w:hyperlink>
      <w:r w:rsidRPr="0024181C">
        <w:rPr>
          <w:rFonts w:asciiTheme="majorHAnsi" w:hAnsiTheme="majorHAnsi" w:cstheme="majorHAnsi"/>
          <w:b/>
          <w:u w:val="single"/>
        </w:rPr>
        <w:t>.</w:t>
      </w:r>
      <w:r w:rsidRPr="0024181C">
        <w:rPr>
          <w:rFonts w:asciiTheme="majorHAnsi" w:hAnsiTheme="majorHAnsi" w:cstheme="majorHAnsi"/>
          <w:u w:val="single"/>
        </w:rPr>
        <w:t xml:space="preserve"> His government says the move saved countless lives, but it also cost jobs. Many people are still out of work or earning less. </w:t>
      </w:r>
    </w:p>
    <w:p w14:paraId="5593CA4A"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[photo removed]</w:t>
      </w:r>
    </w:p>
    <w:p w14:paraId="21C459C5"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A government-run hospital in Kolkata, India. The Indian government is allocating a much larger share of its nearly $500 billion budget to infrastructure and health </w:t>
      </w:r>
      <w:proofErr w:type="spellStart"/>
      <w:proofErr w:type="gramStart"/>
      <w:r w:rsidRPr="0024181C">
        <w:rPr>
          <w:rFonts w:asciiTheme="majorHAnsi" w:hAnsiTheme="majorHAnsi" w:cstheme="majorHAnsi"/>
        </w:rPr>
        <w:t>care.Credit</w:t>
      </w:r>
      <w:proofErr w:type="spellEnd"/>
      <w:proofErr w:type="gramEnd"/>
      <w:r w:rsidRPr="0024181C">
        <w:rPr>
          <w:rFonts w:asciiTheme="majorHAnsi" w:hAnsiTheme="majorHAnsi" w:cstheme="majorHAnsi"/>
        </w:rPr>
        <w:t>...</w:t>
      </w:r>
      <w:proofErr w:type="spellStart"/>
      <w:r w:rsidRPr="0024181C">
        <w:rPr>
          <w:rFonts w:asciiTheme="majorHAnsi" w:hAnsiTheme="majorHAnsi" w:cstheme="majorHAnsi"/>
        </w:rPr>
        <w:t>Rupak</w:t>
      </w:r>
      <w:proofErr w:type="spellEnd"/>
      <w:r w:rsidRPr="0024181C">
        <w:rPr>
          <w:rFonts w:asciiTheme="majorHAnsi" w:hAnsiTheme="majorHAnsi" w:cstheme="majorHAnsi"/>
        </w:rPr>
        <w:t xml:space="preserve"> De </w:t>
      </w:r>
      <w:proofErr w:type="spellStart"/>
      <w:r w:rsidRPr="0024181C">
        <w:rPr>
          <w:rFonts w:asciiTheme="majorHAnsi" w:hAnsiTheme="majorHAnsi" w:cstheme="majorHAnsi"/>
        </w:rPr>
        <w:t>Chowdhuri</w:t>
      </w:r>
      <w:proofErr w:type="spellEnd"/>
      <w:r w:rsidRPr="0024181C">
        <w:rPr>
          <w:rFonts w:asciiTheme="majorHAnsi" w:hAnsiTheme="majorHAnsi" w:cstheme="majorHAnsi"/>
        </w:rPr>
        <w:t>/Reuters</w:t>
      </w:r>
    </w:p>
    <w:p w14:paraId="04B49431" w14:textId="77777777" w:rsidR="0080030B" w:rsidRPr="0024181C" w:rsidRDefault="0080030B" w:rsidP="0080030B">
      <w:pPr>
        <w:rPr>
          <w:rFonts w:asciiTheme="majorHAnsi" w:hAnsiTheme="majorHAnsi" w:cstheme="majorHAnsi"/>
        </w:rPr>
      </w:pPr>
      <w:r w:rsidRPr="0024181C">
        <w:rPr>
          <w:rFonts w:asciiTheme="majorHAnsi" w:hAnsiTheme="majorHAnsi" w:cstheme="majorHAnsi"/>
          <w:highlight w:val="cyan"/>
          <w:u w:val="single"/>
        </w:rPr>
        <w:t>He faces thorny challenges</w:t>
      </w:r>
      <w:r w:rsidRPr="0024181C">
        <w:rPr>
          <w:rFonts w:asciiTheme="majorHAnsi" w:hAnsiTheme="majorHAnsi" w:cstheme="majorHAnsi"/>
          <w:u w:val="single"/>
        </w:rPr>
        <w:t xml:space="preserve"> on other fronts. For months, </w:t>
      </w:r>
      <w:r w:rsidRPr="0024181C">
        <w:rPr>
          <w:rFonts w:asciiTheme="majorHAnsi" w:hAnsiTheme="majorHAnsi" w:cstheme="majorHAnsi"/>
          <w:b/>
          <w:highlight w:val="cyan"/>
          <w:u w:val="single"/>
        </w:rPr>
        <w:t>farmers</w:t>
      </w:r>
      <w:r w:rsidRPr="0024181C">
        <w:rPr>
          <w:rFonts w:asciiTheme="majorHAnsi" w:hAnsiTheme="majorHAnsi" w:cstheme="majorHAnsi"/>
          <w:b/>
          <w:u w:val="single"/>
        </w:rPr>
        <w:t xml:space="preserve"> </w:t>
      </w:r>
      <w:hyperlink r:id="rId22">
        <w:r w:rsidRPr="0024181C">
          <w:rPr>
            <w:rFonts w:asciiTheme="majorHAnsi" w:hAnsiTheme="majorHAnsi" w:cstheme="majorHAnsi"/>
            <w:b/>
            <w:u w:val="single"/>
          </w:rPr>
          <w:t xml:space="preserve">have been </w:t>
        </w:r>
        <w:r w:rsidRPr="0024181C">
          <w:rPr>
            <w:rFonts w:asciiTheme="majorHAnsi" w:hAnsiTheme="majorHAnsi" w:cstheme="majorHAnsi"/>
            <w:b/>
            <w:highlight w:val="cyan"/>
            <w:u w:val="single"/>
          </w:rPr>
          <w:t>clamoring</w:t>
        </w:r>
      </w:hyperlink>
      <w:r w:rsidRPr="0024181C">
        <w:rPr>
          <w:rFonts w:asciiTheme="majorHAnsi" w:hAnsiTheme="majorHAnsi" w:cstheme="majorHAnsi"/>
          <w:b/>
          <w:u w:val="single"/>
        </w:rPr>
        <w:t xml:space="preserve"> on </w:t>
      </w:r>
      <w:hyperlink r:id="rId23">
        <w:r w:rsidRPr="0024181C">
          <w:rPr>
            <w:rFonts w:asciiTheme="majorHAnsi" w:hAnsiTheme="majorHAnsi" w:cstheme="majorHAnsi"/>
            <w:b/>
            <w:u w:val="single"/>
          </w:rPr>
          <w:t>the capital’s borders</w:t>
        </w:r>
      </w:hyperlink>
      <w:r w:rsidRPr="0024181C">
        <w:rPr>
          <w:rFonts w:asciiTheme="majorHAnsi" w:hAnsiTheme="majorHAnsi" w:cstheme="majorHAnsi"/>
          <w:b/>
          <w:u w:val="single"/>
        </w:rPr>
        <w:t xml:space="preserve"> </w:t>
      </w:r>
      <w:r w:rsidRPr="0024181C">
        <w:rPr>
          <w:rFonts w:asciiTheme="majorHAnsi" w:hAnsiTheme="majorHAnsi" w:cstheme="majorHAnsi"/>
          <w:b/>
          <w:highlight w:val="cyan"/>
          <w:u w:val="single"/>
        </w:rPr>
        <w:t>for</w:t>
      </w:r>
      <w:r w:rsidRPr="0024181C">
        <w:rPr>
          <w:rFonts w:asciiTheme="majorHAnsi" w:hAnsiTheme="majorHAnsi" w:cstheme="majorHAnsi"/>
          <w:b/>
          <w:u w:val="single"/>
        </w:rPr>
        <w:t xml:space="preserve"> lawmakers to repeal a trio of </w:t>
      </w:r>
      <w:r w:rsidRPr="0024181C">
        <w:rPr>
          <w:rFonts w:asciiTheme="majorHAnsi" w:hAnsiTheme="majorHAnsi" w:cstheme="majorHAnsi"/>
          <w:b/>
          <w:highlight w:val="cyan"/>
          <w:u w:val="single"/>
        </w:rPr>
        <w:t>farm</w:t>
      </w:r>
      <w:r w:rsidRPr="0024181C">
        <w:rPr>
          <w:rFonts w:asciiTheme="majorHAnsi" w:hAnsiTheme="majorHAnsi" w:cstheme="majorHAnsi"/>
          <w:b/>
          <w:u w:val="single"/>
        </w:rPr>
        <w:t xml:space="preserve"> laws that Mr. Modi</w:t>
      </w:r>
      <w:r w:rsidRPr="0024181C">
        <w:rPr>
          <w:rFonts w:asciiTheme="majorHAnsi" w:hAnsiTheme="majorHAnsi" w:cstheme="majorHAnsi"/>
          <w:u w:val="single"/>
        </w:rPr>
        <w:t xml:space="preserve"> has said are key to India’s </w:t>
      </w:r>
      <w:r w:rsidRPr="0024181C">
        <w:rPr>
          <w:rFonts w:asciiTheme="majorHAnsi" w:hAnsiTheme="majorHAnsi" w:cstheme="majorHAnsi"/>
          <w:highlight w:val="cyan"/>
          <w:u w:val="single"/>
        </w:rPr>
        <w:t>market reforms</w:t>
      </w:r>
      <w:r w:rsidRPr="0024181C">
        <w:rPr>
          <w:rFonts w:asciiTheme="majorHAnsi" w:hAnsiTheme="majorHAnsi" w:cstheme="majorHAnsi"/>
        </w:rPr>
        <w:t>.</w:t>
      </w:r>
    </w:p>
    <w:p w14:paraId="1EA5C311" w14:textId="77777777" w:rsidR="0080030B" w:rsidRPr="0024181C" w:rsidRDefault="0080030B" w:rsidP="0080030B">
      <w:pPr>
        <w:rPr>
          <w:rFonts w:asciiTheme="majorHAnsi" w:hAnsiTheme="majorHAnsi" w:cstheme="majorHAnsi"/>
        </w:rPr>
      </w:pPr>
    </w:p>
    <w:p w14:paraId="58391D8B"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Lack of price guarantees inevitably creates market crashes and unemployment </w:t>
      </w:r>
    </w:p>
    <w:p w14:paraId="222F4A72"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By Ravinder </w:t>
      </w:r>
      <w:r w:rsidRPr="0024181C">
        <w:rPr>
          <w:rFonts w:asciiTheme="majorHAnsi" w:hAnsiTheme="majorHAnsi" w:cstheme="majorHAnsi"/>
          <w:b/>
          <w:sz w:val="26"/>
          <w:szCs w:val="26"/>
          <w:u w:val="single"/>
        </w:rPr>
        <w:t>Kaur</w:t>
      </w:r>
      <w:r w:rsidRPr="0024181C">
        <w:rPr>
          <w:rFonts w:asciiTheme="majorHAnsi" w:hAnsiTheme="majorHAnsi" w:cstheme="majorHAnsi"/>
        </w:rPr>
        <w:t xml:space="preserve"> | 2021-</w:t>
      </w:r>
      <w:r w:rsidRPr="0024181C">
        <w:rPr>
          <w:rFonts w:asciiTheme="majorHAnsi" w:hAnsiTheme="majorHAnsi" w:cstheme="majorHAnsi"/>
          <w:b/>
          <w:sz w:val="26"/>
          <w:szCs w:val="26"/>
          <w:u w:val="single"/>
        </w:rPr>
        <w:t>02-19</w:t>
      </w:r>
      <w:r w:rsidRPr="0024181C">
        <w:rPr>
          <w:rFonts w:asciiTheme="majorHAnsi" w:hAnsiTheme="majorHAnsi" w:cstheme="majorHAnsi"/>
        </w:rPr>
        <w:t xml:space="preserve"> | How a farmers’ protest in India evolved into a mass movement that refuses to fade | New Statesman | https://www.newstatesman.com/ideas/2021/02/how-farmers-protest-india-evolved-mass-movement-refuses-fade</w:t>
      </w:r>
    </w:p>
    <w:p w14:paraId="0B47AEF1" w14:textId="77777777" w:rsidR="0080030B" w:rsidRPr="0024181C" w:rsidRDefault="0080030B" w:rsidP="0080030B">
      <w:pPr>
        <w:rPr>
          <w:rFonts w:asciiTheme="majorHAnsi" w:hAnsiTheme="majorHAnsi" w:cstheme="majorHAnsi"/>
        </w:rPr>
      </w:pPr>
      <w:r w:rsidRPr="0024181C">
        <w:rPr>
          <w:rFonts w:asciiTheme="majorHAnsi" w:hAnsiTheme="majorHAnsi" w:cstheme="majorHAnsi"/>
          <w:u w:val="single"/>
        </w:rPr>
        <w:t xml:space="preserve">The </w:t>
      </w:r>
      <w:hyperlink r:id="rId24">
        <w:r w:rsidRPr="0024181C">
          <w:rPr>
            <w:rFonts w:asciiTheme="majorHAnsi" w:hAnsiTheme="majorHAnsi" w:cstheme="majorHAnsi"/>
            <w:color w:val="000000"/>
            <w:u w:val="single"/>
          </w:rPr>
          <w:t>protests began</w:t>
        </w:r>
      </w:hyperlink>
      <w:r w:rsidRPr="0024181C">
        <w:rPr>
          <w:rFonts w:asciiTheme="majorHAnsi" w:hAnsiTheme="majorHAnsi" w:cstheme="majorHAnsi"/>
          <w:u w:val="single"/>
        </w:rPr>
        <w:t xml:space="preserve"> last summer in the northern state of Punjab, in response to the </w:t>
      </w:r>
      <w:hyperlink r:id="rId25">
        <w:r w:rsidRPr="0024181C">
          <w:rPr>
            <w:rFonts w:asciiTheme="majorHAnsi" w:hAnsiTheme="majorHAnsi" w:cstheme="majorHAnsi"/>
            <w:color w:val="000000"/>
            <w:u w:val="single"/>
          </w:rPr>
          <w:t>rushing through</w:t>
        </w:r>
      </w:hyperlink>
      <w:r w:rsidRPr="0024181C">
        <w:rPr>
          <w:rFonts w:asciiTheme="majorHAnsi" w:hAnsiTheme="majorHAnsi" w:cstheme="majorHAnsi"/>
          <w:u w:val="single"/>
        </w:rPr>
        <w:t xml:space="preserve"> of three </w:t>
      </w:r>
      <w:hyperlink r:id="rId26" w:anchor="collapse">
        <w:r w:rsidRPr="0024181C">
          <w:rPr>
            <w:rFonts w:asciiTheme="majorHAnsi" w:hAnsiTheme="majorHAnsi" w:cstheme="majorHAnsi"/>
            <w:color w:val="000000"/>
            <w:u w:val="single"/>
          </w:rPr>
          <w:t xml:space="preserve">new </w:t>
        </w:r>
      </w:hyperlink>
      <w:hyperlink r:id="rId27" w:anchor="collapse">
        <w:r w:rsidRPr="0024181C">
          <w:rPr>
            <w:rFonts w:asciiTheme="majorHAnsi" w:hAnsiTheme="majorHAnsi" w:cstheme="majorHAnsi"/>
            <w:color w:val="000000"/>
            <w:highlight w:val="cyan"/>
            <w:u w:val="single"/>
          </w:rPr>
          <w:t>farm</w:t>
        </w:r>
      </w:hyperlink>
      <w:hyperlink r:id="rId28" w:anchor="collapse">
        <w:r w:rsidRPr="0024181C">
          <w:rPr>
            <w:rFonts w:asciiTheme="majorHAnsi" w:hAnsiTheme="majorHAnsi" w:cstheme="majorHAnsi"/>
            <w:color w:val="000000"/>
            <w:u w:val="single"/>
          </w:rPr>
          <w:t xml:space="preserve"> laws</w:t>
        </w:r>
      </w:hyperlink>
      <w:r w:rsidRPr="0024181C">
        <w:rPr>
          <w:rFonts w:asciiTheme="majorHAnsi" w:hAnsiTheme="majorHAnsi" w:cstheme="majorHAnsi"/>
          <w:u w:val="single"/>
        </w:rPr>
        <w:t xml:space="preserve"> to open India’s agricultural sector to the market. </w:t>
      </w:r>
      <w:proofErr w:type="spellStart"/>
      <w:r w:rsidRPr="0024181C">
        <w:rPr>
          <w:rFonts w:asciiTheme="majorHAnsi" w:hAnsiTheme="majorHAnsi" w:cstheme="majorHAnsi"/>
          <w:u w:val="single"/>
        </w:rPr>
        <w:t>Subsidised</w:t>
      </w:r>
      <w:proofErr w:type="spellEnd"/>
      <w:r w:rsidRPr="0024181C">
        <w:rPr>
          <w:rFonts w:asciiTheme="majorHAnsi" w:hAnsiTheme="majorHAnsi" w:cstheme="majorHAnsi"/>
          <w:u w:val="single"/>
        </w:rPr>
        <w:t> and once partly shielded by the state, the sector, according to the World Bank, </w:t>
      </w:r>
      <w:r w:rsidRPr="0024181C">
        <w:rPr>
          <w:rFonts w:asciiTheme="majorHAnsi" w:hAnsiTheme="majorHAnsi" w:cstheme="majorHAnsi"/>
          <w:highlight w:val="cyan"/>
          <w:u w:val="single"/>
        </w:rPr>
        <w:t>employs more than 40 per cent of India’s workforce</w:t>
      </w:r>
      <w:r w:rsidRPr="0024181C">
        <w:rPr>
          <w:rFonts w:asciiTheme="majorHAnsi" w:hAnsiTheme="majorHAnsi" w:cstheme="majorHAnsi"/>
          <w:u w:val="single"/>
        </w:rPr>
        <w:t>.</w:t>
      </w:r>
      <w:r w:rsidRPr="0024181C">
        <w:rPr>
          <w:rFonts w:asciiTheme="majorHAnsi" w:hAnsiTheme="majorHAnsi" w:cstheme="majorHAnsi"/>
        </w:rPr>
        <w:t xml:space="preserve"> The protests only became visible in national media in late November – international coverage of the </w:t>
      </w:r>
      <w:proofErr w:type="spellStart"/>
      <w:r w:rsidRPr="0024181C">
        <w:rPr>
          <w:rFonts w:asciiTheme="majorHAnsi" w:hAnsiTheme="majorHAnsi" w:cstheme="majorHAnsi"/>
        </w:rPr>
        <w:t>mobilisation</w:t>
      </w:r>
      <w:proofErr w:type="spellEnd"/>
      <w:r w:rsidRPr="0024181C">
        <w:rPr>
          <w:rFonts w:asciiTheme="majorHAnsi" w:hAnsiTheme="majorHAnsi" w:cstheme="majorHAnsi"/>
        </w:rPr>
        <w:t>, still remarkably thin, has been even more belated – when the farmers’ unions gave the call to march to the national capital: </w:t>
      </w:r>
      <w:hyperlink r:id="rId29">
        <w:r w:rsidRPr="0024181C">
          <w:rPr>
            <w:rFonts w:asciiTheme="majorHAnsi" w:hAnsiTheme="majorHAnsi" w:cstheme="majorHAnsi"/>
            <w:color w:val="000000"/>
          </w:rPr>
          <w:t>“</w:t>
        </w:r>
        <w:proofErr w:type="spellStart"/>
        <w:r w:rsidRPr="0024181C">
          <w:rPr>
            <w:rFonts w:asciiTheme="majorHAnsi" w:hAnsiTheme="majorHAnsi" w:cstheme="majorHAnsi"/>
            <w:color w:val="000000"/>
          </w:rPr>
          <w:t>Chalo</w:t>
        </w:r>
        <w:proofErr w:type="spellEnd"/>
        <w:r w:rsidRPr="0024181C">
          <w:rPr>
            <w:rFonts w:asciiTheme="majorHAnsi" w:hAnsiTheme="majorHAnsi" w:cstheme="majorHAnsi"/>
            <w:color w:val="000000"/>
          </w:rPr>
          <w:t xml:space="preserve"> Delhi”</w:t>
        </w:r>
      </w:hyperlink>
      <w:r w:rsidRPr="0024181C">
        <w:rPr>
          <w:rFonts w:asciiTheme="majorHAnsi" w:hAnsiTheme="majorHAnsi" w:cstheme="majorHAnsi"/>
        </w:rPr>
        <w:t xml:space="preserve"> (“let’s go to Delhi”).</w:t>
      </w:r>
    </w:p>
    <w:p w14:paraId="580EF784"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rPr>
        <w:t xml:space="preserve">What made the images of seemingly endless caravans of people travelling to Delhi in tractors, trolleys, cars or sometimes on foot so spectacular was not just the march itself but the government’s attempt to stop it from reaching the city. </w:t>
      </w:r>
      <w:r w:rsidRPr="0024181C">
        <w:rPr>
          <w:rFonts w:asciiTheme="majorHAnsi" w:hAnsiTheme="majorHAnsi" w:cstheme="majorHAnsi"/>
          <w:b/>
          <w:u w:val="single"/>
        </w:rPr>
        <w:t>Tens of thousands of protesters faced barricades, water cannon and even tear gas shells. Soon, tent cities began appearing along Delhi’s outer perimeter as the government refused to allow the farmers entry</w:t>
      </w:r>
      <w:r w:rsidRPr="0024181C">
        <w:rPr>
          <w:rFonts w:asciiTheme="majorHAnsi" w:hAnsiTheme="majorHAnsi" w:cstheme="majorHAnsi"/>
          <w:u w:val="single"/>
        </w:rPr>
        <w:t xml:space="preserve">. The tent cities of </w:t>
      </w:r>
      <w:proofErr w:type="spellStart"/>
      <w:r w:rsidRPr="0024181C">
        <w:rPr>
          <w:rFonts w:asciiTheme="majorHAnsi" w:hAnsiTheme="majorHAnsi" w:cstheme="majorHAnsi"/>
          <w:u w:val="single"/>
        </w:rPr>
        <w:t>Singhu</w:t>
      </w:r>
      <w:proofErr w:type="spellEnd"/>
      <w:r w:rsidRPr="0024181C">
        <w:rPr>
          <w:rFonts w:asciiTheme="majorHAnsi" w:hAnsiTheme="majorHAnsi" w:cstheme="majorHAnsi"/>
          <w:u w:val="single"/>
        </w:rPr>
        <w:t xml:space="preserve">, </w:t>
      </w:r>
      <w:proofErr w:type="spellStart"/>
      <w:r w:rsidRPr="0024181C">
        <w:rPr>
          <w:rFonts w:asciiTheme="majorHAnsi" w:hAnsiTheme="majorHAnsi" w:cstheme="majorHAnsi"/>
          <w:u w:val="single"/>
        </w:rPr>
        <w:t>Tikri</w:t>
      </w:r>
      <w:proofErr w:type="spellEnd"/>
      <w:r w:rsidRPr="0024181C">
        <w:rPr>
          <w:rFonts w:asciiTheme="majorHAnsi" w:hAnsiTheme="majorHAnsi" w:cstheme="majorHAnsi"/>
          <w:u w:val="single"/>
        </w:rPr>
        <w:t>, Shahjahanpur Kheda, Ghazipur – once just the names of villages at the doorstep of the capital, have become part of a popular vocabulary of democratic dissent and solidarity.</w:t>
      </w:r>
    </w:p>
    <w:p w14:paraId="513A63FC" w14:textId="77777777" w:rsidR="0080030B" w:rsidRPr="0024181C" w:rsidRDefault="0080030B" w:rsidP="0080030B">
      <w:pPr>
        <w:rPr>
          <w:rFonts w:asciiTheme="majorHAnsi" w:hAnsiTheme="majorHAnsi" w:cstheme="majorHAnsi"/>
          <w:b/>
          <w:u w:val="single"/>
        </w:rPr>
      </w:pPr>
      <w:r w:rsidRPr="0024181C">
        <w:rPr>
          <w:rFonts w:asciiTheme="majorHAnsi" w:hAnsiTheme="majorHAnsi" w:cstheme="majorHAnsi"/>
          <w:u w:val="single"/>
        </w:rPr>
        <w:t xml:space="preserve">The </w:t>
      </w:r>
      <w:hyperlink r:id="rId30">
        <w:r w:rsidRPr="0024181C">
          <w:rPr>
            <w:rFonts w:asciiTheme="majorHAnsi" w:hAnsiTheme="majorHAnsi" w:cstheme="majorHAnsi"/>
            <w:u w:val="single"/>
          </w:rPr>
          <w:t>three laws</w:t>
        </w:r>
      </w:hyperlink>
      <w:r w:rsidRPr="0024181C">
        <w:rPr>
          <w:rFonts w:asciiTheme="majorHAnsi" w:hAnsiTheme="majorHAnsi" w:cstheme="majorHAnsi"/>
          <w:u w:val="single"/>
        </w:rPr>
        <w:t xml:space="preserve"> at the heart of this dispute – on pricing, sale of produce and storage – remove safeguards that had partly insulated farming from the vagaries of </w:t>
      </w:r>
      <w:hyperlink r:id="rId31">
        <w:r w:rsidRPr="0024181C">
          <w:rPr>
            <w:rFonts w:asciiTheme="majorHAnsi" w:hAnsiTheme="majorHAnsi" w:cstheme="majorHAnsi"/>
            <w:u w:val="single"/>
          </w:rPr>
          <w:t>the market</w:t>
        </w:r>
      </w:hyperlink>
      <w:r w:rsidRPr="0024181C">
        <w:rPr>
          <w:rFonts w:asciiTheme="majorHAnsi" w:hAnsiTheme="majorHAnsi" w:cstheme="majorHAnsi"/>
          <w:u w:val="single"/>
        </w:rPr>
        <w:t xml:space="preserve">. While the government claims deregulating agriculture will </w:t>
      </w:r>
      <w:hyperlink r:id="rId32">
        <w:r w:rsidRPr="0024181C">
          <w:rPr>
            <w:rFonts w:asciiTheme="majorHAnsi" w:hAnsiTheme="majorHAnsi" w:cstheme="majorHAnsi"/>
            <w:u w:val="single"/>
          </w:rPr>
          <w:t>double</w:t>
        </w:r>
      </w:hyperlink>
      <w:r w:rsidRPr="0024181C">
        <w:rPr>
          <w:rFonts w:asciiTheme="majorHAnsi" w:hAnsiTheme="majorHAnsi" w:cstheme="majorHAnsi"/>
          <w:u w:val="single"/>
        </w:rPr>
        <w:t xml:space="preserve"> farmers’ incomes and improve productivity, the small and marginal farmers who make up </w:t>
      </w:r>
      <w:hyperlink r:id="rId33">
        <w:r w:rsidRPr="0024181C">
          <w:rPr>
            <w:rFonts w:asciiTheme="majorHAnsi" w:hAnsiTheme="majorHAnsi" w:cstheme="majorHAnsi"/>
            <w:u w:val="single"/>
          </w:rPr>
          <w:t>85 per cent of the sector</w:t>
        </w:r>
      </w:hyperlink>
      <w:r w:rsidRPr="0024181C">
        <w:rPr>
          <w:rFonts w:asciiTheme="majorHAnsi" w:hAnsiTheme="majorHAnsi" w:cstheme="majorHAnsi"/>
          <w:u w:val="single"/>
        </w:rPr>
        <w:t xml:space="preserve"> fear they will </w:t>
      </w:r>
      <w:hyperlink r:id="rId34">
        <w:r w:rsidRPr="0024181C">
          <w:rPr>
            <w:rFonts w:asciiTheme="majorHAnsi" w:hAnsiTheme="majorHAnsi" w:cstheme="majorHAnsi"/>
            <w:u w:val="single"/>
          </w:rPr>
          <w:t>lose</w:t>
        </w:r>
      </w:hyperlink>
      <w:r w:rsidRPr="0024181C">
        <w:rPr>
          <w:rFonts w:asciiTheme="majorHAnsi" w:hAnsiTheme="majorHAnsi" w:cstheme="majorHAnsi"/>
          <w:u w:val="single"/>
        </w:rPr>
        <w:t xml:space="preserve"> out to private investors. </w:t>
      </w:r>
      <w:r w:rsidRPr="0024181C">
        <w:rPr>
          <w:rFonts w:asciiTheme="majorHAnsi" w:hAnsiTheme="majorHAnsi" w:cstheme="majorHAnsi"/>
          <w:b/>
          <w:u w:val="single"/>
        </w:rPr>
        <w:t xml:space="preserve">The new </w:t>
      </w:r>
      <w:r w:rsidRPr="0024181C">
        <w:rPr>
          <w:rFonts w:asciiTheme="majorHAnsi" w:hAnsiTheme="majorHAnsi" w:cstheme="majorHAnsi"/>
          <w:b/>
          <w:highlight w:val="cyan"/>
          <w:u w:val="single"/>
        </w:rPr>
        <w:t xml:space="preserve">laws strip away the protective cover of a </w:t>
      </w:r>
      <w:hyperlink r:id="rId35">
        <w:r w:rsidRPr="0024181C">
          <w:rPr>
            <w:rFonts w:asciiTheme="majorHAnsi" w:hAnsiTheme="majorHAnsi" w:cstheme="majorHAnsi"/>
            <w:b/>
            <w:highlight w:val="cyan"/>
            <w:u w:val="single"/>
          </w:rPr>
          <w:t>minimum price guarantee</w:t>
        </w:r>
      </w:hyperlink>
      <w:r w:rsidRPr="0024181C">
        <w:rPr>
          <w:rFonts w:asciiTheme="majorHAnsi" w:hAnsiTheme="majorHAnsi" w:cstheme="majorHAnsi"/>
          <w:b/>
          <w:u w:val="single"/>
        </w:rPr>
        <w:t xml:space="preserve"> and the </w:t>
      </w:r>
      <w:hyperlink r:id="rId36">
        <w:r w:rsidRPr="0024181C">
          <w:rPr>
            <w:rFonts w:asciiTheme="majorHAnsi" w:hAnsiTheme="majorHAnsi" w:cstheme="majorHAnsi"/>
            <w:b/>
            <w:u w:val="single"/>
          </w:rPr>
          <w:t>mandi system</w:t>
        </w:r>
      </w:hyperlink>
      <w:r w:rsidRPr="0024181C">
        <w:rPr>
          <w:rFonts w:asciiTheme="majorHAnsi" w:hAnsiTheme="majorHAnsi" w:cstheme="majorHAnsi"/>
          <w:b/>
          <w:u w:val="single"/>
        </w:rPr>
        <w:t xml:space="preserve"> (regulated wholesale markets), leaving farmers exposed to a </w:t>
      </w:r>
      <w:hyperlink r:id="rId37">
        <w:r w:rsidRPr="0024181C">
          <w:rPr>
            <w:rFonts w:asciiTheme="majorHAnsi" w:hAnsiTheme="majorHAnsi" w:cstheme="majorHAnsi"/>
            <w:b/>
            <w:u w:val="single"/>
          </w:rPr>
          <w:t>barrier-free</w:t>
        </w:r>
      </w:hyperlink>
      <w:r w:rsidRPr="0024181C">
        <w:rPr>
          <w:rFonts w:asciiTheme="majorHAnsi" w:hAnsiTheme="majorHAnsi" w:cstheme="majorHAnsi"/>
          <w:b/>
          <w:u w:val="single"/>
        </w:rPr>
        <w:t xml:space="preserve"> market in which they have little bargaining power against the major corporate players.</w:t>
      </w:r>
    </w:p>
    <w:p w14:paraId="481A9D01"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lastRenderedPageBreak/>
        <w:t xml:space="preserve">The farmers’ anxiety also stems from </w:t>
      </w:r>
      <w:r w:rsidRPr="0024181C">
        <w:rPr>
          <w:rFonts w:asciiTheme="majorHAnsi" w:hAnsiTheme="majorHAnsi" w:cstheme="majorHAnsi"/>
          <w:b/>
          <w:highlight w:val="cyan"/>
          <w:u w:val="single"/>
        </w:rPr>
        <w:t>previous measures to deregulate ag</w:t>
      </w:r>
      <w:r w:rsidRPr="0024181C">
        <w:rPr>
          <w:rFonts w:asciiTheme="majorHAnsi" w:hAnsiTheme="majorHAnsi" w:cstheme="majorHAnsi"/>
          <w:b/>
          <w:u w:val="single"/>
        </w:rPr>
        <w:t xml:space="preserve">riculture, which </w:t>
      </w:r>
      <w:r w:rsidRPr="0024181C">
        <w:rPr>
          <w:rFonts w:asciiTheme="majorHAnsi" w:hAnsiTheme="majorHAnsi" w:cstheme="majorHAnsi"/>
          <w:b/>
          <w:highlight w:val="cyan"/>
          <w:u w:val="single"/>
        </w:rPr>
        <w:t xml:space="preserve">increased </w:t>
      </w:r>
      <w:r w:rsidRPr="0024181C">
        <w:rPr>
          <w:rFonts w:asciiTheme="majorHAnsi" w:hAnsiTheme="majorHAnsi" w:cstheme="majorHAnsi"/>
          <w:b/>
          <w:u w:val="single"/>
        </w:rPr>
        <w:t xml:space="preserve">agrarian </w:t>
      </w:r>
      <w:r w:rsidRPr="0024181C">
        <w:rPr>
          <w:rFonts w:asciiTheme="majorHAnsi" w:hAnsiTheme="majorHAnsi" w:cstheme="majorHAnsi"/>
          <w:b/>
          <w:highlight w:val="cyan"/>
          <w:u w:val="single"/>
        </w:rPr>
        <w:t>distress</w:t>
      </w:r>
      <w:r w:rsidRPr="0024181C">
        <w:rPr>
          <w:rFonts w:asciiTheme="majorHAnsi" w:hAnsiTheme="majorHAnsi" w:cstheme="majorHAnsi"/>
          <w:u w:val="single"/>
        </w:rPr>
        <w:t xml:space="preserve">. The often-cited cautionary tale is of Bihar state, in eastern India, where the </w:t>
      </w:r>
      <w:proofErr w:type="spellStart"/>
      <w:r w:rsidRPr="0024181C">
        <w:rPr>
          <w:rFonts w:asciiTheme="majorHAnsi" w:hAnsiTheme="majorHAnsi" w:cstheme="majorHAnsi"/>
          <w:b/>
          <w:highlight w:val="cyan"/>
          <w:u w:val="single"/>
        </w:rPr>
        <w:t>liberalising</w:t>
      </w:r>
      <w:proofErr w:type="spellEnd"/>
      <w:r w:rsidRPr="0024181C">
        <w:rPr>
          <w:rFonts w:asciiTheme="majorHAnsi" w:hAnsiTheme="majorHAnsi" w:cstheme="majorHAnsi"/>
          <w:b/>
          <w:highlight w:val="cyan"/>
          <w:u w:val="single"/>
        </w:rPr>
        <w:t xml:space="preserve"> reforms </w:t>
      </w:r>
      <w:r w:rsidRPr="0024181C">
        <w:rPr>
          <w:rFonts w:asciiTheme="majorHAnsi" w:hAnsiTheme="majorHAnsi" w:cstheme="majorHAnsi"/>
          <w:b/>
          <w:u w:val="single"/>
        </w:rPr>
        <w:t xml:space="preserve">of the farm sector in 2005 </w:t>
      </w:r>
      <w:r w:rsidRPr="0024181C">
        <w:rPr>
          <w:rFonts w:asciiTheme="majorHAnsi" w:hAnsiTheme="majorHAnsi" w:cstheme="majorHAnsi"/>
          <w:b/>
          <w:highlight w:val="cyan"/>
          <w:u w:val="single"/>
        </w:rPr>
        <w:t>eventually crashed prices</w:t>
      </w:r>
      <w:r w:rsidRPr="0024181C">
        <w:rPr>
          <w:rFonts w:asciiTheme="majorHAnsi" w:hAnsiTheme="majorHAnsi" w:cstheme="majorHAnsi"/>
          <w:b/>
          <w:u w:val="single"/>
        </w:rPr>
        <w:t>, forcing small-scale farmers to sell their produce for paltry sums</w:t>
      </w:r>
      <w:r w:rsidRPr="0024181C">
        <w:rPr>
          <w:rFonts w:asciiTheme="majorHAnsi" w:hAnsiTheme="majorHAnsi" w:cstheme="majorHAnsi"/>
          <w:u w:val="single"/>
        </w:rPr>
        <w:t xml:space="preserve">. Faced </w:t>
      </w:r>
      <w:r w:rsidRPr="0024181C">
        <w:rPr>
          <w:rFonts w:asciiTheme="majorHAnsi" w:hAnsiTheme="majorHAnsi" w:cstheme="majorHAnsi"/>
          <w:highlight w:val="cyan"/>
          <w:u w:val="single"/>
        </w:rPr>
        <w:t>with debt and dispossession,</w:t>
      </w:r>
      <w:r w:rsidRPr="0024181C">
        <w:rPr>
          <w:rFonts w:asciiTheme="majorHAnsi" w:hAnsiTheme="majorHAnsi" w:cstheme="majorHAnsi"/>
          <w:u w:val="single"/>
        </w:rPr>
        <w:t xml:space="preserve"> many </w:t>
      </w:r>
      <w:r w:rsidRPr="0024181C">
        <w:rPr>
          <w:rFonts w:asciiTheme="majorHAnsi" w:hAnsiTheme="majorHAnsi" w:cstheme="majorHAnsi"/>
          <w:highlight w:val="cyan"/>
          <w:u w:val="single"/>
        </w:rPr>
        <w:t xml:space="preserve">farmers became </w:t>
      </w:r>
      <w:r w:rsidRPr="0024181C">
        <w:rPr>
          <w:rFonts w:asciiTheme="majorHAnsi" w:hAnsiTheme="majorHAnsi" w:cstheme="majorHAnsi"/>
          <w:u w:val="single"/>
        </w:rPr>
        <w:t xml:space="preserve">farm </w:t>
      </w:r>
      <w:proofErr w:type="spellStart"/>
      <w:r w:rsidRPr="0024181C">
        <w:rPr>
          <w:rFonts w:asciiTheme="majorHAnsi" w:hAnsiTheme="majorHAnsi" w:cstheme="majorHAnsi"/>
          <w:highlight w:val="cyan"/>
          <w:u w:val="single"/>
        </w:rPr>
        <w:t>labourers</w:t>
      </w:r>
      <w:proofErr w:type="spellEnd"/>
      <w:r w:rsidRPr="0024181C">
        <w:rPr>
          <w:rFonts w:asciiTheme="majorHAnsi" w:hAnsiTheme="majorHAnsi" w:cstheme="majorHAnsi"/>
          <w:highlight w:val="cyan"/>
          <w:u w:val="single"/>
        </w:rPr>
        <w:t xml:space="preserve"> in other states</w:t>
      </w:r>
      <w:r w:rsidRPr="0024181C">
        <w:rPr>
          <w:rFonts w:asciiTheme="majorHAnsi" w:hAnsiTheme="majorHAnsi" w:cstheme="majorHAnsi"/>
          <w:u w:val="single"/>
        </w:rPr>
        <w:t xml:space="preserve"> where regulated agricultural markets were still intact. Fear of dispossession is </w:t>
      </w:r>
      <w:proofErr w:type="spellStart"/>
      <w:r w:rsidRPr="0024181C">
        <w:rPr>
          <w:rFonts w:asciiTheme="majorHAnsi" w:hAnsiTheme="majorHAnsi" w:cstheme="majorHAnsi"/>
          <w:u w:val="single"/>
        </w:rPr>
        <w:t>fuelling</w:t>
      </w:r>
      <w:proofErr w:type="spellEnd"/>
      <w:r w:rsidRPr="0024181C">
        <w:rPr>
          <w:rFonts w:asciiTheme="majorHAnsi" w:hAnsiTheme="majorHAnsi" w:cstheme="majorHAnsi"/>
          <w:u w:val="single"/>
        </w:rPr>
        <w:t xml:space="preserve"> the protests, though their expansion to other sections of society, including journalists, activists and other workers, reflects a wider, growing disenchantment with Modi’s “New India”: an illiberal state locked in an embrace with “liberal”, free-market capitalism. </w:t>
      </w:r>
    </w:p>
    <w:p w14:paraId="4005FCC4" w14:textId="77777777" w:rsidR="0080030B" w:rsidRPr="0024181C" w:rsidRDefault="0080030B" w:rsidP="0080030B">
      <w:pPr>
        <w:rPr>
          <w:rFonts w:asciiTheme="majorHAnsi" w:hAnsiTheme="majorHAnsi" w:cstheme="majorHAnsi"/>
          <w:u w:val="single"/>
        </w:rPr>
      </w:pPr>
    </w:p>
    <w:p w14:paraId="40BEB708"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Strong Ag creates a sustainable recovery.</w:t>
      </w:r>
    </w:p>
    <w:p w14:paraId="6F8080D9"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By Emily </w:t>
      </w:r>
      <w:proofErr w:type="spellStart"/>
      <w:r w:rsidRPr="0024181C">
        <w:rPr>
          <w:rFonts w:asciiTheme="majorHAnsi" w:hAnsiTheme="majorHAnsi" w:cstheme="majorHAnsi"/>
          <w:b/>
          <w:sz w:val="26"/>
          <w:szCs w:val="26"/>
          <w:u w:val="single"/>
        </w:rPr>
        <w:t>Schmall</w:t>
      </w:r>
      <w:proofErr w:type="spellEnd"/>
      <w:r w:rsidRPr="0024181C">
        <w:rPr>
          <w:rFonts w:asciiTheme="majorHAnsi" w:hAnsiTheme="majorHAnsi" w:cstheme="majorHAnsi"/>
        </w:rPr>
        <w:t xml:space="preserve"> | Published Dec. 4, 2020 Updated </w:t>
      </w:r>
      <w:r w:rsidRPr="0024181C">
        <w:rPr>
          <w:rFonts w:asciiTheme="majorHAnsi" w:hAnsiTheme="majorHAnsi" w:cstheme="majorHAnsi"/>
          <w:b/>
          <w:sz w:val="26"/>
          <w:szCs w:val="26"/>
          <w:u w:val="single"/>
        </w:rPr>
        <w:t>10-22</w:t>
      </w:r>
      <w:r w:rsidRPr="0024181C">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2FDC07F5"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NEW DELHI — Before </w:t>
      </w:r>
      <w:hyperlink r:id="rId38">
        <w:r w:rsidRPr="0024181C">
          <w:rPr>
            <w:rFonts w:asciiTheme="majorHAnsi" w:hAnsiTheme="majorHAnsi" w:cstheme="majorHAnsi"/>
            <w:color w:val="000000"/>
          </w:rPr>
          <w:t>India’s farmers</w:t>
        </w:r>
      </w:hyperlink>
      <w:r w:rsidRPr="0024181C">
        <w:rPr>
          <w:rFonts w:asciiTheme="majorHAnsi" w:hAnsiTheme="majorHAnsi" w:cstheme="majorHAnsi"/>
        </w:rPr>
        <w:t xml:space="preserve"> rose up in anger, presenting an increasingly difficult challenge to a government already grappling with the coronavirus outbreak and a devastating economic slump, </w:t>
      </w:r>
      <w:proofErr w:type="spellStart"/>
      <w:r w:rsidRPr="0024181C">
        <w:rPr>
          <w:rFonts w:asciiTheme="majorHAnsi" w:hAnsiTheme="majorHAnsi" w:cstheme="majorHAnsi"/>
        </w:rPr>
        <w:t>Devinder</w:t>
      </w:r>
      <w:proofErr w:type="spellEnd"/>
      <w:r w:rsidRPr="0024181C">
        <w:rPr>
          <w:rFonts w:asciiTheme="majorHAnsi" w:hAnsiTheme="majorHAnsi" w:cstheme="majorHAnsi"/>
        </w:rPr>
        <w:t xml:space="preserve"> Singh set his field on fire.</w:t>
      </w:r>
    </w:p>
    <w:p w14:paraId="272A170D"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39">
        <w:r w:rsidRPr="0024181C">
          <w:rPr>
            <w:rFonts w:asciiTheme="majorHAnsi" w:hAnsiTheme="majorHAnsi" w:cstheme="majorHAnsi"/>
            <w:color w:val="000000"/>
          </w:rPr>
          <w:t>India</w:t>
        </w:r>
      </w:hyperlink>
      <w:r w:rsidRPr="0024181C">
        <w:rPr>
          <w:rFonts w:asciiTheme="majorHAnsi" w:hAnsiTheme="majorHAnsi" w:cstheme="majorHAnsi"/>
        </w:rPr>
        <w:t>.</w:t>
      </w:r>
    </w:p>
    <w:p w14:paraId="14C3076C"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But he is one of </w:t>
      </w:r>
      <w:hyperlink r:id="rId40">
        <w:r w:rsidRPr="0024181C">
          <w:rPr>
            <w:rFonts w:asciiTheme="majorHAnsi" w:hAnsiTheme="majorHAnsi" w:cstheme="majorHAnsi"/>
            <w:u w:val="single"/>
          </w:rPr>
          <w:t>thousands of farmers</w:t>
        </w:r>
      </w:hyperlink>
      <w:r w:rsidRPr="0024181C">
        <w:rPr>
          <w:rFonts w:asciiTheme="majorHAnsi" w:hAnsiTheme="majorHAnsi" w:cstheme="majorHAnsi"/>
          <w:u w:val="single"/>
        </w:rPr>
        <w:t xml:space="preserve"> in an increasingly nationwide pushback against Prime Minister Narendra </w:t>
      </w:r>
      <w:r w:rsidRPr="0024181C">
        <w:rPr>
          <w:rFonts w:asciiTheme="majorHAnsi" w:hAnsiTheme="majorHAnsi" w:cstheme="majorHAnsi"/>
          <w:highlight w:val="cyan"/>
          <w:u w:val="single"/>
        </w:rPr>
        <w:t>Modi’s proposal to overhaul the way</w:t>
      </w:r>
      <w:r w:rsidRPr="0024181C">
        <w:rPr>
          <w:rFonts w:asciiTheme="majorHAnsi" w:hAnsiTheme="majorHAnsi" w:cstheme="majorHAnsi"/>
          <w:u w:val="single"/>
        </w:rPr>
        <w:t xml:space="preserve"> many of the country’s </w:t>
      </w:r>
      <w:r w:rsidRPr="0024181C">
        <w:rPr>
          <w:rFonts w:asciiTheme="majorHAnsi" w:hAnsiTheme="majorHAnsi" w:cstheme="majorHAnsi"/>
          <w:highlight w:val="cyan"/>
          <w:u w:val="single"/>
        </w:rPr>
        <w:t>146 million farms do business</w:t>
      </w:r>
      <w:r w:rsidRPr="0024181C">
        <w:rPr>
          <w:rFonts w:asciiTheme="majorHAnsi" w:hAnsiTheme="majorHAnsi" w:cstheme="majorHAnsi"/>
          <w:u w:val="single"/>
        </w:rPr>
        <w:t>. Mr. Modi has said that his market-oriented reform would free them from the constraints of a state-run system.</w:t>
      </w:r>
    </w:p>
    <w:p w14:paraId="19006878"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rPr>
        <w:t xml:space="preserve">Many Indian farmers believe the overhaul will lead to lower prices and pave the way for corporate takeovers of their small farms, which average </w:t>
      </w:r>
      <w:hyperlink r:id="rId41">
        <w:r w:rsidRPr="0024181C">
          <w:rPr>
            <w:rFonts w:asciiTheme="majorHAnsi" w:hAnsiTheme="majorHAnsi" w:cstheme="majorHAnsi"/>
            <w:color w:val="000000"/>
          </w:rPr>
          <w:t>less than three acres</w:t>
        </w:r>
      </w:hyperlink>
      <w:r w:rsidRPr="0024181C">
        <w:rPr>
          <w:rFonts w:asciiTheme="majorHAnsi" w:hAnsiTheme="majorHAnsi" w:cstheme="majorHAnsi"/>
        </w:rPr>
        <w:t xml:space="preserve"> in size. </w:t>
      </w:r>
      <w:hyperlink r:id="rId42">
        <w:r w:rsidRPr="0024181C">
          <w:rPr>
            <w:rFonts w:asciiTheme="majorHAnsi" w:hAnsiTheme="majorHAnsi" w:cstheme="majorHAnsi"/>
            <w:color w:val="000000"/>
          </w:rPr>
          <w:t>Farmer protests</w:t>
        </w:r>
      </w:hyperlink>
      <w:r w:rsidRPr="0024181C">
        <w:rPr>
          <w:rFonts w:asciiTheme="majorHAnsi" w:hAnsiTheme="majorHAnsi" w:cstheme="majorHAnsi"/>
        </w:rPr>
        <w:t xml:space="preserve"> that began choking the roads to New Delhi last week have spread, intensifying pressure on Mr. Modi’s government to strike a deal.</w:t>
      </w:r>
    </w:p>
    <w:p w14:paraId="3FB479D8"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09B31A6E"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“Most of the farmers, we have tried not to burn, but we wanted to show our resentment,” said Mr. Singh, who works a 17-acre farm in the Firozpur district of Punjab. “If you impose on us, we will burn it.”</w:t>
      </w:r>
    </w:p>
    <w:p w14:paraId="3709A1F6"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Their defiance may be worsening problems in New Delhi. Deaths from the coronavirus are rising as the Indian capital grapples with a third wave of infections, exacerbated by worsening air </w:t>
      </w:r>
      <w:r w:rsidRPr="0024181C">
        <w:rPr>
          <w:rFonts w:asciiTheme="majorHAnsi" w:hAnsiTheme="majorHAnsi" w:cstheme="majorHAnsi"/>
          <w:u w:val="single"/>
        </w:rPr>
        <w:lastRenderedPageBreak/>
        <w:t>pollution. Some experts say fires from angry farmers are contributing to the pollution. The government disputes the theory.</w:t>
      </w:r>
    </w:p>
    <w:p w14:paraId="07973675"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4F10E30C"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[photo removed]</w:t>
      </w:r>
    </w:p>
    <w:p w14:paraId="55E31435"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Farmers protesting at the Delhi-Haryana border listened to a speaker on </w:t>
      </w:r>
      <w:proofErr w:type="spellStart"/>
      <w:r w:rsidRPr="0024181C">
        <w:rPr>
          <w:rFonts w:asciiTheme="majorHAnsi" w:hAnsiTheme="majorHAnsi" w:cstheme="majorHAnsi"/>
        </w:rPr>
        <w:t>Tuesday.Credit</w:t>
      </w:r>
      <w:proofErr w:type="spellEnd"/>
      <w:r w:rsidRPr="0024181C">
        <w:rPr>
          <w:rFonts w:asciiTheme="majorHAnsi" w:hAnsiTheme="majorHAnsi" w:cstheme="majorHAnsi"/>
        </w:rPr>
        <w:t xml:space="preserve">...Altaf </w:t>
      </w:r>
      <w:proofErr w:type="spellStart"/>
      <w:r w:rsidRPr="0024181C">
        <w:rPr>
          <w:rFonts w:asciiTheme="majorHAnsi" w:hAnsiTheme="majorHAnsi" w:cstheme="majorHAnsi"/>
        </w:rPr>
        <w:t>Qadri</w:t>
      </w:r>
      <w:proofErr w:type="spellEnd"/>
      <w:r w:rsidRPr="0024181C">
        <w:rPr>
          <w:rFonts w:asciiTheme="majorHAnsi" w:hAnsiTheme="majorHAnsi" w:cstheme="majorHAnsi"/>
        </w:rPr>
        <w:t>/Associated Press</w:t>
      </w:r>
    </w:p>
    <w:p w14:paraId="038B0EB9"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08C07E0A"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India’s foreign ministry summoned Canadian diplomats on Friday after Prime Minister Justin Trudeau </w:t>
      </w:r>
      <w:hyperlink r:id="rId43">
        <w:r w:rsidRPr="0024181C">
          <w:rPr>
            <w:rFonts w:asciiTheme="majorHAnsi" w:hAnsiTheme="majorHAnsi" w:cstheme="majorHAnsi"/>
            <w:color w:val="000000"/>
          </w:rPr>
          <w:t>voiced concern</w:t>
        </w:r>
      </w:hyperlink>
      <w:r w:rsidRPr="0024181C">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5BB00D43"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Mr. Modi’s government faced similarly </w:t>
      </w:r>
      <w:hyperlink r:id="rId44">
        <w:r w:rsidRPr="0024181C">
          <w:rPr>
            <w:rFonts w:asciiTheme="majorHAnsi" w:hAnsiTheme="majorHAnsi" w:cstheme="majorHAnsi"/>
            <w:color w:val="000000"/>
          </w:rPr>
          <w:t>widespread protests</w:t>
        </w:r>
      </w:hyperlink>
      <w:r w:rsidRPr="0024181C">
        <w:rPr>
          <w:rFonts w:asciiTheme="majorHAnsi" w:hAnsiTheme="majorHAnsi" w:cstheme="majorHAnsi"/>
        </w:rPr>
        <w:t xml:space="preserve"> late last year after it enacted an anti-Muslim naturalization law. But these demonstrations present a trickier challenge.</w:t>
      </w:r>
    </w:p>
    <w:p w14:paraId="0BF9B60F"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Farmers represent a powerful political constituency for Mr. Modi and his </w:t>
      </w:r>
      <w:proofErr w:type="spellStart"/>
      <w:r w:rsidRPr="0024181C">
        <w:rPr>
          <w:rFonts w:asciiTheme="majorHAnsi" w:hAnsiTheme="majorHAnsi" w:cstheme="majorHAnsi"/>
          <w:u w:val="single"/>
        </w:rPr>
        <w:t>Bharatiya</w:t>
      </w:r>
      <w:proofErr w:type="spellEnd"/>
      <w:r w:rsidRPr="0024181C">
        <w:rPr>
          <w:rFonts w:asciiTheme="majorHAnsi" w:hAnsiTheme="majorHAnsi" w:cstheme="majorHAnsi"/>
          <w:u w:val="single"/>
        </w:rPr>
        <w:t xml:space="preserve"> Janata Party. </w:t>
      </w: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could also be </w:t>
      </w:r>
      <w:r w:rsidRPr="0024181C">
        <w:rPr>
          <w:rFonts w:asciiTheme="majorHAnsi" w:hAnsiTheme="majorHAnsi" w:cstheme="majorHAnsi"/>
          <w:highlight w:val="cyan"/>
          <w:u w:val="single"/>
        </w:rPr>
        <w:t xml:space="preserve">important for bringing India out of </w:t>
      </w:r>
      <w:hyperlink r:id="rId45">
        <w:r w:rsidRPr="0024181C">
          <w:rPr>
            <w:rFonts w:asciiTheme="majorHAnsi" w:hAnsiTheme="majorHAnsi" w:cstheme="majorHAnsi"/>
            <w:highlight w:val="cyan"/>
            <w:u w:val="single"/>
          </w:rPr>
          <w:t>its debilitating,</w:t>
        </w:r>
      </w:hyperlink>
      <w:hyperlink r:id="rId46">
        <w:r w:rsidRPr="0024181C">
          <w:rPr>
            <w:rFonts w:asciiTheme="majorHAnsi" w:hAnsiTheme="majorHAnsi" w:cstheme="majorHAnsi"/>
            <w:u w:val="single"/>
          </w:rPr>
          <w:t xml:space="preserve"> coronavirus-driv</w:t>
        </w:r>
      </w:hyperlink>
      <w:hyperlink r:id="rId47">
        <w:r w:rsidRPr="0024181C">
          <w:rPr>
            <w:rFonts w:asciiTheme="majorHAnsi" w:hAnsiTheme="majorHAnsi" w:cstheme="majorHAnsi"/>
            <w:u w:val="single"/>
          </w:rPr>
          <w:t xml:space="preserve">en </w:t>
        </w:r>
        <w:r w:rsidRPr="0024181C">
          <w:rPr>
            <w:rFonts w:asciiTheme="majorHAnsi" w:hAnsiTheme="majorHAnsi" w:cstheme="majorHAnsi"/>
            <w:highlight w:val="cyan"/>
            <w:u w:val="single"/>
          </w:rPr>
          <w:t>recession</w:t>
        </w:r>
      </w:hyperlink>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Agriculture</w:t>
      </w:r>
      <w:r w:rsidRPr="0024181C">
        <w:rPr>
          <w:rFonts w:asciiTheme="majorHAnsi" w:hAnsiTheme="majorHAnsi" w:cstheme="majorHAnsi"/>
          <w:u w:val="single"/>
        </w:rPr>
        <w:t xml:space="preserve"> has been </w:t>
      </w:r>
      <w:hyperlink r:id="rId48">
        <w:r w:rsidRPr="0024181C">
          <w:rPr>
            <w:rFonts w:asciiTheme="majorHAnsi" w:hAnsiTheme="majorHAnsi" w:cstheme="majorHAnsi"/>
            <w:u w:val="single"/>
          </w:rPr>
          <w:t xml:space="preserve">a </w:t>
        </w:r>
      </w:hyperlink>
      <w:hyperlink r:id="rId49">
        <w:r w:rsidRPr="0024181C">
          <w:rPr>
            <w:rFonts w:asciiTheme="majorHAnsi" w:hAnsiTheme="majorHAnsi" w:cstheme="majorHAnsi"/>
            <w:highlight w:val="cyan"/>
            <w:u w:val="single"/>
          </w:rPr>
          <w:t>rare bright spo</w:t>
        </w:r>
      </w:hyperlink>
      <w:hyperlink r:id="rId50">
        <w:r w:rsidRPr="0024181C">
          <w:rPr>
            <w:rFonts w:asciiTheme="majorHAnsi" w:hAnsiTheme="majorHAnsi" w:cstheme="majorHAnsi"/>
            <w:u w:val="single"/>
          </w:rPr>
          <w:t>t</w:t>
        </w:r>
      </w:hyperlink>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farmers continuing to purchase consumer goods</w:t>
      </w:r>
      <w:r w:rsidRPr="0024181C">
        <w:rPr>
          <w:rFonts w:asciiTheme="majorHAnsi" w:hAnsiTheme="majorHAnsi" w:cstheme="majorHAnsi"/>
          <w:u w:val="single"/>
        </w:rPr>
        <w:t xml:space="preserve"> and </w:t>
      </w:r>
      <w:r w:rsidRPr="0024181C">
        <w:rPr>
          <w:rFonts w:asciiTheme="majorHAnsi" w:hAnsiTheme="majorHAnsi" w:cstheme="majorHAnsi"/>
          <w:highlight w:val="cyan"/>
          <w:u w:val="single"/>
        </w:rPr>
        <w:t>offering income for people who lost</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jobs after</w:t>
      </w:r>
      <w:r w:rsidRPr="0024181C">
        <w:rPr>
          <w:rFonts w:asciiTheme="majorHAnsi" w:hAnsiTheme="majorHAnsi" w:cstheme="majorHAnsi"/>
          <w:u w:val="single"/>
        </w:rPr>
        <w:t xml:space="preserve"> Mr. Modi </w:t>
      </w:r>
      <w:r w:rsidRPr="0024181C">
        <w:rPr>
          <w:rFonts w:asciiTheme="majorHAnsi" w:hAnsiTheme="majorHAnsi" w:cstheme="majorHAnsi"/>
          <w:highlight w:val="cyan"/>
          <w:u w:val="single"/>
        </w:rPr>
        <w:t>locked down</w:t>
      </w:r>
      <w:r w:rsidRPr="0024181C">
        <w:rPr>
          <w:rFonts w:asciiTheme="majorHAnsi" w:hAnsiTheme="majorHAnsi" w:cstheme="majorHAnsi"/>
          <w:u w:val="single"/>
        </w:rPr>
        <w:t xml:space="preserve"> the country to stop the pandemic earlier this year.</w:t>
      </w:r>
    </w:p>
    <w:p w14:paraId="05CA1473"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Outside New Delhi, protesters were settling in for a long wait.</w:t>
      </w:r>
    </w:p>
    <w:p w14:paraId="347F3FB1"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At the village of </w:t>
      </w:r>
      <w:proofErr w:type="spellStart"/>
      <w:r w:rsidRPr="0024181C">
        <w:rPr>
          <w:rFonts w:asciiTheme="majorHAnsi" w:hAnsiTheme="majorHAnsi" w:cstheme="majorHAnsi"/>
        </w:rPr>
        <w:t>Singhu</w:t>
      </w:r>
      <w:proofErr w:type="spellEnd"/>
      <w:r w:rsidRPr="0024181C">
        <w:rPr>
          <w:rFonts w:asciiTheme="majorHAnsi" w:hAnsiTheme="majorHAnsi" w:cstheme="majorHAnsi"/>
        </w:rPr>
        <w:t>,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10BB40D2"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Harjinder Singh, a wheat and cotton farmer in Gujarat, Mr. Modi’s home state, traveled more than 600 miles to join the protest. He said that farming had become untenable in Gujarat because farmers had no access to a state-run market that subsidizes their crops.</w:t>
      </w:r>
    </w:p>
    <w:p w14:paraId="7AB271C1"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“I’ve got 100 acres there,” he said, “and now I’ve turned it into barren land because of the government’s rude policies.” </w:t>
      </w:r>
    </w:p>
    <w:p w14:paraId="2AC30588"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Angry farmers could make their worries felt beyond the protests.</w:t>
      </w:r>
    </w:p>
    <w:p w14:paraId="16B7F52C"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[photo removed]</w:t>
      </w:r>
    </w:p>
    <w:p w14:paraId="2A454664"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rPr>
        <w:lastRenderedPageBreak/>
        <w:t xml:space="preserve">At a police barricade Thursday in </w:t>
      </w:r>
      <w:proofErr w:type="spellStart"/>
      <w:r w:rsidRPr="0024181C">
        <w:rPr>
          <w:rFonts w:asciiTheme="majorHAnsi" w:hAnsiTheme="majorHAnsi" w:cstheme="majorHAnsi"/>
        </w:rPr>
        <w:t>Singhu</w:t>
      </w:r>
      <w:proofErr w:type="spellEnd"/>
      <w:r w:rsidRPr="0024181C">
        <w:rPr>
          <w:rFonts w:asciiTheme="majorHAnsi" w:hAnsiTheme="majorHAnsi" w:cstheme="majorHAnsi"/>
        </w:rPr>
        <w:t xml:space="preserve">, a village on the Delhi-Haryana </w:t>
      </w:r>
      <w:proofErr w:type="spellStart"/>
      <w:proofErr w:type="gramStart"/>
      <w:r w:rsidRPr="0024181C">
        <w:rPr>
          <w:rFonts w:asciiTheme="majorHAnsi" w:hAnsiTheme="majorHAnsi" w:cstheme="majorHAnsi"/>
        </w:rPr>
        <w:t>border.Credit</w:t>
      </w:r>
      <w:proofErr w:type="spellEnd"/>
      <w:proofErr w:type="gramEnd"/>
      <w:r w:rsidRPr="0024181C">
        <w:rPr>
          <w:rFonts w:asciiTheme="majorHAnsi" w:hAnsiTheme="majorHAnsi" w:cstheme="majorHAnsi"/>
        </w:rPr>
        <w:t>...Danish Siddiqui/Reuters</w:t>
      </w:r>
    </w:p>
    <w:p w14:paraId="3EAA4704"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After enjoying some of its cleanest air in memory during the lockdown, New Delhi has recorded day after day of catastrophically bad air. Pollution in the capital surges near the end of every year, as cold winds sweep down from the Himalayas and people try to keep warm, but the elevated levels amid the outbreak have prompted questions.</w:t>
      </w:r>
    </w:p>
    <w:p w14:paraId="25733261"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Farmers traditionally play a role in the annual pollution. Many </w:t>
      </w:r>
      <w:proofErr w:type="gramStart"/>
      <w:r w:rsidRPr="0024181C">
        <w:rPr>
          <w:rFonts w:asciiTheme="majorHAnsi" w:hAnsiTheme="majorHAnsi" w:cstheme="majorHAnsi"/>
          <w:u w:val="single"/>
        </w:rPr>
        <w:t>set</w:t>
      </w:r>
      <w:proofErr w:type="gramEnd"/>
      <w:r w:rsidRPr="0024181C">
        <w:rPr>
          <w:rFonts w:asciiTheme="majorHAnsi" w:hAnsiTheme="majorHAnsi" w:cstheme="majorHAnsi"/>
          <w:u w:val="single"/>
        </w:rPr>
        <w:t xml:space="preserve"> fire to large swaths of land to clear fields ahead of the winter wheat sowing season, a practice known as stubble burning. Farm fires have been estimated to contribute between 2 and 40 percent of Delhi’s air pollution during the period.</w:t>
      </w:r>
    </w:p>
    <w:p w14:paraId="4F60897B"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Experts say this year’s pollution levels could be blamed in part on displaced laborers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45871025"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But Mr. Sudhir </w:t>
      </w:r>
      <w:hyperlink r:id="rId51">
        <w:r w:rsidRPr="0024181C">
          <w:rPr>
            <w:rFonts w:asciiTheme="majorHAnsi" w:hAnsiTheme="majorHAnsi" w:cstheme="majorHAnsi"/>
            <w:u w:val="single"/>
          </w:rPr>
          <w:t>and other experts</w:t>
        </w:r>
      </w:hyperlink>
      <w:r w:rsidRPr="0024181C">
        <w:rPr>
          <w:rFonts w:asciiTheme="majorHAnsi" w:hAnsiTheme="majorHAnsi" w:cstheme="majorHAnsi"/>
          <w:u w:val="single"/>
        </w:rPr>
        <w:t xml:space="preserve"> said farmers may be ignoring official threats and inducements to curb stubble burning as a way to protest. State authorities have long worked to discourage the practice, including offering the use of stubble-clearing tractors and paying farmers not to burn.</w:t>
      </w:r>
    </w:p>
    <w:p w14:paraId="69833AD3"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“What farmers were saying was if we are protesting, and you don’t listen to us, then we will burn the stubble,” said Ramandeep Singh Mann, an engineer turned farmers’ activist in Punjab.</w:t>
      </w:r>
    </w:p>
    <w:p w14:paraId="6A749341"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Government officials dispute the idea of a direct connection.</w:t>
      </w:r>
    </w:p>
    <w:p w14:paraId="15422651"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25C4B503"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“There will be more solutions in the offing,” he said.</w:t>
      </w:r>
    </w:p>
    <w:p w14:paraId="066107CA"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Whatever the cause, the rise in pollution has been deadly as the coronavirus has made its way through New Delhi. Delhi has witnessed </w:t>
      </w:r>
      <w:hyperlink r:id="rId52">
        <w:r w:rsidRPr="0024181C">
          <w:rPr>
            <w:rFonts w:asciiTheme="majorHAnsi" w:hAnsiTheme="majorHAnsi" w:cstheme="majorHAnsi"/>
            <w:u w:val="single"/>
          </w:rPr>
          <w:t>record daily infection numbers</w:t>
        </w:r>
      </w:hyperlink>
      <w:r w:rsidRPr="0024181C">
        <w:rPr>
          <w:rFonts w:asciiTheme="majorHAnsi" w:hAnsiTheme="majorHAnsi" w:cstheme="majorHAnsi"/>
          <w:u w:val="single"/>
        </w:rPr>
        <w:t xml:space="preserve"> and its highest death toll since the pandemic began, registering 2,612 deaths in November.</w:t>
      </w:r>
    </w:p>
    <w:p w14:paraId="53747FBD"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[photo removed]</w:t>
      </w:r>
    </w:p>
    <w:p w14:paraId="375547B5"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Burning stubble in the state of Punjab in </w:t>
      </w:r>
      <w:proofErr w:type="spellStart"/>
      <w:r w:rsidRPr="0024181C">
        <w:rPr>
          <w:rFonts w:asciiTheme="majorHAnsi" w:hAnsiTheme="majorHAnsi" w:cstheme="majorHAnsi"/>
        </w:rPr>
        <w:t>October.Credit</w:t>
      </w:r>
      <w:proofErr w:type="spellEnd"/>
      <w:r w:rsidRPr="0024181C">
        <w:rPr>
          <w:rFonts w:asciiTheme="majorHAnsi" w:hAnsiTheme="majorHAnsi" w:cstheme="majorHAnsi"/>
        </w:rPr>
        <w:t xml:space="preserve">...Archana </w:t>
      </w:r>
      <w:proofErr w:type="spellStart"/>
      <w:r w:rsidRPr="0024181C">
        <w:rPr>
          <w:rFonts w:asciiTheme="majorHAnsi" w:hAnsiTheme="majorHAnsi" w:cstheme="majorHAnsi"/>
        </w:rPr>
        <w:t>Thiyagarajan</w:t>
      </w:r>
      <w:proofErr w:type="spellEnd"/>
      <w:r w:rsidRPr="0024181C">
        <w:rPr>
          <w:rFonts w:asciiTheme="majorHAnsi" w:hAnsiTheme="majorHAnsi" w:cstheme="majorHAnsi"/>
        </w:rPr>
        <w:t>/</w:t>
      </w:r>
      <w:proofErr w:type="spellStart"/>
      <w:r w:rsidRPr="0024181C">
        <w:rPr>
          <w:rFonts w:asciiTheme="majorHAnsi" w:hAnsiTheme="majorHAnsi" w:cstheme="majorHAnsi"/>
        </w:rPr>
        <w:t>Agence</w:t>
      </w:r>
      <w:proofErr w:type="spellEnd"/>
      <w:r w:rsidRPr="0024181C">
        <w:rPr>
          <w:rFonts w:asciiTheme="majorHAnsi" w:hAnsiTheme="majorHAnsi" w:cstheme="majorHAnsi"/>
        </w:rPr>
        <w:t xml:space="preserve"> France-Presse — Getty Images</w:t>
      </w:r>
    </w:p>
    <w:p w14:paraId="5DACC09F"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“Pollution and cold waves worked like splashing petrol on the burning building,” said Dr. Nikhil Modi, a pulmonologist at Apollo hospital in New Delhi.</w:t>
      </w:r>
    </w:p>
    <w:p w14:paraId="476673BF"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The pollution makes it harder for coronavirus victims, like </w:t>
      </w:r>
      <w:proofErr w:type="spellStart"/>
      <w:r w:rsidRPr="0024181C">
        <w:rPr>
          <w:rFonts w:asciiTheme="majorHAnsi" w:hAnsiTheme="majorHAnsi" w:cstheme="majorHAnsi"/>
          <w:u w:val="single"/>
        </w:rPr>
        <w:t>Ritesh</w:t>
      </w:r>
      <w:proofErr w:type="spellEnd"/>
      <w:r w:rsidRPr="0024181C">
        <w:rPr>
          <w:rFonts w:asciiTheme="majorHAnsi" w:hAnsiTheme="majorHAnsi" w:cstheme="majorHAnsi"/>
          <w:u w:val="single"/>
        </w:rPr>
        <w:t xml:space="preserve"> Agrawal’s diabetic mother, to breathe. Last month, after she said she was struggling to breathe, Mr. Agrawal immediately took her to be tested for Covid-19.</w:t>
      </w:r>
    </w:p>
    <w:p w14:paraId="40733403"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lastRenderedPageBreak/>
        <w:t>She tested positive, and doctors advised home isolation. But within hours of returning home, her oxygen levels plummeted.</w:t>
      </w:r>
    </w:p>
    <w:p w14:paraId="1E9F37D3"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Mr. Agrawal, a 41-year-old businessman in Delhi, said his mother died after being turned away from one hospital after another.</w:t>
      </w:r>
    </w:p>
    <w:p w14:paraId="5D2D603C"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“I have money and connections,” Mr. Agrawal said. “But even that did not help.”</w:t>
      </w:r>
    </w:p>
    <w:p w14:paraId="30D1BBAF"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The Indian government has made fixing New Delhi’s pollution a priority.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7919F2E6"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At the camp in </w:t>
      </w:r>
      <w:proofErr w:type="spellStart"/>
      <w:r w:rsidRPr="0024181C">
        <w:rPr>
          <w:rFonts w:asciiTheme="majorHAnsi" w:hAnsiTheme="majorHAnsi" w:cstheme="majorHAnsi"/>
          <w:u w:val="single"/>
        </w:rPr>
        <w:t>Singhu</w:t>
      </w:r>
      <w:proofErr w:type="spellEnd"/>
      <w:r w:rsidRPr="0024181C">
        <w:rPr>
          <w:rFonts w:asciiTheme="majorHAnsi" w:hAnsiTheme="majorHAnsi" w:cstheme="majorHAnsi"/>
          <w:u w:val="single"/>
        </w:rPr>
        <w:t>, many of the farmers said they had no choice but to burn their waste. Many of the farmers from Punjab are Sikhs. For hundreds of years, males in that community have used the surname Singh to show their common bond.</w:t>
      </w:r>
    </w:p>
    <w:p w14:paraId="738868F3"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That community is under threat, said Navdeep Singh, 30, a seventh-generation farmer from Amritsar in Punjab. Times are hard, he said, and government efforts like making tractors available are ultimately still too expensive.</w:t>
      </w:r>
    </w:p>
    <w:p w14:paraId="532F14CF"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“We are forced to burn,” Mr. Singh said, as he shelled peas for one of the demonstration camp’s free kitchens. “The government hasn’t really helped us with any other way to dispose of it.”</w:t>
      </w:r>
    </w:p>
    <w:p w14:paraId="503E1DA5" w14:textId="77777777" w:rsidR="0080030B" w:rsidRPr="0024181C" w:rsidRDefault="0080030B" w:rsidP="0080030B">
      <w:pPr>
        <w:rPr>
          <w:rFonts w:asciiTheme="majorHAnsi" w:hAnsiTheme="majorHAnsi" w:cstheme="majorHAnsi"/>
        </w:rPr>
      </w:pPr>
    </w:p>
    <w:p w14:paraId="7A04119D"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Indian economic strength </w:t>
      </w:r>
      <w:r w:rsidRPr="0024181C">
        <w:rPr>
          <w:rFonts w:asciiTheme="majorHAnsi" w:hAnsiTheme="majorHAnsi" w:cstheme="majorHAnsi"/>
          <w:u w:val="single"/>
        </w:rPr>
        <w:t>deters China</w:t>
      </w:r>
      <w:r w:rsidRPr="0024181C">
        <w:rPr>
          <w:rFonts w:asciiTheme="majorHAnsi" w:hAnsiTheme="majorHAnsi" w:cstheme="majorHAnsi"/>
        </w:rPr>
        <w:t xml:space="preserve">---military buildup and signal of resolve </w:t>
      </w:r>
      <w:r w:rsidRPr="0024181C">
        <w:rPr>
          <w:rFonts w:asciiTheme="majorHAnsi" w:hAnsiTheme="majorHAnsi" w:cstheme="majorHAnsi"/>
          <w:u w:val="single"/>
        </w:rPr>
        <w:t>diffuses conflict</w:t>
      </w:r>
      <w:r w:rsidRPr="0024181C">
        <w:rPr>
          <w:rFonts w:asciiTheme="majorHAnsi" w:hAnsiTheme="majorHAnsi" w:cstheme="majorHAnsi"/>
        </w:rPr>
        <w:t>.</w:t>
      </w:r>
    </w:p>
    <w:p w14:paraId="0924A99A"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Husain </w:t>
      </w:r>
      <w:r w:rsidRPr="0024181C">
        <w:rPr>
          <w:rFonts w:asciiTheme="majorHAnsi" w:hAnsiTheme="majorHAnsi" w:cstheme="majorHAnsi"/>
          <w:b/>
          <w:sz w:val="26"/>
          <w:szCs w:val="26"/>
          <w:u w:val="single"/>
        </w:rPr>
        <w:t>Haqqani</w:t>
      </w:r>
      <w:r w:rsidRPr="0024181C">
        <w:rPr>
          <w:rFonts w:asciiTheme="majorHAnsi" w:hAnsiTheme="majorHAnsi" w:cstheme="majorHAnsi"/>
        </w:rPr>
        <w:t xml:space="preserve"> </w:t>
      </w:r>
      <w:r w:rsidRPr="0024181C">
        <w:rPr>
          <w:rFonts w:asciiTheme="majorHAnsi" w:hAnsiTheme="majorHAnsi" w:cstheme="majorHAnsi"/>
          <w:b/>
          <w:sz w:val="26"/>
          <w:szCs w:val="26"/>
          <w:u w:val="single"/>
        </w:rPr>
        <w:t>and</w:t>
      </w:r>
      <w:r w:rsidRPr="0024181C">
        <w:rPr>
          <w:rFonts w:asciiTheme="majorHAnsi" w:hAnsiTheme="majorHAnsi" w:cstheme="majorHAnsi"/>
        </w:rPr>
        <w:t xml:space="preserve"> Aparna </w:t>
      </w:r>
      <w:proofErr w:type="spellStart"/>
      <w:r w:rsidRPr="0024181C">
        <w:rPr>
          <w:rFonts w:asciiTheme="majorHAnsi" w:hAnsiTheme="majorHAnsi" w:cstheme="majorHAnsi"/>
          <w:b/>
          <w:sz w:val="26"/>
          <w:szCs w:val="26"/>
          <w:u w:val="single"/>
        </w:rPr>
        <w:t>Pande</w:t>
      </w:r>
      <w:proofErr w:type="spellEnd"/>
      <w:r w:rsidRPr="0024181C">
        <w:rPr>
          <w:rFonts w:asciiTheme="majorHAnsi" w:hAnsiTheme="majorHAnsi" w:cstheme="majorHAnsi"/>
        </w:rPr>
        <w:t xml:space="preserve"> </w:t>
      </w:r>
      <w:r w:rsidRPr="0024181C">
        <w:rPr>
          <w:rFonts w:asciiTheme="majorHAnsi" w:hAnsiTheme="majorHAnsi" w:cstheme="majorHAnsi"/>
          <w:b/>
          <w:sz w:val="26"/>
          <w:szCs w:val="26"/>
          <w:u w:val="single"/>
        </w:rPr>
        <w:t>7-10</w:t>
      </w:r>
      <w:r w:rsidRPr="0024181C">
        <w:rPr>
          <w:rFonts w:asciiTheme="majorHAnsi" w:hAnsiTheme="majorHAnsi" w:cstheme="majorHAnsi"/>
        </w:rPr>
        <w:t xml:space="preserve">-21. Haqqani is the director for South and Central Asia at the Hudson Institute in Washington D.C. and was Pakistan’s ambassador to the United States. </w:t>
      </w:r>
      <w:proofErr w:type="spellStart"/>
      <w:r w:rsidRPr="0024181C">
        <w:rPr>
          <w:rFonts w:asciiTheme="majorHAnsi" w:hAnsiTheme="majorHAnsi" w:cstheme="majorHAnsi"/>
        </w:rPr>
        <w:t>Pande</w:t>
      </w:r>
      <w:proofErr w:type="spellEnd"/>
      <w:r w:rsidRPr="0024181C">
        <w:rPr>
          <w:rFonts w:asciiTheme="majorHAnsi" w:hAnsiTheme="majorHAnsi" w:cstheme="majorHAnsi"/>
        </w:rPr>
        <w:t xml:space="preserve"> (</w:t>
      </w:r>
      <w:proofErr w:type="spellStart"/>
      <w:proofErr w:type="gramStart"/>
      <w:r w:rsidRPr="0024181C">
        <w:rPr>
          <w:rFonts w:asciiTheme="majorHAnsi" w:hAnsiTheme="majorHAnsi" w:cstheme="majorHAnsi"/>
        </w:rPr>
        <w:t>Ph.D</w:t>
      </w:r>
      <w:proofErr w:type="spellEnd"/>
      <w:proofErr w:type="gramEnd"/>
      <w:r w:rsidRPr="0024181C">
        <w:rPr>
          <w:rFonts w:asciiTheme="majorHAnsi" w:hAnsiTheme="majorHAnsi" w:cstheme="majorHAnsi"/>
        </w:rPr>
        <w:t>) is director of the Initiative on the Future of India and South Asia at the Hudson Institute. "India has a long way to go in confronting China". The Hill. https://thehill.com/opinion/international/562397-india-has-a-long-way-to-go-in-confronting-china</w:t>
      </w:r>
    </w:p>
    <w:p w14:paraId="5E8B2C45" w14:textId="77777777" w:rsidR="0080030B" w:rsidRPr="0024181C" w:rsidRDefault="0080030B" w:rsidP="0080030B">
      <w:pPr>
        <w:rPr>
          <w:rFonts w:asciiTheme="majorHAnsi" w:hAnsiTheme="majorHAnsi" w:cstheme="majorHAnsi"/>
          <w:sz w:val="16"/>
          <w:szCs w:val="16"/>
        </w:rPr>
      </w:pPr>
      <w:r w:rsidRPr="0024181C">
        <w:rPr>
          <w:rFonts w:asciiTheme="majorHAnsi" w:hAnsiTheme="majorHAnsi" w:cstheme="majorHAnsi"/>
          <w:highlight w:val="cyan"/>
          <w:u w:val="single"/>
        </w:rPr>
        <w:t>India’s decision to move</w:t>
      </w:r>
      <w:r w:rsidRPr="0024181C">
        <w:rPr>
          <w:rFonts w:asciiTheme="majorHAnsi" w:hAnsiTheme="majorHAnsi" w:cstheme="majorHAnsi"/>
          <w:u w:val="single"/>
        </w:rPr>
        <w:t> </w:t>
      </w:r>
      <w:hyperlink r:id="rId53">
        <w:r w:rsidRPr="0024181C">
          <w:rPr>
            <w:rFonts w:asciiTheme="majorHAnsi" w:hAnsiTheme="majorHAnsi" w:cstheme="majorHAnsi"/>
            <w:sz w:val="16"/>
            <w:szCs w:val="16"/>
          </w:rPr>
          <w:t>50,000</w:t>
        </w:r>
      </w:hyperlink>
      <w:r w:rsidRPr="0024181C">
        <w:rPr>
          <w:rFonts w:asciiTheme="majorHAnsi" w:hAnsiTheme="majorHAnsi" w:cstheme="majorHAnsi"/>
          <w:sz w:val="16"/>
          <w:szCs w:val="16"/>
          <w:highlight w:val="cyan"/>
        </w:rPr>
        <w:t xml:space="preserve"> </w:t>
      </w:r>
      <w:r w:rsidRPr="0024181C">
        <w:rPr>
          <w:rFonts w:asciiTheme="majorHAnsi" w:hAnsiTheme="majorHAnsi" w:cstheme="majorHAnsi"/>
          <w:highlight w:val="cyan"/>
          <w:u w:val="single"/>
        </w:rPr>
        <w:t>additional troops to</w:t>
      </w:r>
      <w:r w:rsidRPr="0024181C">
        <w:rPr>
          <w:rFonts w:asciiTheme="majorHAnsi" w:hAnsiTheme="majorHAnsi" w:cstheme="majorHAnsi"/>
          <w:u w:val="single"/>
        </w:rPr>
        <w:t xml:space="preserve"> its </w:t>
      </w:r>
      <w:r w:rsidRPr="0024181C">
        <w:rPr>
          <w:rFonts w:asciiTheme="majorHAnsi" w:hAnsiTheme="majorHAnsi" w:cstheme="majorHAnsi"/>
          <w:highlight w:val="cyan"/>
          <w:u w:val="single"/>
        </w:rPr>
        <w:t>border with China</w:t>
      </w:r>
      <w:r w:rsidRPr="0024181C">
        <w:rPr>
          <w:rFonts w:asciiTheme="majorHAnsi" w:hAnsiTheme="majorHAnsi" w:cstheme="majorHAnsi"/>
          <w:u w:val="single"/>
        </w:rPr>
        <w:t xml:space="preserve"> bolsters its ability </w:t>
      </w:r>
      <w:r w:rsidRPr="0024181C">
        <w:rPr>
          <w:rFonts w:asciiTheme="majorHAnsi" w:hAnsiTheme="majorHAnsi" w:cstheme="majorHAnsi"/>
          <w:highlight w:val="cyan"/>
          <w:u w:val="single"/>
        </w:rPr>
        <w:t>to protect</w:t>
      </w:r>
      <w:r w:rsidRPr="0024181C">
        <w:rPr>
          <w:rFonts w:asciiTheme="majorHAnsi" w:hAnsiTheme="majorHAnsi" w:cstheme="majorHAnsi"/>
          <w:u w:val="single"/>
        </w:rPr>
        <w:t xml:space="preserve"> itself </w:t>
      </w:r>
      <w:r w:rsidRPr="0024181C">
        <w:rPr>
          <w:rFonts w:asciiTheme="majorHAnsi" w:hAnsiTheme="majorHAnsi" w:cstheme="majorHAnsi"/>
          <w:highlight w:val="cyan"/>
          <w:u w:val="single"/>
        </w:rPr>
        <w:t>against Chinese aggression</w:t>
      </w:r>
      <w:r w:rsidRPr="0024181C">
        <w:rPr>
          <w:rFonts w:asciiTheme="majorHAnsi" w:hAnsiTheme="majorHAnsi" w:cstheme="majorHAnsi"/>
          <w:sz w:val="16"/>
          <w:szCs w:val="16"/>
        </w:rPr>
        <w:t xml:space="preserve">. </w:t>
      </w:r>
      <w:r w:rsidRPr="0024181C">
        <w:rPr>
          <w:rFonts w:asciiTheme="majorHAnsi" w:hAnsiTheme="majorHAnsi" w:cstheme="majorHAnsi"/>
          <w:u w:val="single"/>
        </w:rPr>
        <w:t>It is a belated response to China’s actions</w:t>
      </w:r>
      <w:r w:rsidRPr="0024181C">
        <w:rPr>
          <w:rFonts w:asciiTheme="majorHAnsi" w:hAnsiTheme="majorHAnsi" w:cstheme="majorHAnsi"/>
          <w:sz w:val="16"/>
          <w:szCs w:val="16"/>
        </w:rPr>
        <w:t xml:space="preserve"> </w:t>
      </w:r>
      <w:hyperlink r:id="rId54">
        <w:r w:rsidRPr="0024181C">
          <w:rPr>
            <w:rFonts w:asciiTheme="majorHAnsi" w:hAnsiTheme="majorHAnsi" w:cstheme="majorHAnsi"/>
            <w:sz w:val="16"/>
            <w:szCs w:val="16"/>
          </w:rPr>
          <w:t>last year</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when the Chinese army </w:t>
      </w:r>
      <w:hyperlink r:id="rId55">
        <w:r w:rsidRPr="0024181C">
          <w:rPr>
            <w:rFonts w:asciiTheme="majorHAnsi" w:hAnsiTheme="majorHAnsi" w:cstheme="majorHAnsi"/>
            <w:u w:val="single"/>
          </w:rPr>
          <w:t>surprised</w:t>
        </w:r>
      </w:hyperlink>
      <w:r w:rsidRPr="0024181C">
        <w:rPr>
          <w:rFonts w:asciiTheme="majorHAnsi" w:hAnsiTheme="majorHAnsi" w:cstheme="majorHAnsi"/>
          <w:u w:val="single"/>
        </w:rPr>
        <w:t xml:space="preserve"> ill-prepared Indian soldiers and occupied several </w:t>
      </w:r>
      <w:r w:rsidRPr="0024181C">
        <w:rPr>
          <w:rFonts w:asciiTheme="majorHAnsi" w:hAnsiTheme="majorHAnsi" w:cstheme="majorHAnsi"/>
          <w:sz w:val="16"/>
          <w:szCs w:val="16"/>
        </w:rPr>
        <w:t xml:space="preserve">square </w:t>
      </w:r>
      <w:r w:rsidRPr="0024181C">
        <w:rPr>
          <w:rFonts w:asciiTheme="majorHAnsi" w:hAnsiTheme="majorHAnsi" w:cstheme="majorHAnsi"/>
          <w:u w:val="single"/>
        </w:rPr>
        <w:t>miles of Indian territory</w:t>
      </w:r>
      <w:r w:rsidRPr="0024181C">
        <w:rPr>
          <w:rFonts w:asciiTheme="majorHAnsi" w:hAnsiTheme="majorHAnsi" w:cstheme="majorHAnsi"/>
          <w:sz w:val="16"/>
          <w:szCs w:val="16"/>
        </w:rPr>
        <w:t xml:space="preserve"> in the Ladakh region to build roads and fortify military encampments.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hope</w:t>
      </w:r>
      <w:r w:rsidRPr="0024181C">
        <w:rPr>
          <w:rFonts w:asciiTheme="majorHAnsi" w:hAnsiTheme="majorHAnsi" w:cstheme="majorHAnsi"/>
          <w:u w:val="single"/>
        </w:rPr>
        <w:t xml:space="preserve"> of some Indian policymakers </w:t>
      </w:r>
      <w:r w:rsidRPr="0024181C">
        <w:rPr>
          <w:rFonts w:asciiTheme="majorHAnsi" w:hAnsiTheme="majorHAnsi" w:cstheme="majorHAnsi"/>
          <w:highlight w:val="cyan"/>
          <w:u w:val="single"/>
        </w:rPr>
        <w:t>to resolve</w:t>
      </w:r>
      <w:r w:rsidRPr="0024181C">
        <w:rPr>
          <w:rFonts w:asciiTheme="majorHAnsi" w:hAnsiTheme="majorHAnsi" w:cstheme="majorHAnsi"/>
          <w:u w:val="single"/>
        </w:rPr>
        <w:t xml:space="preserve"> the matter </w:t>
      </w:r>
      <w:r w:rsidRPr="0024181C">
        <w:rPr>
          <w:rFonts w:asciiTheme="majorHAnsi" w:hAnsiTheme="majorHAnsi" w:cstheme="majorHAnsi"/>
          <w:highlight w:val="cyan"/>
          <w:u w:val="single"/>
        </w:rPr>
        <w:t>diplomatically has not</w:t>
      </w:r>
      <w:r w:rsidRPr="0024181C">
        <w:rPr>
          <w:rFonts w:asciiTheme="majorHAnsi" w:hAnsiTheme="majorHAnsi" w:cstheme="majorHAnsi"/>
          <w:u w:val="single"/>
        </w:rPr>
        <w:t xml:space="preserve"> so far </w:t>
      </w:r>
      <w:r w:rsidRPr="0024181C">
        <w:rPr>
          <w:rFonts w:asciiTheme="majorHAnsi" w:hAnsiTheme="majorHAnsi" w:cstheme="majorHAnsi"/>
          <w:highlight w:val="cyan"/>
          <w:u w:val="single"/>
        </w:rPr>
        <w:t>been fulfilled.</w:t>
      </w:r>
      <w:r w:rsidRPr="0024181C">
        <w:rPr>
          <w:rFonts w:asciiTheme="majorHAnsi" w:hAnsiTheme="majorHAnsi" w:cstheme="majorHAnsi"/>
          <w:u w:val="single"/>
        </w:rPr>
        <w:t xml:space="preserve"> Several rounds of military and diplomatic negotiations</w:t>
      </w:r>
      <w:r w:rsidRPr="0024181C">
        <w:rPr>
          <w:rFonts w:asciiTheme="majorHAnsi" w:hAnsiTheme="majorHAnsi" w:cstheme="majorHAnsi"/>
          <w:sz w:val="16"/>
          <w:szCs w:val="16"/>
        </w:rPr>
        <w:t xml:space="preserve"> since April 2020, when the Chinese incursions started, </w:t>
      </w:r>
      <w:r w:rsidRPr="0024181C">
        <w:rPr>
          <w:rFonts w:asciiTheme="majorHAnsi" w:hAnsiTheme="majorHAnsi" w:cstheme="majorHAnsi"/>
          <w:u w:val="single"/>
        </w:rPr>
        <w:t>have yielded little result. Any willingness on India’s part to deal forcefully with China would be welcomed in the U.S.,</w:t>
      </w:r>
      <w:r w:rsidRPr="0024181C">
        <w:rPr>
          <w:rFonts w:asciiTheme="majorHAnsi" w:hAnsiTheme="majorHAnsi" w:cstheme="majorHAnsi"/>
          <w:sz w:val="16"/>
          <w:szCs w:val="16"/>
        </w:rPr>
        <w:t xml:space="preserve"> where successive administrations have sought to integrate India into America’s Indo-Pacific strategy. Several years of an India-U.S. entente cordiale has been premised on India standing up to China. </w:t>
      </w:r>
      <w:r w:rsidRPr="0024181C">
        <w:rPr>
          <w:rFonts w:asciiTheme="majorHAnsi" w:hAnsiTheme="majorHAnsi" w:cstheme="majorHAnsi"/>
          <w:u w:val="single"/>
        </w:rPr>
        <w:t xml:space="preserve">After all, with a population of more than one billion, India is the only country with enough manpower to match that of China. </w:t>
      </w:r>
      <w:r w:rsidRPr="0024181C">
        <w:rPr>
          <w:rFonts w:asciiTheme="majorHAnsi" w:hAnsiTheme="majorHAnsi" w:cstheme="majorHAnsi"/>
          <w:highlight w:val="cyan"/>
          <w:u w:val="single"/>
        </w:rPr>
        <w:t>China sees India as a potential rival</w:t>
      </w:r>
      <w:r w:rsidRPr="0024181C">
        <w:rPr>
          <w:rFonts w:asciiTheme="majorHAnsi" w:hAnsiTheme="majorHAnsi" w:cstheme="majorHAnsi"/>
          <w:u w:val="single"/>
        </w:rPr>
        <w:t xml:space="preserve"> and covets parts of Indian territory</w:t>
      </w:r>
      <w:r w:rsidRPr="0024181C">
        <w:rPr>
          <w:rFonts w:asciiTheme="majorHAnsi" w:hAnsiTheme="majorHAnsi" w:cstheme="majorHAnsi"/>
          <w:sz w:val="16"/>
          <w:szCs w:val="16"/>
        </w:rPr>
        <w:t xml:space="preserve">. China </w:t>
      </w:r>
      <w:hyperlink r:id="rId56">
        <w:r w:rsidRPr="0024181C">
          <w:rPr>
            <w:rFonts w:asciiTheme="majorHAnsi" w:hAnsiTheme="majorHAnsi" w:cstheme="majorHAnsi"/>
            <w:sz w:val="16"/>
            <w:szCs w:val="16"/>
          </w:rPr>
          <w:t>occupied</w:t>
        </w:r>
      </w:hyperlink>
      <w:r w:rsidRPr="0024181C">
        <w:rPr>
          <w:rFonts w:asciiTheme="majorHAnsi" w:hAnsiTheme="majorHAnsi" w:cstheme="majorHAnsi"/>
          <w:sz w:val="16"/>
          <w:szCs w:val="16"/>
        </w:rPr>
        <w:t xml:space="preserve"> 15,000 miles of Indian territory in the Aksai Chin section of Ladakh after war in 1962. </w:t>
      </w:r>
      <w:r w:rsidRPr="0024181C">
        <w:rPr>
          <w:rFonts w:asciiTheme="majorHAnsi" w:hAnsiTheme="majorHAnsi" w:cstheme="majorHAnsi"/>
          <w:u w:val="single"/>
        </w:rPr>
        <w:t xml:space="preserve">China’s desire for influence in South Asia and the Indian </w:t>
      </w:r>
      <w:r w:rsidRPr="0024181C">
        <w:rPr>
          <w:rFonts w:asciiTheme="majorHAnsi" w:hAnsiTheme="majorHAnsi" w:cstheme="majorHAnsi"/>
          <w:u w:val="single"/>
        </w:rPr>
        <w:lastRenderedPageBreak/>
        <w:t>Ocean Region challenges India in its backyard</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setting off </w:t>
      </w:r>
      <w:hyperlink r:id="rId57">
        <w:r w:rsidRPr="0024181C">
          <w:rPr>
            <w:rFonts w:asciiTheme="majorHAnsi" w:hAnsiTheme="majorHAnsi" w:cstheme="majorHAnsi"/>
            <w:u w:val="single"/>
          </w:rPr>
          <w:t>competition</w:t>
        </w:r>
      </w:hyperlink>
      <w:r w:rsidRPr="0024181C">
        <w:rPr>
          <w:rFonts w:asciiTheme="majorHAnsi" w:hAnsiTheme="majorHAnsi" w:cstheme="majorHAnsi"/>
          <w:u w:val="single"/>
        </w:rPr>
        <w:t xml:space="preserve"> for the same sphere of influence</w:t>
      </w:r>
      <w:r w:rsidRPr="0024181C">
        <w:rPr>
          <w:rFonts w:asciiTheme="majorHAnsi" w:hAnsiTheme="majorHAnsi" w:cstheme="majorHAnsi"/>
          <w:sz w:val="16"/>
          <w:szCs w:val="16"/>
        </w:rPr>
        <w:t xml:space="preserve">. </w:t>
      </w:r>
      <w:r w:rsidRPr="0024181C">
        <w:rPr>
          <w:rFonts w:asciiTheme="majorHAnsi" w:hAnsiTheme="majorHAnsi" w:cstheme="majorHAnsi"/>
          <w:u w:val="single"/>
        </w:rPr>
        <w:t>But China’s phenomenal economic growth, coupled with India’s inability to keep pace, has hampered India’s ability to respond to China strategically</w:t>
      </w:r>
      <w:r w:rsidRPr="0024181C">
        <w:rPr>
          <w:rFonts w:asciiTheme="majorHAnsi" w:hAnsiTheme="majorHAnsi" w:cstheme="majorHAnsi"/>
          <w:sz w:val="16"/>
          <w:szCs w:val="16"/>
        </w:rPr>
        <w:t xml:space="preserve">. </w:t>
      </w:r>
      <w:r w:rsidRPr="0024181C">
        <w:rPr>
          <w:rFonts w:asciiTheme="majorHAnsi" w:hAnsiTheme="majorHAnsi" w:cstheme="majorHAnsi"/>
          <w:u w:val="single"/>
        </w:rPr>
        <w:t>Even now the moving of troops</w:t>
      </w:r>
      <w:r w:rsidRPr="0024181C">
        <w:rPr>
          <w:rFonts w:asciiTheme="majorHAnsi" w:hAnsiTheme="majorHAnsi" w:cstheme="majorHAnsi"/>
          <w:sz w:val="16"/>
          <w:szCs w:val="16"/>
        </w:rPr>
        <w:t xml:space="preserve"> to Ladakh </w:t>
      </w:r>
      <w:r w:rsidRPr="0024181C">
        <w:rPr>
          <w:rFonts w:asciiTheme="majorHAnsi" w:hAnsiTheme="majorHAnsi" w:cstheme="majorHAnsi"/>
          <w:u w:val="single"/>
        </w:rPr>
        <w:t xml:space="preserve">is a tactical maneuver not backed by a clear strategic plan. </w:t>
      </w:r>
      <w:r w:rsidRPr="0024181C">
        <w:rPr>
          <w:rFonts w:asciiTheme="majorHAnsi" w:hAnsiTheme="majorHAnsi" w:cstheme="majorHAnsi"/>
          <w:sz w:val="16"/>
          <w:szCs w:val="16"/>
        </w:rPr>
        <w:t xml:space="preserve">On </w:t>
      </w:r>
      <w:hyperlink r:id="rId58">
        <w:r w:rsidRPr="0024181C">
          <w:rPr>
            <w:rFonts w:asciiTheme="majorHAnsi" w:hAnsiTheme="majorHAnsi" w:cstheme="majorHAnsi"/>
            <w:sz w:val="16"/>
            <w:szCs w:val="16"/>
          </w:rPr>
          <w:t>four</w:t>
        </w:r>
      </w:hyperlink>
      <w:r w:rsidRPr="0024181C">
        <w:rPr>
          <w:rFonts w:asciiTheme="majorHAnsi" w:hAnsiTheme="majorHAnsi" w:cstheme="majorHAnsi"/>
          <w:sz w:val="16"/>
          <w:szCs w:val="16"/>
        </w:rPr>
        <w:t xml:space="preserve"> occasions since 2012, </w:t>
      </w:r>
      <w:r w:rsidRPr="0024181C">
        <w:rPr>
          <w:rFonts w:asciiTheme="majorHAnsi" w:hAnsiTheme="majorHAnsi" w:cstheme="majorHAnsi"/>
          <w:u w:val="single"/>
        </w:rPr>
        <w:t>China has indulged in salami-slicing along the largely un-demarcated India-China border. India’s response each time has been limited to diplomatic negotiations with limited military pushback. There is a co-relation between relative economic strength and China’s willingness to flex its muscle</w:t>
      </w:r>
      <w:r w:rsidRPr="0024181C">
        <w:rPr>
          <w:rFonts w:asciiTheme="majorHAnsi" w:hAnsiTheme="majorHAnsi" w:cstheme="majorHAnsi"/>
          <w:sz w:val="16"/>
          <w:szCs w:val="16"/>
        </w:rPr>
        <w:t xml:space="preserve">. </w:t>
      </w:r>
      <w:r w:rsidRPr="0024181C">
        <w:rPr>
          <w:rFonts w:asciiTheme="majorHAnsi" w:hAnsiTheme="majorHAnsi" w:cstheme="majorHAnsi"/>
          <w:u w:val="single"/>
        </w:rPr>
        <w:t>Between 1988, when India and China signed a series of agreements to restore relations</w:t>
      </w:r>
      <w:r w:rsidRPr="0024181C">
        <w:rPr>
          <w:rFonts w:asciiTheme="majorHAnsi" w:hAnsiTheme="majorHAnsi" w:cstheme="majorHAnsi"/>
          <w:sz w:val="16"/>
          <w:szCs w:val="16"/>
        </w:rPr>
        <w:t xml:space="preserve">, </w:t>
      </w:r>
      <w:r w:rsidRPr="0024181C">
        <w:rPr>
          <w:rFonts w:asciiTheme="majorHAnsi" w:hAnsiTheme="majorHAnsi" w:cstheme="majorHAnsi"/>
          <w:u w:val="single"/>
        </w:rPr>
        <w:t>and 2012, the border between India and China remained by and large quiet. During that period, the size of the two countries’ economies was not huge</w:t>
      </w:r>
      <w:r w:rsidRPr="0024181C">
        <w:rPr>
          <w:rFonts w:asciiTheme="majorHAnsi" w:hAnsiTheme="majorHAnsi" w:cstheme="majorHAnsi"/>
          <w:sz w:val="16"/>
          <w:szCs w:val="16"/>
        </w:rPr>
        <w:t xml:space="preserve">. In 1990, India’s GDP stood at $320 billion and China’s GDP at $413 billion. </w:t>
      </w:r>
      <w:r w:rsidRPr="0024181C">
        <w:rPr>
          <w:rFonts w:asciiTheme="majorHAnsi" w:hAnsiTheme="majorHAnsi" w:cstheme="majorHAnsi"/>
          <w:u w:val="single"/>
        </w:rPr>
        <w:t>By 2012, China’s GDP had grown</w:t>
      </w:r>
      <w:r w:rsidRPr="0024181C">
        <w:rPr>
          <w:rFonts w:asciiTheme="majorHAnsi" w:hAnsiTheme="majorHAnsi" w:cstheme="majorHAnsi"/>
          <w:sz w:val="16"/>
          <w:szCs w:val="16"/>
        </w:rPr>
        <w:t xml:space="preserve"> to $8.5 trillion, </w:t>
      </w:r>
      <w:r w:rsidRPr="0024181C">
        <w:rPr>
          <w:rFonts w:asciiTheme="majorHAnsi" w:hAnsiTheme="majorHAnsi" w:cstheme="majorHAnsi"/>
          <w:u w:val="single"/>
        </w:rPr>
        <w:t>seven times larger than India’s</w:t>
      </w:r>
      <w:r w:rsidRPr="0024181C">
        <w:rPr>
          <w:rFonts w:asciiTheme="majorHAnsi" w:hAnsiTheme="majorHAnsi" w:cstheme="majorHAnsi"/>
          <w:sz w:val="16"/>
          <w:szCs w:val="16"/>
        </w:rPr>
        <w:t xml:space="preserve"> $1.2 trillion economy. </w:t>
      </w:r>
      <w:r w:rsidRPr="0024181C">
        <w:rPr>
          <w:rFonts w:asciiTheme="majorHAnsi" w:hAnsiTheme="majorHAnsi" w:cstheme="majorHAnsi"/>
          <w:u w:val="single"/>
        </w:rPr>
        <w:t xml:space="preserve">The </w:t>
      </w:r>
      <w:hyperlink r:id="rId59">
        <w:r w:rsidRPr="0024181C">
          <w:rPr>
            <w:rFonts w:asciiTheme="majorHAnsi" w:hAnsiTheme="majorHAnsi" w:cstheme="majorHAnsi"/>
            <w:u w:val="single"/>
          </w:rPr>
          <w:t>change</w:t>
        </w:r>
      </w:hyperlink>
      <w:r w:rsidRPr="0024181C">
        <w:rPr>
          <w:rFonts w:asciiTheme="majorHAnsi" w:hAnsiTheme="majorHAnsi" w:cstheme="majorHAnsi"/>
          <w:u w:val="single"/>
        </w:rPr>
        <w:t xml:space="preserve"> in</w:t>
      </w:r>
      <w:r w:rsidRPr="0024181C">
        <w:rPr>
          <w:rFonts w:asciiTheme="majorHAnsi" w:hAnsiTheme="majorHAnsi" w:cstheme="majorHAnsi"/>
          <w:highlight w:val="cyan"/>
          <w:u w:val="single"/>
        </w:rPr>
        <w:t xml:space="preserve"> China’s policy</w:t>
      </w:r>
      <w:r w:rsidRPr="0024181C">
        <w:rPr>
          <w:rFonts w:asciiTheme="majorHAnsi" w:hAnsiTheme="majorHAnsi" w:cstheme="majorHAnsi"/>
          <w:u w:val="single"/>
        </w:rPr>
        <w:t xml:space="preserve"> after 2012</w:t>
      </w:r>
      <w:r w:rsidRPr="0024181C">
        <w:rPr>
          <w:rFonts w:asciiTheme="majorHAnsi" w:hAnsiTheme="majorHAnsi" w:cstheme="majorHAnsi"/>
          <w:highlight w:val="cyan"/>
          <w:u w:val="single"/>
        </w:rPr>
        <w:t>, encourag</w:t>
      </w:r>
      <w:r w:rsidRPr="0024181C">
        <w:rPr>
          <w:rFonts w:asciiTheme="majorHAnsi" w:hAnsiTheme="majorHAnsi" w:cstheme="majorHAnsi"/>
          <w:u w:val="single"/>
        </w:rPr>
        <w:t xml:space="preserve">ing its </w:t>
      </w:r>
      <w:r w:rsidRPr="0024181C">
        <w:rPr>
          <w:rFonts w:asciiTheme="majorHAnsi" w:hAnsiTheme="majorHAnsi" w:cstheme="majorHAnsi"/>
          <w:highlight w:val="cyan"/>
          <w:u w:val="single"/>
        </w:rPr>
        <w:t>troops to use force</w:t>
      </w:r>
      <w:r w:rsidRPr="0024181C">
        <w:rPr>
          <w:rFonts w:asciiTheme="majorHAnsi" w:hAnsiTheme="majorHAnsi" w:cstheme="majorHAnsi"/>
          <w:u w:val="single"/>
        </w:rPr>
        <w:t xml:space="preserve"> against India along the border, coincided with the rise in China’s</w:t>
      </w:r>
      <w:r w:rsidRPr="0024181C">
        <w:rPr>
          <w:rFonts w:asciiTheme="majorHAnsi" w:hAnsiTheme="majorHAnsi" w:cstheme="majorHAnsi"/>
          <w:sz w:val="16"/>
          <w:szCs w:val="16"/>
        </w:rPr>
        <w:t xml:space="preserve"> military and </w:t>
      </w:r>
      <w:r w:rsidRPr="0024181C">
        <w:rPr>
          <w:rFonts w:asciiTheme="majorHAnsi" w:hAnsiTheme="majorHAnsi" w:cstheme="majorHAnsi"/>
          <w:u w:val="single"/>
        </w:rPr>
        <w:t>economic power and its impact on the relative balance of power with India. Like many in the West, India</w:t>
      </w:r>
      <w:r w:rsidRPr="0024181C">
        <w:rPr>
          <w:rFonts w:asciiTheme="majorHAnsi" w:hAnsiTheme="majorHAnsi" w:cstheme="majorHAnsi"/>
          <w:sz w:val="16"/>
          <w:szCs w:val="16"/>
        </w:rPr>
        <w:t xml:space="preserve"> during the 1990s </w:t>
      </w:r>
      <w:r w:rsidRPr="0024181C">
        <w:rPr>
          <w:rFonts w:asciiTheme="majorHAnsi" w:hAnsiTheme="majorHAnsi" w:cstheme="majorHAnsi"/>
          <w:u w:val="single"/>
        </w:rPr>
        <w:t>had bought into the view that deeper economic and diplomatic</w:t>
      </w:r>
      <w:r w:rsidRPr="0024181C">
        <w:rPr>
          <w:rFonts w:asciiTheme="majorHAnsi" w:hAnsiTheme="majorHAnsi" w:cstheme="majorHAnsi"/>
          <w:sz w:val="16"/>
          <w:szCs w:val="16"/>
        </w:rPr>
        <w:t xml:space="preserve"> </w:t>
      </w:r>
      <w:r w:rsidRPr="0024181C">
        <w:rPr>
          <w:rFonts w:asciiTheme="majorHAnsi" w:hAnsiTheme="majorHAnsi" w:cstheme="majorHAnsi"/>
          <w:u w:val="single"/>
        </w:rPr>
        <w:t>engagement with</w:t>
      </w:r>
      <w:r w:rsidRPr="0024181C">
        <w:rPr>
          <w:rFonts w:asciiTheme="majorHAnsi" w:hAnsiTheme="majorHAnsi" w:cstheme="majorHAnsi"/>
          <w:sz w:val="16"/>
          <w:szCs w:val="16"/>
        </w:rPr>
        <w:t xml:space="preserve"> communist </w:t>
      </w:r>
      <w:r w:rsidRPr="0024181C">
        <w:rPr>
          <w:rFonts w:asciiTheme="majorHAnsi" w:hAnsiTheme="majorHAnsi" w:cstheme="majorHAnsi"/>
          <w:u w:val="single"/>
        </w:rPr>
        <w:t>China would help maintain peace between the two Asian giants. But the India-China border dispute could not remain on the back burner as China became more aggressive</w:t>
      </w:r>
      <w:r w:rsidRPr="0024181C">
        <w:rPr>
          <w:rFonts w:asciiTheme="majorHAnsi" w:hAnsiTheme="majorHAnsi" w:cstheme="majorHAnsi"/>
          <w:sz w:val="16"/>
          <w:szCs w:val="16"/>
        </w:rPr>
        <w:t xml:space="preserve"> </w:t>
      </w:r>
      <w:r w:rsidRPr="0024181C">
        <w:rPr>
          <w:rFonts w:asciiTheme="majorHAnsi" w:hAnsiTheme="majorHAnsi" w:cstheme="majorHAnsi"/>
          <w:u w:val="single"/>
        </w:rPr>
        <w:t>in the wake of growing economic and military power. India can no longer rely solely on diplomacy to deal with China</w:t>
      </w:r>
      <w:r w:rsidRPr="0024181C">
        <w:rPr>
          <w:rFonts w:asciiTheme="majorHAnsi" w:hAnsiTheme="majorHAnsi" w:cstheme="majorHAnsi"/>
          <w:sz w:val="16"/>
          <w:szCs w:val="16"/>
        </w:rPr>
        <w:t xml:space="preserve">. </w:t>
      </w:r>
      <w:r w:rsidRPr="0024181C">
        <w:rPr>
          <w:rFonts w:asciiTheme="majorHAnsi" w:hAnsiTheme="majorHAnsi" w:cstheme="majorHAnsi"/>
          <w:u w:val="single"/>
        </w:rPr>
        <w:t>It will soon have to build and deploy hard power to deter the Chinese.</w:t>
      </w:r>
      <w:r w:rsidRPr="0024181C">
        <w:rPr>
          <w:rFonts w:asciiTheme="majorHAnsi" w:hAnsiTheme="majorHAnsi" w:cstheme="majorHAnsi"/>
          <w:sz w:val="16"/>
          <w:szCs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24181C">
        <w:rPr>
          <w:rFonts w:asciiTheme="majorHAnsi" w:hAnsiTheme="majorHAnsi" w:cstheme="majorHAnsi"/>
          <w:u w:val="single"/>
        </w:rPr>
        <w:t xml:space="preserve">While India’s attempts over the last year have been to convince China, primarily through diplomatic engagements, to return the border to status quo ante, most </w:t>
      </w:r>
      <w:hyperlink r:id="rId60">
        <w:r w:rsidRPr="0024181C">
          <w:rPr>
            <w:rFonts w:asciiTheme="majorHAnsi" w:hAnsiTheme="majorHAnsi" w:cstheme="majorHAnsi"/>
            <w:u w:val="single"/>
          </w:rPr>
          <w:t>military</w:t>
        </w:r>
      </w:hyperlink>
      <w:r w:rsidRPr="0024181C">
        <w:rPr>
          <w:rFonts w:asciiTheme="majorHAnsi" w:hAnsiTheme="majorHAnsi" w:cstheme="majorHAnsi"/>
          <w:u w:val="single"/>
        </w:rPr>
        <w:t xml:space="preserve"> and </w:t>
      </w:r>
      <w:hyperlink r:id="rId61">
        <w:r w:rsidRPr="0024181C">
          <w:rPr>
            <w:rFonts w:asciiTheme="majorHAnsi" w:hAnsiTheme="majorHAnsi" w:cstheme="majorHAnsi"/>
            <w:u w:val="single"/>
          </w:rPr>
          <w:t>strategic</w:t>
        </w:r>
      </w:hyperlink>
      <w:r w:rsidRPr="0024181C">
        <w:rPr>
          <w:rFonts w:asciiTheme="majorHAnsi" w:hAnsiTheme="majorHAnsi" w:cstheme="majorHAnsi"/>
          <w:u w:val="single"/>
        </w:rPr>
        <w:t xml:space="preserve"> experts argue that China has no interest in resolving the border dispute with India. India has for far too long acquiesced to Chinese aggression without sufficient retaliatory military action</w:t>
      </w:r>
      <w:r w:rsidRPr="0024181C">
        <w:rPr>
          <w:rFonts w:asciiTheme="majorHAnsi" w:hAnsiTheme="majorHAnsi" w:cstheme="majorHAnsi"/>
          <w:sz w:val="16"/>
          <w:szCs w:val="16"/>
        </w:rPr>
        <w:t xml:space="preserve">. </w:t>
      </w:r>
      <w:r w:rsidRPr="0024181C">
        <w:rPr>
          <w:rFonts w:asciiTheme="majorHAnsi" w:hAnsiTheme="majorHAnsi" w:cstheme="majorHAnsi"/>
          <w:u w:val="single"/>
        </w:rPr>
        <w:t>India</w:t>
      </w:r>
      <w:r w:rsidRPr="0024181C">
        <w:rPr>
          <w:rFonts w:asciiTheme="majorHAnsi" w:hAnsiTheme="majorHAnsi" w:cstheme="majorHAnsi"/>
          <w:sz w:val="16"/>
          <w:szCs w:val="16"/>
        </w:rPr>
        <w:t xml:space="preserve"> may not seek to provoke China into an all-out war, but it </w:t>
      </w:r>
      <w:r w:rsidRPr="0024181C">
        <w:rPr>
          <w:rFonts w:asciiTheme="majorHAnsi" w:hAnsiTheme="majorHAnsi" w:cstheme="majorHAnsi"/>
          <w:u w:val="single"/>
        </w:rPr>
        <w:t>needs to find a sweet spot between ignoring and provoking</w:t>
      </w:r>
      <w:r w:rsidRPr="0024181C">
        <w:rPr>
          <w:rFonts w:asciiTheme="majorHAnsi" w:hAnsiTheme="majorHAnsi" w:cstheme="majorHAnsi"/>
          <w:sz w:val="16"/>
          <w:szCs w:val="16"/>
        </w:rPr>
        <w:t xml:space="preserve">. </w:t>
      </w:r>
      <w:r w:rsidRPr="0024181C">
        <w:rPr>
          <w:rFonts w:asciiTheme="majorHAnsi" w:hAnsiTheme="majorHAnsi" w:cstheme="majorHAnsi"/>
          <w:u w:val="single"/>
        </w:rPr>
        <w:t>The United States and its allies</w:t>
      </w:r>
      <w:r w:rsidRPr="0024181C">
        <w:rPr>
          <w:rFonts w:asciiTheme="majorHAnsi" w:hAnsiTheme="majorHAnsi" w:cstheme="majorHAnsi"/>
          <w:sz w:val="16"/>
          <w:szCs w:val="16"/>
        </w:rPr>
        <w:t xml:space="preserve">, too, </w:t>
      </w:r>
      <w:r w:rsidRPr="0024181C">
        <w:rPr>
          <w:rFonts w:asciiTheme="majorHAnsi" w:hAnsiTheme="majorHAnsi" w:cstheme="majorHAnsi"/>
          <w:u w:val="single"/>
        </w:rPr>
        <w:t xml:space="preserve">would like India to act like a major power in not taking Chinese provocations lightly. </w:t>
      </w:r>
      <w:r w:rsidRPr="0024181C">
        <w:rPr>
          <w:rFonts w:asciiTheme="majorHAnsi" w:hAnsiTheme="majorHAnsi" w:cstheme="majorHAnsi"/>
          <w:sz w:val="16"/>
          <w:szCs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24181C">
        <w:rPr>
          <w:rFonts w:asciiTheme="majorHAnsi" w:hAnsiTheme="majorHAnsi" w:cstheme="majorHAnsi"/>
          <w:u w:val="single"/>
        </w:rPr>
        <w:t>India also shares America’s concerns about China’s rising power</w:t>
      </w:r>
      <w:r w:rsidRPr="0024181C">
        <w:rPr>
          <w:rFonts w:asciiTheme="majorHAnsi" w:hAnsiTheme="majorHAnsi" w:cstheme="majorHAnsi"/>
          <w:sz w:val="16"/>
          <w:szCs w:val="16"/>
        </w:rPr>
        <w:t xml:space="preserve">. </w:t>
      </w:r>
      <w:r w:rsidRPr="0024181C">
        <w:rPr>
          <w:rFonts w:asciiTheme="majorHAnsi" w:hAnsiTheme="majorHAnsi" w:cstheme="majorHAnsi"/>
          <w:u w:val="single"/>
        </w:rPr>
        <w:t>In developing a pivot to Asia or an Indo-Pacific policy, successive U.S. administrations have assumed that a shared concern about China makes India a natural American ally</w:t>
      </w:r>
      <w:r w:rsidRPr="0024181C">
        <w:rPr>
          <w:rFonts w:asciiTheme="majorHAnsi" w:hAnsiTheme="majorHAnsi" w:cstheme="majorHAnsi"/>
          <w:sz w:val="16"/>
          <w:szCs w:val="16"/>
        </w:rPr>
        <w:t>. India-U.S. relations were referred to as the “</w:t>
      </w:r>
      <w:hyperlink r:id="rId62">
        <w:r w:rsidRPr="0024181C">
          <w:rPr>
            <w:rFonts w:asciiTheme="majorHAnsi" w:hAnsiTheme="majorHAnsi" w:cstheme="majorHAnsi"/>
            <w:sz w:val="16"/>
            <w:szCs w:val="16"/>
          </w:rPr>
          <w:t>defining</w:t>
        </w:r>
      </w:hyperlink>
      <w:r w:rsidRPr="0024181C">
        <w:rPr>
          <w:rFonts w:asciiTheme="majorHAnsi" w:hAnsiTheme="majorHAnsi" w:cstheme="majorHAnsi"/>
          <w:sz w:val="16"/>
          <w:szCs w:val="16"/>
        </w:rPr>
        <w:t xml:space="preserve"> partnership of the 21st century” under President Obama. The Trump administration’s </w:t>
      </w:r>
      <w:hyperlink r:id="rId63">
        <w:r w:rsidRPr="0024181C">
          <w:rPr>
            <w:rFonts w:asciiTheme="majorHAnsi" w:hAnsiTheme="majorHAnsi" w:cstheme="majorHAnsi"/>
            <w:sz w:val="16"/>
            <w:szCs w:val="16"/>
          </w:rPr>
          <w:t>2017</w:t>
        </w:r>
      </w:hyperlink>
      <w:r w:rsidRPr="0024181C">
        <w:rPr>
          <w:rFonts w:asciiTheme="majorHAnsi" w:hAnsiTheme="majorHAnsi" w:cstheme="majorHAnsi"/>
          <w:sz w:val="16"/>
          <w:szCs w:val="16"/>
        </w:rPr>
        <w:t xml:space="preserve"> National Security Strategy spoke of India as a “leading global power” and a strong “strategic and defense partner.” </w:t>
      </w:r>
      <w:r w:rsidRPr="0024181C">
        <w:rPr>
          <w:rFonts w:asciiTheme="majorHAnsi" w:hAnsiTheme="majorHAnsi" w:cstheme="majorHAnsi"/>
          <w:u w:val="single"/>
        </w:rPr>
        <w:t xml:space="preserve">The </w:t>
      </w:r>
      <w:r w:rsidRPr="0024181C">
        <w:rPr>
          <w:rFonts w:asciiTheme="majorHAnsi" w:hAnsiTheme="majorHAnsi" w:cstheme="majorHAnsi"/>
          <w:sz w:val="16"/>
          <w:szCs w:val="16"/>
        </w:rPr>
        <w:t xml:space="preserve">Biden </w:t>
      </w:r>
      <w:r w:rsidRPr="0024181C">
        <w:rPr>
          <w:rFonts w:asciiTheme="majorHAnsi" w:hAnsiTheme="majorHAnsi" w:cstheme="majorHAnsi"/>
          <w:u w:val="single"/>
        </w:rPr>
        <w:t xml:space="preserve">administration’s </w:t>
      </w:r>
      <w:hyperlink r:id="rId64">
        <w:r w:rsidRPr="0024181C">
          <w:rPr>
            <w:rFonts w:asciiTheme="majorHAnsi" w:hAnsiTheme="majorHAnsi" w:cstheme="majorHAnsi"/>
            <w:sz w:val="16"/>
            <w:szCs w:val="16"/>
          </w:rPr>
          <w:t>March</w:t>
        </w:r>
      </w:hyperlink>
      <w:r w:rsidRPr="0024181C">
        <w:rPr>
          <w:rFonts w:asciiTheme="majorHAnsi" w:hAnsiTheme="majorHAnsi" w:cstheme="majorHAnsi"/>
          <w:sz w:val="16"/>
          <w:szCs w:val="16"/>
        </w:rPr>
        <w:t xml:space="preserve"> 2021 “Interim National Security </w:t>
      </w:r>
      <w:r w:rsidRPr="0024181C">
        <w:rPr>
          <w:rFonts w:asciiTheme="majorHAnsi" w:hAnsiTheme="majorHAnsi" w:cstheme="majorHAnsi"/>
          <w:u w:val="single"/>
        </w:rPr>
        <w:t>guidance</w:t>
      </w:r>
      <w:r w:rsidRPr="0024181C">
        <w:rPr>
          <w:rFonts w:asciiTheme="majorHAnsi" w:hAnsiTheme="majorHAnsi" w:cstheme="majorHAnsi"/>
          <w:sz w:val="16"/>
          <w:szCs w:val="16"/>
        </w:rPr>
        <w:t xml:space="preserve">” </w:t>
      </w:r>
      <w:r w:rsidRPr="0024181C">
        <w:rPr>
          <w:rFonts w:asciiTheme="majorHAnsi" w:hAnsiTheme="majorHAnsi" w:cstheme="majorHAnsi"/>
          <w:u w:val="single"/>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24181C">
        <w:rPr>
          <w:rFonts w:asciiTheme="majorHAnsi" w:hAnsiTheme="majorHAnsi" w:cstheme="majorHAnsi"/>
          <w:sz w:val="16"/>
          <w:szCs w:val="16"/>
        </w:rPr>
        <w:t xml:space="preserve">. </w:t>
      </w:r>
      <w:r w:rsidRPr="0024181C">
        <w:rPr>
          <w:rFonts w:asciiTheme="majorHAnsi" w:hAnsiTheme="majorHAnsi" w:cstheme="majorHAnsi"/>
          <w:u w:val="single"/>
        </w:rPr>
        <w:t>Only an expansion in India’s economy and military capability would convince China’s leaders to view it differently</w:t>
      </w:r>
      <w:r w:rsidRPr="0024181C">
        <w:rPr>
          <w:rFonts w:asciiTheme="majorHAnsi" w:hAnsiTheme="majorHAnsi" w:cstheme="majorHAnsi"/>
          <w:sz w:val="16"/>
          <w:szCs w:val="16"/>
        </w:rPr>
        <w:t>. Moreover, the two decades of celebrating convergence of democratic values and voicing of strategic concerns by Washington and Delhi now needs to be followed up with specific steps to counter Chinese hard power with Indian muscle.</w:t>
      </w:r>
    </w:p>
    <w:p w14:paraId="1C2E3D2B"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lastRenderedPageBreak/>
        <w:t xml:space="preserve">Sino-Indo war </w:t>
      </w:r>
      <w:r w:rsidRPr="0024181C">
        <w:rPr>
          <w:rFonts w:asciiTheme="majorHAnsi" w:hAnsiTheme="majorHAnsi" w:cstheme="majorHAnsi"/>
          <w:u w:val="single"/>
        </w:rPr>
        <w:t>escalates</w:t>
      </w:r>
      <w:r w:rsidRPr="0024181C">
        <w:rPr>
          <w:rFonts w:asciiTheme="majorHAnsi" w:hAnsiTheme="majorHAnsi" w:cstheme="majorHAnsi"/>
        </w:rPr>
        <w:t>.</w:t>
      </w:r>
    </w:p>
    <w:p w14:paraId="34ED55E4"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Jeffrey </w:t>
      </w:r>
      <w:proofErr w:type="spellStart"/>
      <w:r w:rsidRPr="0024181C">
        <w:rPr>
          <w:rFonts w:asciiTheme="majorHAnsi" w:hAnsiTheme="majorHAnsi" w:cstheme="majorHAnsi"/>
          <w:b/>
          <w:sz w:val="26"/>
          <w:szCs w:val="26"/>
          <w:u w:val="single"/>
        </w:rPr>
        <w:t>Gettleman</w:t>
      </w:r>
      <w:proofErr w:type="spellEnd"/>
      <w:r w:rsidRPr="0024181C">
        <w:rPr>
          <w:rFonts w:asciiTheme="majorHAnsi" w:hAnsiTheme="majorHAnsi" w:cstheme="majorHAnsi"/>
          <w:b/>
          <w:sz w:val="26"/>
          <w:szCs w:val="26"/>
          <w:u w:val="single"/>
        </w:rPr>
        <w:t xml:space="preserve"> et al 20</w:t>
      </w:r>
      <w:r w:rsidRPr="0024181C">
        <w:rPr>
          <w:rFonts w:asciiTheme="majorHAnsi" w:hAnsiTheme="majorHAnsi" w:cstheme="majorHAnsi"/>
        </w:rPr>
        <w:t xml:space="preserve">. Jeffrey </w:t>
      </w:r>
      <w:proofErr w:type="spellStart"/>
      <w:r w:rsidRPr="0024181C">
        <w:rPr>
          <w:rFonts w:asciiTheme="majorHAnsi" w:hAnsiTheme="majorHAnsi" w:cstheme="majorHAnsi"/>
        </w:rPr>
        <w:t>Gettleman</w:t>
      </w:r>
      <w:proofErr w:type="spellEnd"/>
      <w:r w:rsidRPr="0024181C">
        <w:rPr>
          <w:rFonts w:asciiTheme="majorHAnsi" w:hAnsiTheme="majorHAnsi" w:cstheme="majorHAnsi"/>
        </w:rPr>
        <w:t xml:space="preserve">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1004D94F" w14:textId="77777777" w:rsidR="0080030B" w:rsidRPr="0024181C" w:rsidRDefault="0080030B" w:rsidP="0080030B">
      <w:pPr>
        <w:rPr>
          <w:rFonts w:asciiTheme="majorHAnsi" w:hAnsiTheme="majorHAnsi" w:cstheme="majorHAnsi"/>
          <w:sz w:val="16"/>
          <w:szCs w:val="16"/>
        </w:rPr>
      </w:pPr>
      <w:r w:rsidRPr="0024181C">
        <w:rPr>
          <w:rFonts w:asciiTheme="majorHAnsi" w:hAnsiTheme="majorHAnsi" w:cstheme="majorHAnsi"/>
          <w:sz w:val="16"/>
          <w:szCs w:val="16"/>
        </w:rPr>
        <w:t xml:space="preserve">NEW DELHI —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worst </w:t>
      </w:r>
      <w:hyperlink r:id="rId65">
        <w:r w:rsidRPr="0024181C">
          <w:rPr>
            <w:rFonts w:asciiTheme="majorHAnsi" w:hAnsiTheme="majorHAnsi" w:cstheme="majorHAnsi"/>
            <w:highlight w:val="cyan"/>
            <w:u w:val="single"/>
          </w:rPr>
          <w:t>border clash between India and China</w:t>
        </w:r>
      </w:hyperlink>
      <w:r w:rsidRPr="0024181C">
        <w:rPr>
          <w:rFonts w:asciiTheme="majorHAnsi" w:hAnsiTheme="majorHAnsi" w:cstheme="majorHAnsi"/>
          <w:u w:val="single"/>
        </w:rPr>
        <w:t xml:space="preserve"> in more than 40 years </w:t>
      </w:r>
      <w:r w:rsidRPr="0024181C">
        <w:rPr>
          <w:rFonts w:asciiTheme="majorHAnsi" w:hAnsiTheme="majorHAnsi" w:cstheme="majorHAnsi"/>
          <w:highlight w:val="cyan"/>
          <w:u w:val="single"/>
        </w:rPr>
        <w:t>left</w:t>
      </w:r>
      <w:r w:rsidRPr="0024181C">
        <w:rPr>
          <w:rFonts w:asciiTheme="majorHAnsi" w:hAnsiTheme="majorHAnsi" w:cstheme="majorHAnsi"/>
          <w:sz w:val="16"/>
          <w:szCs w:val="16"/>
        </w:rPr>
        <w:t xml:space="preserve"> 20 Indian </w:t>
      </w:r>
      <w:r w:rsidRPr="0024181C">
        <w:rPr>
          <w:rFonts w:asciiTheme="majorHAnsi" w:hAnsiTheme="majorHAnsi" w:cstheme="majorHAnsi"/>
          <w:highlight w:val="cyan"/>
          <w:u w:val="single"/>
        </w:rPr>
        <w:t>soldiers dead</w:t>
      </w:r>
      <w:r w:rsidRPr="0024181C">
        <w:rPr>
          <w:rFonts w:asciiTheme="majorHAnsi" w:hAnsiTheme="majorHAnsi" w:cstheme="majorHAnsi"/>
          <w:sz w:val="16"/>
          <w:szCs w:val="16"/>
        </w:rPr>
        <w:t xml:space="preserve"> and dozens believed captured, Indian officials said on Tuesday, </w:t>
      </w:r>
      <w:r w:rsidRPr="0024181C">
        <w:rPr>
          <w:rFonts w:asciiTheme="majorHAnsi" w:hAnsiTheme="majorHAnsi" w:cstheme="majorHAnsi"/>
          <w:highlight w:val="cyan"/>
          <w:u w:val="single"/>
        </w:rPr>
        <w:t>raising tensions between nuclear</w:t>
      </w:r>
      <w:r w:rsidRPr="0024181C">
        <w:rPr>
          <w:rFonts w:asciiTheme="majorHAnsi" w:hAnsiTheme="majorHAnsi" w:cstheme="majorHAnsi"/>
          <w:u w:val="single"/>
        </w:rPr>
        <w:t xml:space="preserve">-armed </w:t>
      </w:r>
      <w:r w:rsidRPr="0024181C">
        <w:rPr>
          <w:rFonts w:asciiTheme="majorHAnsi" w:hAnsiTheme="majorHAnsi" w:cstheme="majorHAnsi"/>
          <w:highlight w:val="cyan"/>
          <w:u w:val="single"/>
        </w:rPr>
        <w:t>rivals</w:t>
      </w:r>
      <w:r w:rsidRPr="0024181C">
        <w:rPr>
          <w:rFonts w:asciiTheme="majorHAnsi" w:hAnsiTheme="majorHAnsi" w:cstheme="majorHAnsi"/>
          <w:u w:val="single"/>
        </w:rPr>
        <w:t xml:space="preserve"> who have </w:t>
      </w:r>
      <w:r w:rsidRPr="0024181C">
        <w:rPr>
          <w:rFonts w:asciiTheme="majorHAnsi" w:hAnsiTheme="majorHAnsi" w:cstheme="majorHAnsi"/>
          <w:highlight w:val="cyan"/>
          <w:u w:val="single"/>
        </w:rPr>
        <w:t>increasingl</w:t>
      </w:r>
      <w:r w:rsidRPr="0024181C">
        <w:rPr>
          <w:rFonts w:asciiTheme="majorHAnsi" w:hAnsiTheme="majorHAnsi" w:cstheme="majorHAnsi"/>
          <w:u w:val="single"/>
        </w:rPr>
        <w:t xml:space="preserve">y been </w:t>
      </w:r>
      <w:r w:rsidRPr="0024181C">
        <w:rPr>
          <w:rFonts w:asciiTheme="majorHAnsi" w:hAnsiTheme="majorHAnsi" w:cstheme="majorHAnsi"/>
          <w:highlight w:val="cyan"/>
          <w:u w:val="single"/>
        </w:rPr>
        <w:t>flexing</w:t>
      </w:r>
      <w:r w:rsidRPr="0024181C">
        <w:rPr>
          <w:rFonts w:asciiTheme="majorHAnsi" w:hAnsiTheme="majorHAnsi" w:cstheme="majorHAnsi"/>
          <w:u w:val="single"/>
        </w:rPr>
        <w:t xml:space="preserve"> their diplomatic and </w:t>
      </w:r>
      <w:r w:rsidRPr="0024181C">
        <w:rPr>
          <w:rFonts w:asciiTheme="majorHAnsi" w:hAnsiTheme="majorHAnsi" w:cstheme="majorHAnsi"/>
          <w:highlight w:val="cyan"/>
          <w:u w:val="single"/>
        </w:rPr>
        <w:t>military muscle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For the past several weeks, </w:t>
      </w:r>
      <w:r w:rsidRPr="0024181C">
        <w:rPr>
          <w:rFonts w:asciiTheme="majorHAnsi" w:hAnsiTheme="majorHAnsi" w:cstheme="majorHAnsi"/>
          <w:u w:val="single"/>
        </w:rPr>
        <w:t xml:space="preserve">after </w:t>
      </w:r>
      <w:hyperlink r:id="rId66">
        <w:r w:rsidRPr="0024181C">
          <w:rPr>
            <w:rFonts w:asciiTheme="majorHAnsi" w:hAnsiTheme="majorHAnsi" w:cstheme="majorHAnsi"/>
            <w:u w:val="single"/>
          </w:rPr>
          <w:t>a series of brawls</w:t>
        </w:r>
      </w:hyperlink>
      <w:r w:rsidRPr="0024181C">
        <w:rPr>
          <w:rFonts w:asciiTheme="majorHAnsi" w:hAnsiTheme="majorHAnsi" w:cstheme="majorHAnsi"/>
          <w:u w:val="single"/>
        </w:rPr>
        <w:t xml:space="preserve"> along their disputed border, China and India have been building up their forces </w:t>
      </w:r>
      <w:r w:rsidRPr="0024181C">
        <w:rPr>
          <w:rFonts w:asciiTheme="majorHAnsi" w:hAnsiTheme="majorHAnsi" w:cstheme="majorHAnsi"/>
          <w:sz w:val="16"/>
          <w:szCs w:val="16"/>
        </w:rPr>
        <w:t xml:space="preserve">in the remote </w:t>
      </w:r>
      <w:proofErr w:type="spellStart"/>
      <w:r w:rsidRPr="0024181C">
        <w:rPr>
          <w:rFonts w:asciiTheme="majorHAnsi" w:hAnsiTheme="majorHAnsi" w:cstheme="majorHAnsi"/>
          <w:sz w:val="16"/>
          <w:szCs w:val="16"/>
        </w:rPr>
        <w:t>Galwan</w:t>
      </w:r>
      <w:proofErr w:type="spellEnd"/>
      <w:r w:rsidRPr="0024181C">
        <w:rPr>
          <w:rFonts w:asciiTheme="majorHAnsi" w:hAnsiTheme="majorHAnsi" w:cstheme="majorHAnsi"/>
          <w:sz w:val="16"/>
          <w:szCs w:val="16"/>
        </w:rPr>
        <w:t xml:space="preserve"> Valley, high up in the Himalayas. </w:t>
      </w:r>
      <w:r w:rsidRPr="0024181C">
        <w:rPr>
          <w:rFonts w:asciiTheme="majorHAnsi" w:hAnsiTheme="majorHAnsi" w:cstheme="majorHAnsi"/>
          <w:u w:val="single"/>
        </w:rPr>
        <w:t>As they dug into opposing positions, adding tinder to a long-smoldering conflict, China took an especially muscular posture</w:t>
      </w:r>
      <w:r w:rsidRPr="0024181C">
        <w:rPr>
          <w:rFonts w:asciiTheme="majorHAnsi" w:hAnsiTheme="majorHAnsi" w:cstheme="majorHAnsi"/>
          <w:sz w:val="16"/>
          <w:szCs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24181C">
        <w:rPr>
          <w:rFonts w:asciiTheme="majorHAnsi" w:hAnsiTheme="majorHAnsi" w:cstheme="majorHAnsi"/>
          <w:u w:val="single"/>
        </w:rPr>
        <w:t xml:space="preserve">Military and political analysts say the two countries do not want a further escalation </w:t>
      </w:r>
      <w:r w:rsidRPr="0024181C">
        <w:rPr>
          <w:rFonts w:asciiTheme="majorHAnsi" w:hAnsiTheme="majorHAnsi" w:cstheme="majorHAnsi"/>
          <w:sz w:val="16"/>
          <w:szCs w:val="16"/>
        </w:rPr>
        <w:t xml:space="preserve">— particularly India, where military forces are nowhere near as powerful as China’s — </w:t>
      </w:r>
      <w:r w:rsidRPr="0024181C">
        <w:rPr>
          <w:rFonts w:asciiTheme="majorHAnsi" w:hAnsiTheme="majorHAnsi" w:cstheme="majorHAnsi"/>
          <w:u w:val="single"/>
        </w:rPr>
        <w:t>but they may struggle to find a way out of the conflict that does not hint at backing down</w:t>
      </w:r>
      <w:r w:rsidRPr="0024181C">
        <w:rPr>
          <w:rFonts w:asciiTheme="majorHAnsi" w:hAnsiTheme="majorHAnsi" w:cstheme="majorHAnsi"/>
          <w:highlight w:val="cyan"/>
          <w:u w:val="single"/>
        </w:rPr>
        <w:t>. Both countries and their nationalist leaders</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President Xi Jinping of China and Prime Minister </w:t>
      </w:r>
      <w:hyperlink r:id="rId67">
        <w:r w:rsidRPr="0024181C">
          <w:rPr>
            <w:rFonts w:asciiTheme="majorHAnsi" w:hAnsiTheme="majorHAnsi" w:cstheme="majorHAnsi"/>
            <w:sz w:val="16"/>
            <w:szCs w:val="16"/>
          </w:rPr>
          <w:t>Narendra Modi</w:t>
        </w:r>
      </w:hyperlink>
      <w:r w:rsidRPr="0024181C">
        <w:rPr>
          <w:rFonts w:asciiTheme="majorHAnsi" w:hAnsiTheme="majorHAnsi" w:cstheme="majorHAnsi"/>
          <w:sz w:val="16"/>
          <w:szCs w:val="16"/>
        </w:rPr>
        <w:t xml:space="preserve"> of India, </w:t>
      </w:r>
      <w:r w:rsidRPr="0024181C">
        <w:rPr>
          <w:rFonts w:asciiTheme="majorHAnsi" w:hAnsiTheme="majorHAnsi" w:cstheme="majorHAnsi"/>
          <w:u w:val="single"/>
        </w:rPr>
        <w:t xml:space="preserve">have </w:t>
      </w:r>
      <w:r w:rsidRPr="0024181C">
        <w:rPr>
          <w:rFonts w:asciiTheme="majorHAnsi" w:hAnsiTheme="majorHAnsi" w:cstheme="majorHAnsi"/>
          <w:highlight w:val="cyan"/>
          <w:u w:val="single"/>
        </w:rPr>
        <w:t>taken</w:t>
      </w:r>
      <w:r w:rsidRPr="0024181C">
        <w:rPr>
          <w:rFonts w:asciiTheme="majorHAnsi" w:hAnsiTheme="majorHAnsi" w:cstheme="majorHAnsi"/>
          <w:u w:val="single"/>
        </w:rPr>
        <w:t xml:space="preserve"> increasingly </w:t>
      </w:r>
      <w:r w:rsidRPr="0024181C">
        <w:rPr>
          <w:rFonts w:asciiTheme="majorHAnsi" w:hAnsiTheme="majorHAnsi" w:cstheme="majorHAnsi"/>
          <w:highlight w:val="cyan"/>
          <w:u w:val="single"/>
        </w:rPr>
        <w:t>assertive postures that</w:t>
      </w:r>
      <w:r w:rsidRPr="0024181C">
        <w:rPr>
          <w:rFonts w:asciiTheme="majorHAnsi" w:hAnsiTheme="majorHAnsi" w:cstheme="majorHAnsi"/>
          <w:u w:val="single"/>
        </w:rPr>
        <w:t xml:space="preserve"> pose real </w:t>
      </w:r>
      <w:r w:rsidRPr="0024181C">
        <w:rPr>
          <w:rFonts w:asciiTheme="majorHAnsi" w:hAnsiTheme="majorHAnsi" w:cstheme="majorHAnsi"/>
          <w:highlight w:val="cyan"/>
          <w:u w:val="single"/>
        </w:rPr>
        <w:t>risk</w:t>
      </w:r>
      <w:r w:rsidRPr="0024181C">
        <w:rPr>
          <w:rFonts w:asciiTheme="majorHAnsi" w:hAnsiTheme="majorHAnsi" w:cstheme="majorHAnsi"/>
          <w:u w:val="single"/>
        </w:rPr>
        <w:t xml:space="preserve">s of the </w:t>
      </w:r>
      <w:r w:rsidRPr="0024181C">
        <w:rPr>
          <w:rFonts w:asciiTheme="majorHAnsi" w:hAnsiTheme="majorHAnsi" w:cstheme="majorHAnsi"/>
          <w:highlight w:val="cyan"/>
          <w:u w:val="single"/>
        </w:rPr>
        <w:t>conflict spinning out of control</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Neither PM Modi or President Xi want a war, but </w:t>
      </w:r>
      <w:r w:rsidRPr="0024181C">
        <w:rPr>
          <w:rFonts w:asciiTheme="majorHAnsi" w:hAnsiTheme="majorHAnsi" w:cstheme="majorHAnsi"/>
          <w:highlight w:val="cyan"/>
          <w:u w:val="single"/>
        </w:rPr>
        <w:t>neither can relinquish</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land rights</w:t>
      </w:r>
      <w:r w:rsidRPr="0024181C">
        <w:rPr>
          <w:rFonts w:asciiTheme="majorHAnsi" w:hAnsiTheme="majorHAnsi" w:cstheme="majorHAnsi"/>
          <w:u w:val="single"/>
        </w:rPr>
        <w:t xml:space="preserve"> either</w:t>
      </w:r>
      <w:r w:rsidRPr="0024181C">
        <w:rPr>
          <w:rFonts w:asciiTheme="majorHAnsi" w:hAnsiTheme="majorHAnsi" w:cstheme="majorHAnsi"/>
          <w:sz w:val="16"/>
          <w:szCs w:val="16"/>
        </w:rPr>
        <w:t xml:space="preserve">,” said </w:t>
      </w:r>
      <w:hyperlink r:id="rId68">
        <w:r w:rsidRPr="0024181C">
          <w:rPr>
            <w:rFonts w:asciiTheme="majorHAnsi" w:hAnsiTheme="majorHAnsi" w:cstheme="majorHAnsi"/>
            <w:sz w:val="16"/>
            <w:szCs w:val="16"/>
          </w:rPr>
          <w:t xml:space="preserve">Ashley J. </w:t>
        </w:r>
        <w:proofErr w:type="spellStart"/>
        <w:r w:rsidRPr="0024181C">
          <w:rPr>
            <w:rFonts w:asciiTheme="majorHAnsi" w:hAnsiTheme="majorHAnsi" w:cstheme="majorHAnsi"/>
            <w:sz w:val="16"/>
            <w:szCs w:val="16"/>
          </w:rPr>
          <w:t>Tellis</w:t>
        </w:r>
        <w:proofErr w:type="spellEnd"/>
        <w:r w:rsidRPr="0024181C">
          <w:rPr>
            <w:rFonts w:asciiTheme="majorHAnsi" w:hAnsiTheme="majorHAnsi" w:cstheme="majorHAnsi"/>
            <w:sz w:val="16"/>
            <w:szCs w:val="16"/>
          </w:rPr>
          <w:t xml:space="preserve">, </w:t>
        </w:r>
      </w:hyperlink>
      <w:r w:rsidRPr="0024181C">
        <w:rPr>
          <w:rFonts w:asciiTheme="majorHAnsi" w:hAnsiTheme="majorHAnsi" w:cstheme="majorHAnsi"/>
          <w:sz w:val="16"/>
          <w:szCs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69">
        <w:r w:rsidRPr="0024181C">
          <w:rPr>
            <w:rFonts w:asciiTheme="majorHAnsi" w:hAnsiTheme="majorHAnsi" w:cstheme="majorHAnsi"/>
            <w:sz w:val="16"/>
            <w:szCs w:val="16"/>
          </w:rPr>
          <w:t>Pakistan</w:t>
        </w:r>
      </w:hyperlink>
      <w:r w:rsidRPr="0024181C">
        <w:rPr>
          <w:rFonts w:asciiTheme="majorHAnsi" w:hAnsiTheme="majorHAnsi" w:cstheme="majorHAnsi"/>
          <w:sz w:val="16"/>
          <w:szCs w:val="16"/>
        </w:rPr>
        <w:t xml:space="preserve">,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w:t>
      </w:r>
      <w:proofErr w:type="spellStart"/>
      <w:r w:rsidRPr="0024181C">
        <w:rPr>
          <w:rFonts w:asciiTheme="majorHAnsi" w:hAnsiTheme="majorHAnsi" w:cstheme="majorHAnsi"/>
          <w:sz w:val="16"/>
          <w:szCs w:val="16"/>
        </w:rPr>
        <w:t>Karnad</w:t>
      </w:r>
      <w:proofErr w:type="spellEnd"/>
      <w:r w:rsidRPr="0024181C">
        <w:rPr>
          <w:rFonts w:asciiTheme="majorHAnsi" w:hAnsiTheme="majorHAnsi" w:cstheme="majorHAnsi"/>
          <w:sz w:val="16"/>
          <w:szCs w:val="16"/>
        </w:rPr>
        <w:t>, a professor of security studies at the Center for Policy Research at New Delhi. “</w:t>
      </w:r>
      <w:r w:rsidRPr="0024181C">
        <w:rPr>
          <w:rFonts w:asciiTheme="majorHAnsi" w:hAnsiTheme="majorHAnsi" w:cstheme="majorHAnsi"/>
          <w:u w:val="single"/>
        </w:rPr>
        <w:t>The Modi government is in a difficult position</w:t>
      </w:r>
      <w:r w:rsidRPr="0024181C">
        <w:rPr>
          <w:rFonts w:asciiTheme="majorHAnsi" w:hAnsiTheme="majorHAnsi" w:cstheme="majorHAnsi"/>
          <w:sz w:val="16"/>
          <w:szCs w:val="16"/>
        </w:rPr>
        <w:t>,” he said. “</w:t>
      </w:r>
      <w:r w:rsidRPr="0024181C">
        <w:rPr>
          <w:rFonts w:asciiTheme="majorHAnsi" w:hAnsiTheme="majorHAnsi" w:cstheme="majorHAnsi"/>
          <w:u w:val="single"/>
        </w:rPr>
        <w:t xml:space="preserve">This is bound to escalate.” </w:t>
      </w:r>
      <w:r w:rsidRPr="0024181C">
        <w:rPr>
          <w:rFonts w:asciiTheme="majorHAnsi" w:hAnsiTheme="majorHAnsi" w:cstheme="majorHAnsi"/>
          <w:sz w:val="16"/>
          <w:szCs w:val="16"/>
        </w:rPr>
        <w:t xml:space="preserve">And, he added, “we are not prepared for this kind of escalation.” Mr. </w:t>
      </w:r>
      <w:r w:rsidRPr="0024181C">
        <w:rPr>
          <w:rFonts w:asciiTheme="majorHAnsi" w:hAnsiTheme="majorHAnsi" w:cstheme="majorHAnsi"/>
          <w:u w:val="single"/>
        </w:rPr>
        <w:t xml:space="preserve">Xi has been doubling </w:t>
      </w:r>
      <w:hyperlink r:id="rId70">
        <w:r w:rsidRPr="0024181C">
          <w:rPr>
            <w:rFonts w:asciiTheme="majorHAnsi" w:hAnsiTheme="majorHAnsi" w:cstheme="majorHAnsi"/>
            <w:u w:val="single"/>
          </w:rPr>
          <w:t xml:space="preserve">down on China’s territorial claims </w:t>
        </w:r>
      </w:hyperlink>
      <w:hyperlink r:id="rId71">
        <w:r w:rsidRPr="0024181C">
          <w:rPr>
            <w:rFonts w:asciiTheme="majorHAnsi" w:hAnsiTheme="majorHAnsi" w:cstheme="majorHAnsi"/>
            <w:sz w:val="16"/>
            <w:szCs w:val="16"/>
          </w:rPr>
          <w:t>across Asi</w:t>
        </w:r>
      </w:hyperlink>
      <w:hyperlink r:id="rId72">
        <w:r w:rsidRPr="0024181C">
          <w:rPr>
            <w:rFonts w:asciiTheme="majorHAnsi" w:hAnsiTheme="majorHAnsi" w:cstheme="majorHAnsi"/>
            <w:u w:val="single"/>
          </w:rPr>
          <w:t>a</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backing up arguments with the threat of force or sometimes even the use of force.</w:t>
      </w:r>
      <w:r w:rsidRPr="0024181C">
        <w:rPr>
          <w:rFonts w:asciiTheme="majorHAnsi" w:hAnsiTheme="majorHAnsi" w:cstheme="majorHAnsi"/>
          <w:sz w:val="16"/>
          <w:szCs w:val="16"/>
        </w:rPr>
        <w:t xml:space="preserve"> In recent weeks, the Chinese have tightened their grip on the semiautonomous region of Hong Kong; menaced Taiwan; and sunk a Vietnamese fishing boat in the South China Sea.</w:t>
      </w:r>
    </w:p>
    <w:p w14:paraId="25115822" w14:textId="77777777" w:rsidR="0080030B" w:rsidRPr="0024181C" w:rsidRDefault="0080030B" w:rsidP="0080030B">
      <w:pPr>
        <w:rPr>
          <w:rFonts w:asciiTheme="majorHAnsi" w:hAnsiTheme="majorHAnsi" w:cstheme="majorHAnsi"/>
          <w:sz w:val="16"/>
          <w:szCs w:val="16"/>
        </w:rPr>
      </w:pPr>
    </w:p>
    <w:p w14:paraId="256EDF2E"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Scenario 2 is The Environment </w:t>
      </w:r>
    </w:p>
    <w:p w14:paraId="29749E7C"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Price guarantees are key to sustainable ag--- water crisis and bio-d collapse inevitable now</w:t>
      </w:r>
    </w:p>
    <w:p w14:paraId="79F0CC6A"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Big Issue North </w:t>
      </w:r>
      <w:r w:rsidRPr="0024181C">
        <w:rPr>
          <w:rFonts w:asciiTheme="majorHAnsi" w:hAnsiTheme="majorHAnsi" w:cstheme="majorHAnsi"/>
          <w:b/>
          <w:sz w:val="26"/>
          <w:szCs w:val="26"/>
          <w:u w:val="single"/>
        </w:rPr>
        <w:t>BIN</w:t>
      </w:r>
      <w:r w:rsidRPr="0024181C">
        <w:rPr>
          <w:rFonts w:asciiTheme="majorHAnsi" w:hAnsiTheme="majorHAnsi" w:cstheme="majorHAnsi"/>
        </w:rPr>
        <w:t xml:space="preserve"> | </w:t>
      </w:r>
      <w:r w:rsidRPr="0024181C">
        <w:rPr>
          <w:rFonts w:asciiTheme="majorHAnsi" w:hAnsiTheme="majorHAnsi" w:cstheme="majorHAnsi"/>
          <w:b/>
          <w:sz w:val="26"/>
          <w:szCs w:val="26"/>
          <w:u w:val="single"/>
        </w:rPr>
        <w:t>07-13</w:t>
      </w:r>
      <w:r w:rsidRPr="0024181C">
        <w:rPr>
          <w:rFonts w:asciiTheme="majorHAnsi" w:hAnsiTheme="majorHAnsi" w:cstheme="majorHAnsi"/>
        </w:rPr>
        <w:t xml:space="preserve"> 13 Jul 2021 | No farmers, no food | Big Issue North | https://www.bigissuenorth.com/comment/2021/07/no-farmers-no-food/</w:t>
      </w:r>
    </w:p>
    <w:p w14:paraId="25DF08C1" w14:textId="77777777" w:rsidR="0080030B" w:rsidRPr="0024181C" w:rsidRDefault="0080030B" w:rsidP="0080030B">
      <w:pPr>
        <w:spacing w:before="280" w:after="280" w:line="276" w:lineRule="auto"/>
        <w:rPr>
          <w:rFonts w:asciiTheme="majorHAnsi" w:hAnsiTheme="majorHAnsi" w:cstheme="majorHAnsi"/>
        </w:rPr>
      </w:pPr>
      <w:r w:rsidRPr="0024181C">
        <w:rPr>
          <w:rFonts w:asciiTheme="majorHAnsi" w:hAnsiTheme="majorHAnsi" w:cstheme="majorHAnsi"/>
          <w:u w:val="single"/>
        </w:rPr>
        <w:lastRenderedPageBreak/>
        <w:t>What makes these bills so damaging is that most of</w:t>
      </w:r>
      <w:r w:rsidRPr="0024181C">
        <w:rPr>
          <w:rFonts w:asciiTheme="majorHAnsi" w:hAnsiTheme="majorHAnsi" w:cstheme="majorHAnsi"/>
          <w:highlight w:val="cyan"/>
          <w:u w:val="single"/>
        </w:rPr>
        <w:t xml:space="preserve"> India’s farmers are small scale,</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68 per cent</w:t>
      </w:r>
      <w:r w:rsidRPr="0024181C">
        <w:rPr>
          <w:rFonts w:asciiTheme="majorHAnsi" w:hAnsiTheme="majorHAnsi" w:cstheme="majorHAnsi"/>
          <w:u w:val="single"/>
        </w:rPr>
        <w:t xml:space="preserve"> of them </w:t>
      </w:r>
      <w:r w:rsidRPr="0024181C">
        <w:rPr>
          <w:rFonts w:asciiTheme="majorHAnsi" w:hAnsiTheme="majorHAnsi" w:cstheme="majorHAnsi"/>
          <w:highlight w:val="cyan"/>
          <w:u w:val="single"/>
        </w:rPr>
        <w:t>owning less than one hectare</w:t>
      </w:r>
      <w:r w:rsidRPr="0024181C">
        <w:rPr>
          <w:rFonts w:asciiTheme="majorHAnsi" w:hAnsiTheme="majorHAnsi" w:cstheme="majorHAnsi"/>
          <w:u w:val="single"/>
        </w:rPr>
        <w:t xml:space="preserve"> of land</w:t>
      </w:r>
      <w:r w:rsidRPr="0024181C">
        <w:rPr>
          <w:rFonts w:asciiTheme="majorHAnsi" w:hAnsiTheme="majorHAnsi" w:cstheme="majorHAnsi"/>
        </w:rPr>
        <w:t xml:space="preserve">. More than half, in the words of economist </w:t>
      </w:r>
      <w:proofErr w:type="spellStart"/>
      <w:r w:rsidRPr="0024181C">
        <w:rPr>
          <w:rFonts w:asciiTheme="majorHAnsi" w:hAnsiTheme="majorHAnsi" w:cstheme="majorHAnsi"/>
        </w:rPr>
        <w:t>Ajit</w:t>
      </w:r>
      <w:proofErr w:type="spellEnd"/>
      <w:r w:rsidRPr="0024181C">
        <w:rPr>
          <w:rFonts w:asciiTheme="majorHAnsi" w:hAnsiTheme="majorHAnsi" w:cstheme="majorHAnsi"/>
        </w:rPr>
        <w:t xml:space="preserve"> Ranade “don’t even have enough to </w:t>
      </w:r>
      <w:proofErr w:type="gramStart"/>
      <w:r w:rsidRPr="0024181C">
        <w:rPr>
          <w:rFonts w:asciiTheme="majorHAnsi" w:hAnsiTheme="majorHAnsi" w:cstheme="majorHAnsi"/>
        </w:rPr>
        <w:t>sell”(</w:t>
      </w:r>
      <w:proofErr w:type="gramEnd"/>
      <w:r w:rsidRPr="0024181C">
        <w:rPr>
          <w:rFonts w:asciiTheme="majorHAnsi" w:hAnsiTheme="majorHAnsi" w:cstheme="majorHAnsi"/>
        </w:rPr>
        <w:t xml:space="preserve">8). </w:t>
      </w:r>
      <w:r w:rsidRPr="0024181C">
        <w:rPr>
          <w:rFonts w:asciiTheme="majorHAnsi" w:hAnsiTheme="majorHAnsi" w:cstheme="majorHAnsi"/>
          <w:u w:val="single"/>
        </w:rPr>
        <w:t>How has the agricultural sector failed to the point where Modi can justify passing such extreme bills by declaring that they are in fact in the farmers’ interest?</w:t>
      </w:r>
    </w:p>
    <w:p w14:paraId="785F8C88" w14:textId="77777777" w:rsidR="0080030B" w:rsidRPr="0024181C" w:rsidRDefault="0080030B" w:rsidP="0080030B">
      <w:pPr>
        <w:spacing w:before="280" w:after="280" w:line="276" w:lineRule="auto"/>
        <w:rPr>
          <w:rFonts w:asciiTheme="majorHAnsi" w:hAnsiTheme="majorHAnsi" w:cstheme="majorHAnsi"/>
        </w:rPr>
      </w:pPr>
      <w:r w:rsidRPr="0024181C">
        <w:rPr>
          <w:rFonts w:asciiTheme="majorHAnsi" w:hAnsiTheme="majorHAnsi" w:cstheme="majorHAnsi"/>
        </w:rPr>
        <w:t xml:space="preserve">One answer for this is discussed by Dr Vandana Shiva in her book The Violence of the Green Revolution, in which she deconstructs the myth that India’s agricultural issues, prior to the 1970s, were resolved as a result of the use of </w:t>
      </w:r>
      <w:r w:rsidRPr="0024181C">
        <w:rPr>
          <w:rFonts w:asciiTheme="majorHAnsi" w:hAnsiTheme="majorHAnsi" w:cstheme="majorHAnsi"/>
          <w:highlight w:val="cyan"/>
          <w:u w:val="single"/>
        </w:rPr>
        <w:t>pesticides and GMOs</w:t>
      </w:r>
      <w:r w:rsidRPr="0024181C">
        <w:rPr>
          <w:rFonts w:asciiTheme="majorHAnsi" w:hAnsiTheme="majorHAnsi" w:cstheme="majorHAnsi"/>
          <w:u w:val="single"/>
        </w:rPr>
        <w:t xml:space="preserve"> as prescribed by America. Shiva instead argues that the acclaimed Green Revolution</w:t>
      </w:r>
      <w:r w:rsidRPr="0024181C">
        <w:rPr>
          <w:rFonts w:asciiTheme="majorHAnsi" w:hAnsiTheme="majorHAnsi" w:cstheme="majorHAnsi"/>
          <w:highlight w:val="cyan"/>
          <w:u w:val="single"/>
        </w:rPr>
        <w:t xml:space="preserve"> left India </w:t>
      </w:r>
      <w:r w:rsidRPr="0024181C">
        <w:rPr>
          <w:rFonts w:asciiTheme="majorHAnsi" w:hAnsiTheme="majorHAnsi" w:cstheme="majorHAnsi"/>
          <w:u w:val="single"/>
        </w:rPr>
        <w:t xml:space="preserve">and its </w:t>
      </w:r>
      <w:r w:rsidRPr="0024181C">
        <w:rPr>
          <w:rFonts w:asciiTheme="majorHAnsi" w:hAnsiTheme="majorHAnsi" w:cstheme="majorHAnsi"/>
          <w:highlight w:val="cyan"/>
          <w:u w:val="single"/>
        </w:rPr>
        <w:t>farmers in a vulnerable and damaged state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accounting for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 xml:space="preserve">ecological and economic issues </w:t>
      </w:r>
      <w:r w:rsidRPr="0024181C">
        <w:rPr>
          <w:rFonts w:asciiTheme="majorHAnsi" w:hAnsiTheme="majorHAnsi" w:cstheme="majorHAnsi"/>
          <w:u w:val="single"/>
        </w:rPr>
        <w:t>that have arisen with the failures of the overuse of these chemicals on Indian crops.</w:t>
      </w:r>
    </w:p>
    <w:p w14:paraId="049F34FF" w14:textId="77777777" w:rsidR="0080030B" w:rsidRPr="0024181C" w:rsidRDefault="0080030B" w:rsidP="0080030B">
      <w:pPr>
        <w:spacing w:before="280" w:after="280" w:line="276" w:lineRule="auto"/>
        <w:rPr>
          <w:rFonts w:asciiTheme="majorHAnsi" w:hAnsiTheme="majorHAnsi" w:cstheme="majorHAnsi"/>
        </w:rPr>
      </w:pPr>
      <w:r w:rsidRPr="0024181C">
        <w:rPr>
          <w:rFonts w:asciiTheme="majorHAnsi" w:hAnsiTheme="majorHAnsi" w:cstheme="majorHAnsi"/>
          <w:highlight w:val="cyan"/>
          <w:u w:val="single"/>
        </w:rPr>
        <w:t>Another issue</w:t>
      </w:r>
      <w:r w:rsidRPr="0024181C">
        <w:rPr>
          <w:rFonts w:asciiTheme="majorHAnsi" w:hAnsiTheme="majorHAnsi" w:cstheme="majorHAnsi"/>
          <w:u w:val="single"/>
        </w:rPr>
        <w:t xml:space="preserve"> that has deeply affected the Indian agricultural sector</w:t>
      </w:r>
      <w:r w:rsidRPr="0024181C">
        <w:rPr>
          <w:rFonts w:asciiTheme="majorHAnsi" w:hAnsiTheme="majorHAnsi" w:cstheme="majorHAnsi"/>
          <w:highlight w:val="cyan"/>
          <w:u w:val="single"/>
        </w:rPr>
        <w:t xml:space="preserve"> is climate change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including</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excessive</w:t>
      </w:r>
      <w:r w:rsidRPr="0024181C">
        <w:rPr>
          <w:rFonts w:asciiTheme="majorHAnsi" w:hAnsiTheme="majorHAnsi" w:cstheme="majorHAnsi"/>
          <w:u w:val="single"/>
        </w:rPr>
        <w:t xml:space="preserve"> and unseasonable </w:t>
      </w:r>
      <w:r w:rsidRPr="0024181C">
        <w:rPr>
          <w:rFonts w:asciiTheme="majorHAnsi" w:hAnsiTheme="majorHAnsi" w:cstheme="majorHAnsi"/>
          <w:highlight w:val="cyan"/>
          <w:u w:val="single"/>
        </w:rPr>
        <w:t>rain, floods and droughts</w:t>
      </w:r>
      <w:r w:rsidRPr="0024181C">
        <w:rPr>
          <w:rFonts w:asciiTheme="majorHAnsi" w:hAnsiTheme="majorHAnsi" w:cstheme="majorHAnsi"/>
          <w:u w:val="single"/>
        </w:rPr>
        <w:t xml:space="preserve">. Journalist Shruti </w:t>
      </w: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describes how “cropping patterns, irrigation and other agricultural practices” that are fundamental to the sustainability of agricultural systems are not being addressed. One of the </w:t>
      </w:r>
      <w:r w:rsidRPr="0024181C">
        <w:rPr>
          <w:rFonts w:asciiTheme="majorHAnsi" w:hAnsiTheme="majorHAnsi" w:cstheme="majorHAnsi"/>
          <w:highlight w:val="cyan"/>
          <w:u w:val="single"/>
        </w:rPr>
        <w:t xml:space="preserve">most catastrophic </w:t>
      </w:r>
      <w:r w:rsidRPr="0024181C">
        <w:rPr>
          <w:rFonts w:asciiTheme="majorHAnsi" w:hAnsiTheme="majorHAnsi" w:cstheme="majorHAnsi"/>
          <w:u w:val="single"/>
        </w:rPr>
        <w:t>effects of climate change</w:t>
      </w:r>
      <w:r w:rsidRPr="0024181C">
        <w:rPr>
          <w:rFonts w:asciiTheme="majorHAnsi" w:hAnsiTheme="majorHAnsi" w:cstheme="majorHAnsi"/>
          <w:highlight w:val="cyan"/>
          <w:u w:val="single"/>
        </w:rPr>
        <w:t xml:space="preserve"> is </w:t>
      </w:r>
      <w:r w:rsidRPr="0024181C">
        <w:rPr>
          <w:rFonts w:asciiTheme="majorHAnsi" w:hAnsiTheme="majorHAnsi" w:cstheme="majorHAnsi"/>
          <w:u w:val="single"/>
        </w:rPr>
        <w:t xml:space="preserve">the growing </w:t>
      </w:r>
      <w:r w:rsidRPr="0024181C">
        <w:rPr>
          <w:rFonts w:asciiTheme="majorHAnsi" w:hAnsiTheme="majorHAnsi" w:cstheme="majorHAnsi"/>
          <w:highlight w:val="cyan"/>
          <w:u w:val="single"/>
        </w:rPr>
        <w:t>water security crisis</w:t>
      </w:r>
      <w:r w:rsidRPr="0024181C">
        <w:rPr>
          <w:rFonts w:asciiTheme="majorHAnsi" w:hAnsiTheme="majorHAnsi" w:cstheme="majorHAnsi"/>
          <w:u w:val="single"/>
        </w:rPr>
        <w:t>.</w:t>
      </w:r>
      <w:r w:rsidRPr="0024181C">
        <w:rPr>
          <w:rFonts w:asciiTheme="majorHAnsi" w:hAnsiTheme="majorHAnsi" w:cstheme="majorHAnsi"/>
        </w:rPr>
        <w:t xml:space="preserve"> </w:t>
      </w:r>
      <w:proofErr w:type="spellStart"/>
      <w:r w:rsidRPr="0024181C">
        <w:rPr>
          <w:rFonts w:asciiTheme="majorHAnsi" w:hAnsiTheme="majorHAnsi" w:cstheme="majorHAnsi"/>
        </w:rPr>
        <w:t>Bhogal</w:t>
      </w:r>
      <w:proofErr w:type="spellEnd"/>
      <w:r w:rsidRPr="0024181C">
        <w:rPr>
          <w:rFonts w:asciiTheme="majorHAnsi" w:hAnsiTheme="majorHAnsi" w:cstheme="majorHAnsi"/>
        </w:rPr>
        <w:t xml:space="preserve"> describes how much of India’s farmland is being fed by rainfall as opposed to canals and wells, resulting in continuous short growing seasons lasting only 2-6 months, even in historically well-irrigated regions like Punjab, which is slowly developing desert-like conditions. </w:t>
      </w:r>
      <w:r w:rsidRPr="0024181C">
        <w:rPr>
          <w:rFonts w:asciiTheme="majorHAnsi" w:hAnsiTheme="majorHAnsi" w:cstheme="majorHAnsi"/>
          <w:u w:val="single"/>
        </w:rPr>
        <w:t xml:space="preserve">Other climate-related issues, such as a </w:t>
      </w:r>
      <w:r w:rsidRPr="0024181C">
        <w:rPr>
          <w:rFonts w:asciiTheme="majorHAnsi" w:hAnsiTheme="majorHAnsi" w:cstheme="majorHAnsi"/>
          <w:highlight w:val="cyan"/>
          <w:u w:val="single"/>
        </w:rPr>
        <w:t>decline in biodiversity,</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also</w:t>
      </w:r>
      <w:r w:rsidRPr="0024181C">
        <w:rPr>
          <w:rFonts w:asciiTheme="majorHAnsi" w:hAnsiTheme="majorHAnsi" w:cstheme="majorHAnsi"/>
          <w:u w:val="single"/>
        </w:rPr>
        <w:t xml:space="preserve"> having </w:t>
      </w:r>
      <w:r w:rsidRPr="0024181C">
        <w:rPr>
          <w:rFonts w:asciiTheme="majorHAnsi" w:hAnsiTheme="majorHAnsi" w:cstheme="majorHAnsi"/>
          <w:highlight w:val="cyan"/>
          <w:u w:val="single"/>
        </w:rPr>
        <w:t>detrimental</w:t>
      </w:r>
      <w:r w:rsidRPr="0024181C">
        <w:rPr>
          <w:rFonts w:asciiTheme="majorHAnsi" w:hAnsiTheme="majorHAnsi" w:cstheme="majorHAnsi"/>
          <w:u w:val="single"/>
        </w:rPr>
        <w:t xml:space="preserve"> effects </w:t>
      </w:r>
      <w:r w:rsidRPr="0024181C">
        <w:rPr>
          <w:rFonts w:asciiTheme="majorHAnsi" w:hAnsiTheme="majorHAnsi" w:cstheme="majorHAnsi"/>
          <w:highlight w:val="cyan"/>
          <w:u w:val="single"/>
        </w:rPr>
        <w:t>as</w:t>
      </w:r>
      <w:r w:rsidRPr="0024181C">
        <w:rPr>
          <w:rFonts w:asciiTheme="majorHAnsi" w:hAnsiTheme="majorHAnsi" w:cstheme="majorHAnsi"/>
          <w:u w:val="single"/>
        </w:rPr>
        <w:t xml:space="preserve"> there are </w:t>
      </w:r>
      <w:r w:rsidRPr="0024181C">
        <w:rPr>
          <w:rFonts w:asciiTheme="majorHAnsi" w:hAnsiTheme="majorHAnsi" w:cstheme="majorHAnsi"/>
          <w:highlight w:val="cyan"/>
          <w:u w:val="single"/>
        </w:rPr>
        <w:t>now only</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handful of</w:t>
      </w:r>
      <w:r w:rsidRPr="0024181C">
        <w:rPr>
          <w:rFonts w:asciiTheme="majorHAnsi" w:hAnsiTheme="majorHAnsi" w:cstheme="majorHAnsi"/>
          <w:u w:val="single"/>
        </w:rPr>
        <w:t xml:space="preserve"> different </w:t>
      </w:r>
      <w:r w:rsidRPr="0024181C">
        <w:rPr>
          <w:rFonts w:asciiTheme="majorHAnsi" w:hAnsiTheme="majorHAnsi" w:cstheme="majorHAnsi"/>
          <w:highlight w:val="cyan"/>
          <w:u w:val="single"/>
        </w:rPr>
        <w:t>crops</w:t>
      </w:r>
      <w:r w:rsidRPr="0024181C">
        <w:rPr>
          <w:rFonts w:asciiTheme="majorHAnsi" w:hAnsiTheme="majorHAnsi" w:cstheme="majorHAnsi"/>
          <w:u w:val="single"/>
        </w:rPr>
        <w:t xml:space="preserve"> being </w:t>
      </w:r>
      <w:r w:rsidRPr="0024181C">
        <w:rPr>
          <w:rFonts w:asciiTheme="majorHAnsi" w:hAnsiTheme="majorHAnsi" w:cstheme="majorHAnsi"/>
          <w:highlight w:val="cyan"/>
          <w:u w:val="single"/>
        </w:rPr>
        <w:t xml:space="preserve">grown in </w:t>
      </w:r>
      <w:proofErr w:type="gramStart"/>
      <w:r w:rsidRPr="0024181C">
        <w:rPr>
          <w:rFonts w:asciiTheme="majorHAnsi" w:hAnsiTheme="majorHAnsi" w:cstheme="majorHAnsi"/>
          <w:highlight w:val="cyan"/>
          <w:u w:val="single"/>
        </w:rPr>
        <w:t>India</w:t>
      </w:r>
      <w:r w:rsidRPr="0024181C">
        <w:rPr>
          <w:rFonts w:asciiTheme="majorHAnsi" w:hAnsiTheme="majorHAnsi" w:cstheme="majorHAnsi"/>
          <w:u w:val="single"/>
        </w:rPr>
        <w:t>(</w:t>
      </w:r>
      <w:proofErr w:type="gramEnd"/>
      <w:r w:rsidRPr="0024181C">
        <w:rPr>
          <w:rFonts w:asciiTheme="majorHAnsi" w:hAnsiTheme="majorHAnsi" w:cstheme="majorHAnsi"/>
          <w:u w:val="single"/>
        </w:rPr>
        <w:t xml:space="preserve">9). </w:t>
      </w:r>
      <w:r w:rsidRPr="0024181C">
        <w:rPr>
          <w:rFonts w:asciiTheme="majorHAnsi" w:hAnsiTheme="majorHAnsi" w:cstheme="majorHAnsi"/>
          <w:highlight w:val="cyan"/>
          <w:u w:val="single"/>
        </w:rPr>
        <w:t>Soil quality</w:t>
      </w:r>
      <w:r w:rsidRPr="0024181C">
        <w:rPr>
          <w:rFonts w:asciiTheme="majorHAnsi" w:hAnsiTheme="majorHAnsi" w:cstheme="majorHAnsi"/>
          <w:u w:val="single"/>
        </w:rPr>
        <w:t xml:space="preserve"> is </w:t>
      </w:r>
      <w:r w:rsidRPr="0024181C">
        <w:rPr>
          <w:rFonts w:asciiTheme="majorHAnsi" w:hAnsiTheme="majorHAnsi" w:cstheme="majorHAnsi"/>
          <w:highlight w:val="cyan"/>
          <w:u w:val="single"/>
        </w:rPr>
        <w:t>declining</w:t>
      </w:r>
      <w:r w:rsidRPr="0024181C">
        <w:rPr>
          <w:rFonts w:asciiTheme="majorHAnsi" w:hAnsiTheme="majorHAnsi" w:cstheme="majorHAnsi"/>
          <w:u w:val="single"/>
        </w:rPr>
        <w:t xml:space="preserve"> and is easily eroded, affecting crop yields. </w:t>
      </w: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says this </w:t>
      </w:r>
      <w:r w:rsidRPr="0024181C">
        <w:rPr>
          <w:rFonts w:asciiTheme="majorHAnsi" w:hAnsiTheme="majorHAnsi" w:cstheme="majorHAnsi"/>
          <w:highlight w:val="cyan"/>
          <w:u w:val="single"/>
        </w:rPr>
        <w:t>has “pushed farmers into debt and distress”</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many abandoning</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farms</w:t>
      </w:r>
      <w:r w:rsidRPr="0024181C">
        <w:rPr>
          <w:rFonts w:asciiTheme="majorHAnsi" w:hAnsiTheme="majorHAnsi" w:cstheme="majorHAnsi"/>
          <w:u w:val="single"/>
        </w:rPr>
        <w:t xml:space="preserve"> altogether by moving to cities </w:t>
      </w:r>
      <w:r w:rsidRPr="0024181C">
        <w:rPr>
          <w:rFonts w:asciiTheme="majorHAnsi" w:hAnsiTheme="majorHAnsi" w:cstheme="majorHAnsi"/>
          <w:highlight w:val="cyan"/>
          <w:u w:val="single"/>
        </w:rPr>
        <w:t>or</w:t>
      </w:r>
      <w:r w:rsidRPr="0024181C">
        <w:rPr>
          <w:rFonts w:asciiTheme="majorHAnsi" w:hAnsiTheme="majorHAnsi" w:cstheme="majorHAnsi"/>
          <w:u w:val="single"/>
        </w:rPr>
        <w:t xml:space="preserve"> even being</w:t>
      </w:r>
      <w:r w:rsidRPr="0024181C">
        <w:rPr>
          <w:rFonts w:asciiTheme="majorHAnsi" w:hAnsiTheme="majorHAnsi" w:cstheme="majorHAnsi"/>
          <w:highlight w:val="cyan"/>
          <w:u w:val="single"/>
        </w:rPr>
        <w:t xml:space="preserve"> driven to suicide</w:t>
      </w:r>
      <w:r w:rsidRPr="0024181C">
        <w:rPr>
          <w:rFonts w:asciiTheme="majorHAnsi" w:hAnsiTheme="majorHAnsi" w:cstheme="majorHAnsi"/>
          <w:u w:val="single"/>
        </w:rPr>
        <w:t>.</w:t>
      </w:r>
      <w:r w:rsidRPr="0024181C">
        <w:rPr>
          <w:rFonts w:asciiTheme="majorHAnsi" w:hAnsiTheme="majorHAnsi" w:cstheme="majorHAnsi"/>
        </w:rPr>
        <w:t xml:space="preserve"> “This is particularly true of small-scale landholders who, alongside the landless </w:t>
      </w:r>
      <w:proofErr w:type="spellStart"/>
      <w:r w:rsidRPr="0024181C">
        <w:rPr>
          <w:rFonts w:asciiTheme="majorHAnsi" w:hAnsiTheme="majorHAnsi" w:cstheme="majorHAnsi"/>
        </w:rPr>
        <w:t>labourers</w:t>
      </w:r>
      <w:proofErr w:type="spellEnd"/>
      <w:r w:rsidRPr="0024181C">
        <w:rPr>
          <w:rFonts w:asciiTheme="majorHAnsi" w:hAnsiTheme="majorHAnsi" w:cstheme="majorHAnsi"/>
        </w:rPr>
        <w:t>, have been the worst affected.”</w:t>
      </w:r>
    </w:p>
    <w:p w14:paraId="6AC0CA37" w14:textId="77777777" w:rsidR="0080030B" w:rsidRPr="0024181C" w:rsidRDefault="0080030B" w:rsidP="0080030B">
      <w:pPr>
        <w:spacing w:before="280" w:after="280" w:line="276" w:lineRule="auto"/>
        <w:rPr>
          <w:rFonts w:asciiTheme="majorHAnsi" w:hAnsiTheme="majorHAnsi" w:cstheme="majorHAnsi"/>
        </w:rPr>
      </w:pPr>
      <w:proofErr w:type="spellStart"/>
      <w:r w:rsidRPr="0024181C">
        <w:rPr>
          <w:rFonts w:asciiTheme="majorHAnsi" w:hAnsiTheme="majorHAnsi" w:cstheme="majorHAnsi"/>
          <w:u w:val="single"/>
        </w:rPr>
        <w:t>Bhogal</w:t>
      </w:r>
      <w:proofErr w:type="spellEnd"/>
      <w:r w:rsidRPr="0024181C">
        <w:rPr>
          <w:rFonts w:asciiTheme="majorHAnsi" w:hAnsiTheme="majorHAnsi" w:cstheme="majorHAnsi"/>
          <w:u w:val="single"/>
        </w:rPr>
        <w:t xml:space="preserve"> says that in Punjab and Haryana, “this stagnation [of crop yield] is exemplified by the continuous cultivation of wheat and rice as the winter and summer crop respectively, for many decades now”. Farmers have persisted with </w:t>
      </w:r>
      <w:r w:rsidRPr="0024181C">
        <w:rPr>
          <w:rFonts w:asciiTheme="majorHAnsi" w:hAnsiTheme="majorHAnsi" w:cstheme="majorHAnsi"/>
          <w:highlight w:val="cyan"/>
          <w:u w:val="single"/>
        </w:rPr>
        <w:t>wheat and rice</w:t>
      </w:r>
      <w:r w:rsidRPr="0024181C">
        <w:rPr>
          <w:rFonts w:asciiTheme="majorHAnsi" w:hAnsiTheme="majorHAnsi" w:cstheme="majorHAnsi"/>
          <w:u w:val="single"/>
        </w:rPr>
        <w:t xml:space="preserve"> because they are the </w:t>
      </w:r>
      <w:r w:rsidRPr="0024181C">
        <w:rPr>
          <w:rFonts w:asciiTheme="majorHAnsi" w:hAnsiTheme="majorHAnsi" w:cstheme="majorHAnsi"/>
          <w:highlight w:val="cyan"/>
          <w:u w:val="single"/>
        </w:rPr>
        <w:t xml:space="preserve">only crops </w:t>
      </w:r>
      <w:r w:rsidRPr="0024181C">
        <w:rPr>
          <w:rFonts w:asciiTheme="majorHAnsi" w:hAnsiTheme="majorHAnsi" w:cstheme="majorHAnsi"/>
          <w:u w:val="single"/>
        </w:rPr>
        <w:t xml:space="preserve">where they are </w:t>
      </w:r>
      <w:r w:rsidRPr="0024181C">
        <w:rPr>
          <w:rFonts w:asciiTheme="majorHAnsi" w:hAnsiTheme="majorHAnsi" w:cstheme="majorHAnsi"/>
          <w:highlight w:val="cyan"/>
          <w:u w:val="single"/>
        </w:rPr>
        <w:t>assured</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minimum support price</w:t>
      </w:r>
      <w:r w:rsidRPr="0024181C">
        <w:rPr>
          <w:rFonts w:asciiTheme="majorHAnsi" w:hAnsiTheme="majorHAnsi" w:cstheme="majorHAnsi"/>
          <w:u w:val="single"/>
        </w:rPr>
        <w:t xml:space="preserve"> through the public procurement systems, even though crop diversification has been recommended as a response to the environmental challenges.</w:t>
      </w:r>
      <w:r w:rsidRPr="0024181C">
        <w:rPr>
          <w:rFonts w:asciiTheme="majorHAnsi" w:hAnsiTheme="majorHAnsi" w:cstheme="majorHAnsi"/>
        </w:rPr>
        <w:t xml:space="preserve"> “There are more climate-resilient and less water-intensive crops that would be better suited to particular regions, but farmers will not start growing them until they get the kind of state support currently extended to wheat and rice in northwest India”.</w:t>
      </w:r>
    </w:p>
    <w:p w14:paraId="011A86F0" w14:textId="77777777" w:rsidR="0080030B" w:rsidRPr="0024181C" w:rsidRDefault="0080030B" w:rsidP="0080030B">
      <w:pPr>
        <w:spacing w:before="280" w:after="280" w:line="276" w:lineRule="auto"/>
        <w:rPr>
          <w:rFonts w:asciiTheme="majorHAnsi" w:hAnsiTheme="majorHAnsi" w:cstheme="majorHAnsi"/>
        </w:rPr>
      </w:pPr>
      <w:r w:rsidRPr="0024181C">
        <w:rPr>
          <w:rFonts w:asciiTheme="majorHAnsi" w:hAnsiTheme="majorHAnsi" w:cstheme="majorHAnsi"/>
        </w:rPr>
        <w:t xml:space="preserve">The protests have entered their seventh month and have drawn support from Canada, the US and the UK, particularly from Indian communities in those countries that have ties to agricultural areas in India. Environmental activists such as Greta Thunberg have also backed the farmers, although their protests have slipped from the headlines. Through the few futile </w:t>
      </w:r>
      <w:proofErr w:type="gramStart"/>
      <w:r w:rsidRPr="0024181C">
        <w:rPr>
          <w:rFonts w:asciiTheme="majorHAnsi" w:hAnsiTheme="majorHAnsi" w:cstheme="majorHAnsi"/>
        </w:rPr>
        <w:t>meetings</w:t>
      </w:r>
      <w:proofErr w:type="gramEnd"/>
      <w:r w:rsidRPr="0024181C">
        <w:rPr>
          <w:rFonts w:asciiTheme="majorHAnsi" w:hAnsiTheme="majorHAnsi" w:cstheme="majorHAnsi"/>
        </w:rPr>
        <w:t xml:space="preserve"> the Indian government has had with farmers, and Modi’s unwillingness to retract these bills despite </w:t>
      </w:r>
      <w:r w:rsidRPr="0024181C">
        <w:rPr>
          <w:rFonts w:asciiTheme="majorHAnsi" w:hAnsiTheme="majorHAnsi" w:cstheme="majorHAnsi"/>
        </w:rPr>
        <w:lastRenderedPageBreak/>
        <w:t xml:space="preserve">the global and political pressures he is now facing, we have begun to learn more about the nature of India’s democracy. </w:t>
      </w:r>
      <w:r w:rsidRPr="0024181C">
        <w:rPr>
          <w:rFonts w:asciiTheme="majorHAnsi" w:hAnsiTheme="majorHAnsi" w:cstheme="majorHAnsi"/>
          <w:u w:val="single"/>
        </w:rPr>
        <w:t xml:space="preserve">From </w:t>
      </w:r>
      <w:r w:rsidRPr="0024181C">
        <w:rPr>
          <w:rFonts w:asciiTheme="majorHAnsi" w:hAnsiTheme="majorHAnsi" w:cstheme="majorHAnsi"/>
          <w:highlight w:val="cyan"/>
          <w:u w:val="single"/>
        </w:rPr>
        <w:t>media censorship</w:t>
      </w:r>
      <w:r w:rsidRPr="0024181C">
        <w:rPr>
          <w:rFonts w:asciiTheme="majorHAnsi" w:hAnsiTheme="majorHAnsi" w:cstheme="majorHAnsi"/>
          <w:u w:val="single"/>
        </w:rPr>
        <w:t xml:space="preserve">, detainment of journalists such as </w:t>
      </w:r>
      <w:proofErr w:type="spellStart"/>
      <w:r w:rsidRPr="0024181C">
        <w:rPr>
          <w:rFonts w:asciiTheme="majorHAnsi" w:hAnsiTheme="majorHAnsi" w:cstheme="majorHAnsi"/>
          <w:u w:val="single"/>
        </w:rPr>
        <w:t>Nodeep</w:t>
      </w:r>
      <w:proofErr w:type="spellEnd"/>
      <w:r w:rsidRPr="0024181C">
        <w:rPr>
          <w:rFonts w:asciiTheme="majorHAnsi" w:hAnsiTheme="majorHAnsi" w:cstheme="majorHAnsi"/>
          <w:u w:val="single"/>
        </w:rPr>
        <w:t xml:space="preserve"> Kaur and Disha Ravi and</w:t>
      </w:r>
      <w:r w:rsidRPr="0024181C">
        <w:rPr>
          <w:rFonts w:asciiTheme="majorHAnsi" w:hAnsiTheme="majorHAnsi" w:cstheme="majorHAnsi"/>
          <w:highlight w:val="cyan"/>
          <w:u w:val="single"/>
        </w:rPr>
        <w:t xml:space="preserve"> internet blackouts</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 xml:space="preserve">cutting off </w:t>
      </w:r>
      <w:r w:rsidRPr="0024181C">
        <w:rPr>
          <w:rFonts w:asciiTheme="majorHAnsi" w:hAnsiTheme="majorHAnsi" w:cstheme="majorHAnsi"/>
          <w:u w:val="single"/>
        </w:rPr>
        <w:t>food and water</w:t>
      </w:r>
      <w:r w:rsidRPr="0024181C">
        <w:rPr>
          <w:rFonts w:asciiTheme="majorHAnsi" w:hAnsiTheme="majorHAnsi" w:cstheme="majorHAnsi"/>
          <w:highlight w:val="cyan"/>
          <w:u w:val="single"/>
        </w:rPr>
        <w:t xml:space="preserve"> supplies and police brutality</w:t>
      </w:r>
      <w:r w:rsidRPr="0024181C">
        <w:rPr>
          <w:rFonts w:asciiTheme="majorHAnsi" w:hAnsiTheme="majorHAnsi" w:cstheme="majorHAnsi"/>
          <w:u w:val="single"/>
        </w:rPr>
        <w:t xml:space="preserve"> at the protest sites in Delhi, it is clear these protests are not just about farmers but for the nation and democracy of India as a whole.</w:t>
      </w:r>
    </w:p>
    <w:p w14:paraId="71B74853"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Water crisis goes nuclear – it’s codified in Pakistani </w:t>
      </w:r>
      <w:r w:rsidRPr="0024181C">
        <w:rPr>
          <w:rFonts w:asciiTheme="majorHAnsi" w:hAnsiTheme="majorHAnsi" w:cstheme="majorHAnsi"/>
          <w:u w:val="single"/>
        </w:rPr>
        <w:t>nuclear doctrine</w:t>
      </w:r>
      <w:r w:rsidRPr="0024181C">
        <w:rPr>
          <w:rFonts w:asciiTheme="majorHAnsi" w:hAnsiTheme="majorHAnsi" w:cstheme="majorHAnsi"/>
        </w:rPr>
        <w:t>.</w:t>
      </w:r>
    </w:p>
    <w:p w14:paraId="1F5E9FA0" w14:textId="77777777" w:rsidR="0080030B" w:rsidRPr="0024181C" w:rsidRDefault="0080030B" w:rsidP="0080030B">
      <w:pPr>
        <w:rPr>
          <w:rFonts w:asciiTheme="majorHAnsi" w:hAnsiTheme="majorHAnsi" w:cstheme="majorHAnsi"/>
        </w:rPr>
      </w:pPr>
      <w:proofErr w:type="spellStart"/>
      <w:r w:rsidRPr="0024181C">
        <w:rPr>
          <w:rFonts w:asciiTheme="majorHAnsi" w:hAnsiTheme="majorHAnsi" w:cstheme="majorHAnsi"/>
          <w:b/>
          <w:sz w:val="26"/>
          <w:szCs w:val="26"/>
        </w:rPr>
        <w:t>Mehsud</w:t>
      </w:r>
      <w:proofErr w:type="spellEnd"/>
      <w:r w:rsidRPr="0024181C">
        <w:rPr>
          <w:rFonts w:asciiTheme="majorHAnsi" w:hAnsiTheme="majorHAnsi" w:cstheme="majorHAnsi"/>
          <w:b/>
          <w:sz w:val="26"/>
          <w:szCs w:val="26"/>
        </w:rPr>
        <w:t xml:space="preserve"> and Khan, 19</w:t>
      </w:r>
      <w:r w:rsidRPr="0024181C">
        <w:rPr>
          <w:rFonts w:asciiTheme="majorHAnsi" w:hAnsiTheme="majorHAnsi" w:cstheme="majorHAnsi"/>
        </w:rPr>
        <w:t xml:space="preserve"> (Muhammad Imran </w:t>
      </w:r>
      <w:proofErr w:type="spellStart"/>
      <w:r w:rsidRPr="0024181C">
        <w:rPr>
          <w:rFonts w:asciiTheme="majorHAnsi" w:hAnsiTheme="majorHAnsi" w:cstheme="majorHAnsi"/>
        </w:rPr>
        <w:t>Mehsud</w:t>
      </w:r>
      <w:proofErr w:type="spellEnd"/>
      <w:r w:rsidRPr="0024181C">
        <w:rPr>
          <w:rFonts w:asciiTheme="majorHAnsi" w:hAnsiTheme="majorHAnsi" w:cstheme="majorHAnsi"/>
        </w:rPr>
        <w:t xml:space="preserve"> and Tariq Anwar </w:t>
      </w:r>
      <w:proofErr w:type="gramStart"/>
      <w:r w:rsidRPr="0024181C">
        <w:rPr>
          <w:rFonts w:asciiTheme="majorHAnsi" w:hAnsiTheme="majorHAnsi" w:cstheme="majorHAnsi"/>
        </w:rPr>
        <w:t>Khan,*</w:t>
      </w:r>
      <w:proofErr w:type="gramEnd"/>
      <w:r w:rsidRPr="0024181C">
        <w:rPr>
          <w:rFonts w:asciiTheme="majorHAnsi" w:hAnsiTheme="majorHAnsi" w:cstheme="majorHAnsi"/>
        </w:rPr>
        <w:t xml:space="preserve">Authors are PhD Scholar, School of Politics and International Relations, Quaid I Azam University Islamabad and Lecturer, Department of Political Science, Hazara University </w:t>
      </w:r>
      <w:proofErr w:type="spellStart"/>
      <w:r w:rsidRPr="0024181C">
        <w:rPr>
          <w:rFonts w:asciiTheme="majorHAnsi" w:hAnsiTheme="majorHAnsi" w:cstheme="majorHAnsi"/>
        </w:rPr>
        <w:t>Mansehra</w:t>
      </w:r>
      <w:proofErr w:type="spellEnd"/>
      <w:r w:rsidRPr="0024181C">
        <w:rPr>
          <w:rFonts w:asciiTheme="majorHAnsi" w:hAnsiTheme="majorHAnsi" w:cstheme="majorHAnsi"/>
        </w:rPr>
        <w:t>. "Water War Thesis: Perspective from South Asia", Journal of Political Studies, 31 December 2019, accessed: 6-22-2021///OK</w:t>
      </w:r>
    </w:p>
    <w:p w14:paraId="0C1E8BBA" w14:textId="77777777" w:rsidR="0080030B" w:rsidRPr="0024181C" w:rsidRDefault="0080030B" w:rsidP="0080030B">
      <w:pPr>
        <w:rPr>
          <w:rFonts w:asciiTheme="majorHAnsi" w:hAnsiTheme="majorHAnsi" w:cstheme="majorHAnsi"/>
          <w:b/>
          <w:highlight w:val="cyan"/>
          <w:u w:val="single"/>
        </w:rPr>
      </w:pPr>
      <w:r w:rsidRPr="0024181C">
        <w:rPr>
          <w:rFonts w:asciiTheme="majorHAnsi" w:hAnsiTheme="majorHAnsi" w:cstheme="majorHAnsi"/>
          <w:sz w:val="14"/>
          <w:szCs w:val="14"/>
        </w:rPr>
        <w:t xml:space="preserve">The upper </w:t>
      </w:r>
      <w:r w:rsidRPr="0024181C">
        <w:rPr>
          <w:rFonts w:asciiTheme="majorHAnsi" w:hAnsiTheme="majorHAnsi" w:cstheme="majorHAnsi"/>
          <w:u w:val="single"/>
        </w:rPr>
        <w:t>riparian</w:t>
      </w:r>
      <w:r w:rsidRPr="0024181C">
        <w:rPr>
          <w:rFonts w:asciiTheme="majorHAnsi" w:hAnsiTheme="majorHAnsi" w:cstheme="majorHAnsi"/>
          <w:sz w:val="14"/>
          <w:szCs w:val="14"/>
        </w:rPr>
        <w:t xml:space="preserve">'s </w:t>
      </w:r>
      <w:r w:rsidRPr="0024181C">
        <w:rPr>
          <w:rFonts w:asciiTheme="majorHAnsi" w:hAnsiTheme="majorHAnsi" w:cstheme="majorHAnsi"/>
          <w:u w:val="single"/>
        </w:rPr>
        <w:t>hydro-hegemony</w:t>
      </w:r>
      <w:r w:rsidRPr="0024181C">
        <w:rPr>
          <w:rFonts w:asciiTheme="majorHAnsi" w:hAnsiTheme="majorHAnsi" w:cstheme="majorHAnsi"/>
          <w:sz w:val="14"/>
          <w:szCs w:val="14"/>
        </w:rPr>
        <w:t xml:space="preserve"> China is upper riparian to India. River Indus, Brahmaputra and Ganges flow from Chinese territory of Tibet into India. As discussed earlier, Indian media and think tanks have already expressed their lower riparian anxieties and alleged China of pursuing hydro-hegemony. Similarly, </w:t>
      </w:r>
      <w:r w:rsidRPr="0024181C">
        <w:rPr>
          <w:rFonts w:asciiTheme="majorHAnsi" w:hAnsiTheme="majorHAnsi" w:cstheme="majorHAnsi"/>
          <w:u w:val="single"/>
        </w:rPr>
        <w:t>India is upper riparian to Pakistan and Bangladesh on the stated rivers.</w:t>
      </w:r>
      <w:r w:rsidRPr="0024181C">
        <w:rPr>
          <w:rFonts w:asciiTheme="majorHAnsi" w:hAnsiTheme="majorHAnsi" w:cstheme="majorHAnsi"/>
          <w:sz w:val="14"/>
          <w:szCs w:val="14"/>
        </w:rPr>
        <w:t xml:space="preserve"> Both the lower </w:t>
      </w:r>
      <w:proofErr w:type="spellStart"/>
      <w:r w:rsidRPr="0024181C">
        <w:rPr>
          <w:rFonts w:asciiTheme="majorHAnsi" w:hAnsiTheme="majorHAnsi" w:cstheme="majorHAnsi"/>
          <w:sz w:val="14"/>
          <w:szCs w:val="14"/>
        </w:rPr>
        <w:t>riparians</w:t>
      </w:r>
      <w:proofErr w:type="spellEnd"/>
      <w:r w:rsidRPr="0024181C">
        <w:rPr>
          <w:rFonts w:asciiTheme="majorHAnsi" w:hAnsiTheme="majorHAnsi" w:cstheme="majorHAnsi"/>
          <w:sz w:val="14"/>
          <w:szCs w:val="14"/>
        </w:rPr>
        <w:t xml:space="preserve"> of</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Pakistan and Bangladesh</w:t>
      </w:r>
      <w:r w:rsidRPr="0024181C">
        <w:rPr>
          <w:rFonts w:asciiTheme="majorHAnsi" w:hAnsiTheme="majorHAnsi" w:cstheme="majorHAnsi"/>
          <w:b/>
          <w:u w:val="single"/>
        </w:rPr>
        <w:t xml:space="preserve"> have </w:t>
      </w:r>
      <w:r w:rsidRPr="0024181C">
        <w:rPr>
          <w:rFonts w:asciiTheme="majorHAnsi" w:hAnsiTheme="majorHAnsi" w:cstheme="majorHAnsi"/>
          <w:b/>
          <w:highlight w:val="cyan"/>
          <w:u w:val="single"/>
        </w:rPr>
        <w:t xml:space="preserve">expressed displeasure with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Indian</w:t>
      </w:r>
      <w:r w:rsidRPr="0024181C">
        <w:rPr>
          <w:rFonts w:asciiTheme="majorHAnsi" w:hAnsiTheme="majorHAnsi" w:cstheme="majorHAnsi"/>
          <w:b/>
          <w:u w:val="single"/>
        </w:rPr>
        <w:t xml:space="preserve"> upstream </w:t>
      </w:r>
      <w:r w:rsidRPr="0024181C">
        <w:rPr>
          <w:rFonts w:asciiTheme="majorHAnsi" w:hAnsiTheme="majorHAnsi" w:cstheme="majorHAnsi"/>
          <w:b/>
          <w:highlight w:val="cyan"/>
          <w:u w:val="single"/>
        </w:rPr>
        <w:t>hydro-behavior</w:t>
      </w:r>
      <w:r w:rsidRPr="0024181C">
        <w:rPr>
          <w:rFonts w:asciiTheme="majorHAnsi" w:hAnsiTheme="majorHAnsi" w:cstheme="majorHAnsi"/>
          <w:b/>
          <w:u w:val="single"/>
        </w:rPr>
        <w:t>.</w:t>
      </w:r>
      <w:r w:rsidRPr="0024181C">
        <w:rPr>
          <w:rFonts w:asciiTheme="majorHAnsi" w:hAnsiTheme="majorHAnsi" w:cstheme="majorHAnsi"/>
          <w:sz w:val="14"/>
          <w:szCs w:val="14"/>
        </w:rPr>
        <w:t xml:space="preserve"> However, Pakistan in particular is vocal in this regard. </w:t>
      </w:r>
      <w:r w:rsidRPr="0024181C">
        <w:rPr>
          <w:rFonts w:asciiTheme="majorHAnsi" w:hAnsiTheme="majorHAnsi" w:cstheme="majorHAnsi"/>
          <w:u w:val="single"/>
        </w:rPr>
        <w:t>Pakistan has alleged India of storing and diverting</w:t>
      </w:r>
      <w:r w:rsidRPr="0024181C">
        <w:rPr>
          <w:rFonts w:asciiTheme="majorHAnsi" w:hAnsiTheme="majorHAnsi" w:cstheme="majorHAnsi"/>
          <w:sz w:val="14"/>
          <w:szCs w:val="14"/>
        </w:rPr>
        <w:t xml:space="preserve"> the </w:t>
      </w:r>
      <w:r w:rsidRPr="0024181C">
        <w:rPr>
          <w:rFonts w:asciiTheme="majorHAnsi" w:hAnsiTheme="majorHAnsi" w:cstheme="majorHAnsi"/>
          <w:u w:val="single"/>
        </w:rPr>
        <w:t xml:space="preserve">western rivers, entitled to Pakistan under the Indus Waters Treaty, to achieve </w:t>
      </w:r>
      <w:r w:rsidRPr="0024181C">
        <w:rPr>
          <w:rFonts w:asciiTheme="majorHAnsi" w:hAnsiTheme="majorHAnsi" w:cstheme="majorHAnsi"/>
          <w:b/>
          <w:u w:val="single"/>
        </w:rPr>
        <w:t>hydro-hegemony</w:t>
      </w:r>
      <w:r w:rsidRPr="0024181C">
        <w:rPr>
          <w:rFonts w:asciiTheme="majorHAnsi" w:hAnsiTheme="majorHAnsi" w:cstheme="majorHAnsi"/>
          <w:u w:val="single"/>
        </w:rPr>
        <w:t xml:space="preserve"> against downstream</w:t>
      </w:r>
      <w:r w:rsidRPr="0024181C">
        <w:rPr>
          <w:rFonts w:asciiTheme="majorHAnsi" w:hAnsiTheme="majorHAnsi" w:cstheme="majorHAnsi"/>
          <w:sz w:val="14"/>
          <w:szCs w:val="14"/>
        </w:rPr>
        <w:t xml:space="preserve"> arch-rival </w:t>
      </w:r>
      <w:r w:rsidRPr="0024181C">
        <w:rPr>
          <w:rFonts w:asciiTheme="majorHAnsi" w:hAnsiTheme="majorHAnsi" w:cstheme="majorHAnsi"/>
          <w:u w:val="single"/>
        </w:rPr>
        <w:t xml:space="preserve">Pakistan. </w:t>
      </w:r>
      <w:r w:rsidRPr="0024181C">
        <w:rPr>
          <w:rFonts w:asciiTheme="majorHAnsi" w:hAnsiTheme="majorHAnsi" w:cstheme="majorHAnsi"/>
          <w:b/>
          <w:highlight w:val="cyan"/>
          <w:u w:val="single"/>
        </w:rPr>
        <w:t>Pakistan fears</w:t>
      </w:r>
      <w:r w:rsidRPr="0024181C">
        <w:rPr>
          <w:rFonts w:asciiTheme="majorHAnsi" w:hAnsiTheme="majorHAnsi" w:cstheme="majorHAnsi"/>
          <w:b/>
          <w:u w:val="single"/>
        </w:rPr>
        <w:t xml:space="preserve"> that the </w:t>
      </w:r>
      <w:r w:rsidRPr="0024181C">
        <w:rPr>
          <w:rFonts w:asciiTheme="majorHAnsi" w:hAnsiTheme="majorHAnsi" w:cstheme="majorHAnsi"/>
          <w:b/>
          <w:highlight w:val="cyan"/>
          <w:u w:val="single"/>
        </w:rPr>
        <w:t>Indian dams</w:t>
      </w:r>
      <w:r w:rsidRPr="0024181C">
        <w:rPr>
          <w:rFonts w:asciiTheme="majorHAnsi" w:hAnsiTheme="majorHAnsi" w:cstheme="majorHAnsi"/>
          <w:sz w:val="14"/>
          <w:szCs w:val="14"/>
        </w:rPr>
        <w:t xml:space="preserve"> on the western rivers, </w:t>
      </w:r>
      <w:r w:rsidRPr="0024181C">
        <w:rPr>
          <w:rFonts w:asciiTheme="majorHAnsi" w:hAnsiTheme="majorHAnsi" w:cstheme="majorHAnsi"/>
          <w:u w:val="single"/>
        </w:rPr>
        <w:t>few</w:t>
      </w:r>
      <w:r w:rsidRPr="0024181C">
        <w:rPr>
          <w:rFonts w:asciiTheme="majorHAnsi" w:hAnsiTheme="majorHAnsi" w:cstheme="majorHAnsi"/>
          <w:sz w:val="14"/>
          <w:szCs w:val="14"/>
        </w:rPr>
        <w:t xml:space="preserve"> of them already </w:t>
      </w:r>
      <w:r w:rsidRPr="0024181C">
        <w:rPr>
          <w:rFonts w:asciiTheme="majorHAnsi" w:hAnsiTheme="majorHAnsi" w:cstheme="majorHAnsi"/>
          <w:u w:val="single"/>
        </w:rPr>
        <w:t xml:space="preserve">built and </w:t>
      </w:r>
      <w:r w:rsidRPr="0024181C">
        <w:rPr>
          <w:rFonts w:asciiTheme="majorHAnsi" w:hAnsiTheme="majorHAnsi" w:cstheme="majorHAnsi"/>
          <w:b/>
          <w:u w:val="single"/>
        </w:rPr>
        <w:t xml:space="preserve">many more yet to be built </w:t>
      </w:r>
      <w:r w:rsidRPr="0024181C">
        <w:rPr>
          <w:rFonts w:asciiTheme="majorHAnsi" w:hAnsiTheme="majorHAnsi" w:cstheme="majorHAnsi"/>
          <w:u w:val="single"/>
        </w:rPr>
        <w:t xml:space="preserve">could be a </w:t>
      </w:r>
      <w:r w:rsidRPr="0024181C">
        <w:rPr>
          <w:rFonts w:asciiTheme="majorHAnsi" w:hAnsiTheme="majorHAnsi" w:cstheme="majorHAnsi"/>
          <w:highlight w:val="cyan"/>
          <w:u w:val="single"/>
        </w:rPr>
        <w:t>source of</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downstream </w:t>
      </w:r>
      <w:r w:rsidRPr="0024181C">
        <w:rPr>
          <w:rFonts w:asciiTheme="majorHAnsi" w:hAnsiTheme="majorHAnsi" w:cstheme="majorHAnsi"/>
          <w:b/>
          <w:highlight w:val="cyan"/>
          <w:u w:val="single"/>
        </w:rPr>
        <w:t>Pakistan's economic and strategic vulnerabilities</w:t>
      </w:r>
      <w:r w:rsidRPr="0024181C">
        <w:rPr>
          <w:rFonts w:asciiTheme="majorHAnsi" w:hAnsiTheme="majorHAnsi" w:cstheme="majorHAnsi"/>
          <w:b/>
          <w:u w:val="single"/>
        </w:rPr>
        <w:t>.</w:t>
      </w:r>
      <w:r w:rsidRPr="0024181C">
        <w:rPr>
          <w:rFonts w:asciiTheme="majorHAnsi" w:hAnsiTheme="majorHAnsi" w:cstheme="majorHAnsi"/>
          <w:sz w:val="14"/>
          <w:szCs w:val="14"/>
        </w:rPr>
        <w:t xml:space="preserve"> </w:t>
      </w:r>
      <w:r w:rsidRPr="0024181C">
        <w:rPr>
          <w:rFonts w:asciiTheme="majorHAnsi" w:hAnsiTheme="majorHAnsi" w:cstheme="majorHAnsi"/>
          <w:u w:val="single"/>
        </w:rPr>
        <w:t>The dams will empower India to store water and use the same as a weapon against Pakistan.</w:t>
      </w:r>
      <w:r w:rsidRPr="0024181C">
        <w:rPr>
          <w:rFonts w:asciiTheme="majorHAnsi" w:hAnsiTheme="majorHAnsi" w:cstheme="majorHAnsi"/>
          <w:sz w:val="14"/>
          <w:szCs w:val="14"/>
        </w:rPr>
        <w:t xml:space="preserve"> The </w:t>
      </w:r>
      <w:r w:rsidRPr="0024181C">
        <w:rPr>
          <w:rFonts w:asciiTheme="majorHAnsi" w:hAnsiTheme="majorHAnsi" w:cstheme="majorHAnsi"/>
          <w:u w:val="single"/>
        </w:rPr>
        <w:t>stored waters could be used to destroy the agrarian</w:t>
      </w:r>
      <w:r w:rsidRPr="0024181C">
        <w:rPr>
          <w:rFonts w:asciiTheme="majorHAnsi" w:hAnsiTheme="majorHAnsi" w:cstheme="majorHAnsi"/>
          <w:sz w:val="14"/>
          <w:szCs w:val="14"/>
        </w:rPr>
        <w:t xml:space="preserve"> based </w:t>
      </w:r>
      <w:r w:rsidRPr="0024181C">
        <w:rPr>
          <w:rFonts w:asciiTheme="majorHAnsi" w:hAnsiTheme="majorHAnsi" w:cstheme="majorHAnsi"/>
          <w:u w:val="single"/>
        </w:rPr>
        <w:t>economy</w:t>
      </w:r>
      <w:r w:rsidRPr="0024181C">
        <w:rPr>
          <w:rFonts w:asciiTheme="majorHAnsi" w:hAnsiTheme="majorHAnsi" w:cstheme="majorHAnsi"/>
          <w:sz w:val="14"/>
          <w:szCs w:val="14"/>
        </w:rPr>
        <w:t xml:space="preserve"> of Pakistan </w:t>
      </w:r>
      <w:r w:rsidRPr="0024181C">
        <w:rPr>
          <w:rFonts w:asciiTheme="majorHAnsi" w:hAnsiTheme="majorHAnsi" w:cstheme="majorHAnsi"/>
          <w:u w:val="single"/>
        </w:rPr>
        <w:t>by</w:t>
      </w:r>
      <w:r w:rsidRPr="0024181C">
        <w:rPr>
          <w:rFonts w:asciiTheme="majorHAnsi" w:hAnsiTheme="majorHAnsi" w:cstheme="majorHAnsi"/>
          <w:sz w:val="14"/>
          <w:szCs w:val="14"/>
        </w:rPr>
        <w:t xml:space="preserve"> either </w:t>
      </w:r>
      <w:r w:rsidRPr="0024181C">
        <w:rPr>
          <w:rFonts w:asciiTheme="majorHAnsi" w:hAnsiTheme="majorHAnsi" w:cstheme="majorHAnsi"/>
          <w:u w:val="single"/>
        </w:rPr>
        <w:t>withholding waters or releasing the same to flood downstream</w:t>
      </w:r>
      <w:r w:rsidRPr="0024181C">
        <w:rPr>
          <w:rFonts w:asciiTheme="majorHAnsi" w:hAnsiTheme="majorHAnsi" w:cstheme="majorHAnsi"/>
          <w:sz w:val="14"/>
          <w:szCs w:val="14"/>
        </w:rPr>
        <w:t xml:space="preserve"> vast </w:t>
      </w:r>
      <w:r w:rsidRPr="0024181C">
        <w:rPr>
          <w:rFonts w:asciiTheme="majorHAnsi" w:hAnsiTheme="majorHAnsi" w:cstheme="majorHAnsi"/>
          <w:u w:val="single"/>
        </w:rPr>
        <w:t>agriculture</w:t>
      </w:r>
      <w:r w:rsidRPr="0024181C">
        <w:rPr>
          <w:rFonts w:asciiTheme="majorHAnsi" w:hAnsiTheme="majorHAnsi" w:cstheme="majorHAnsi"/>
          <w:sz w:val="14"/>
          <w:szCs w:val="14"/>
        </w:rPr>
        <w:t xml:space="preserve"> lands of Pakistan. </w:t>
      </w:r>
      <w:r w:rsidRPr="0024181C">
        <w:rPr>
          <w:rFonts w:asciiTheme="majorHAnsi" w:hAnsiTheme="majorHAnsi" w:cstheme="majorHAnsi"/>
          <w:u w:val="single"/>
        </w:rPr>
        <w:t>The</w:t>
      </w:r>
      <w:r w:rsidRPr="0024181C">
        <w:rPr>
          <w:rFonts w:asciiTheme="majorHAnsi" w:hAnsiTheme="majorHAnsi" w:cstheme="majorHAnsi"/>
          <w:sz w:val="14"/>
          <w:szCs w:val="14"/>
        </w:rPr>
        <w:t xml:space="preserve"> same </w:t>
      </w:r>
      <w:r w:rsidRPr="0024181C">
        <w:rPr>
          <w:rFonts w:asciiTheme="majorHAnsi" w:hAnsiTheme="majorHAnsi" w:cstheme="majorHAnsi"/>
          <w:u w:val="single"/>
        </w:rPr>
        <w:t>dams could pose strategic threat to Pakistan's territorial integrity</w:t>
      </w:r>
      <w:r w:rsidRPr="0024181C">
        <w:rPr>
          <w:rFonts w:asciiTheme="majorHAnsi" w:hAnsiTheme="majorHAnsi" w:cstheme="majorHAnsi"/>
          <w:sz w:val="14"/>
          <w:szCs w:val="14"/>
        </w:rPr>
        <w:t xml:space="preserve"> in two ways. First, </w:t>
      </w:r>
      <w:r w:rsidRPr="0024181C">
        <w:rPr>
          <w:rFonts w:asciiTheme="majorHAnsi" w:hAnsiTheme="majorHAnsi" w:cstheme="majorHAnsi"/>
          <w:u w:val="single"/>
        </w:rPr>
        <w:t xml:space="preserve">by withholding the waters through the dams, Pakistan's defense canals, </w:t>
      </w:r>
      <w:r w:rsidRPr="0024181C">
        <w:rPr>
          <w:rFonts w:asciiTheme="majorHAnsi" w:hAnsiTheme="majorHAnsi" w:cstheme="majorHAnsi"/>
          <w:sz w:val="14"/>
          <w:szCs w:val="14"/>
        </w:rPr>
        <w:t xml:space="preserve">built </w:t>
      </w:r>
      <w:r w:rsidRPr="0024181C">
        <w:rPr>
          <w:rFonts w:asciiTheme="majorHAnsi" w:hAnsiTheme="majorHAnsi" w:cstheme="majorHAnsi"/>
          <w:u w:val="single"/>
        </w:rPr>
        <w:t>on the eastern</w:t>
      </w:r>
      <w:r w:rsidRPr="0024181C">
        <w:rPr>
          <w:rFonts w:asciiTheme="majorHAnsi" w:hAnsiTheme="majorHAnsi" w:cstheme="majorHAnsi"/>
          <w:sz w:val="14"/>
          <w:szCs w:val="14"/>
        </w:rPr>
        <w:t xml:space="preserve"> India-Pakistan </w:t>
      </w:r>
      <w:r w:rsidRPr="0024181C">
        <w:rPr>
          <w:rFonts w:asciiTheme="majorHAnsi" w:hAnsiTheme="majorHAnsi" w:cstheme="majorHAnsi"/>
          <w:u w:val="single"/>
        </w:rPr>
        <w:t>border, could be turned futile and</w:t>
      </w:r>
      <w:r w:rsidRPr="0024181C">
        <w:rPr>
          <w:rFonts w:asciiTheme="majorHAnsi" w:hAnsiTheme="majorHAnsi" w:cstheme="majorHAnsi"/>
          <w:sz w:val="14"/>
          <w:szCs w:val="14"/>
        </w:rPr>
        <w:t xml:space="preserve"> easily </w:t>
      </w:r>
      <w:r w:rsidRPr="0024181C">
        <w:rPr>
          <w:rFonts w:asciiTheme="majorHAnsi" w:hAnsiTheme="majorHAnsi" w:cstheme="majorHAnsi"/>
          <w:u w:val="single"/>
        </w:rPr>
        <w:t>crossable. These canals</w:t>
      </w:r>
      <w:r w:rsidRPr="0024181C">
        <w:rPr>
          <w:rFonts w:asciiTheme="majorHAnsi" w:hAnsiTheme="majorHAnsi" w:cstheme="majorHAnsi"/>
          <w:sz w:val="14"/>
          <w:szCs w:val="14"/>
        </w:rPr>
        <w:t xml:space="preserve"> had served as Maginot Lines against the Indian attack on Pakistan in 1965 and had, thus, </w:t>
      </w:r>
      <w:r w:rsidRPr="0024181C">
        <w:rPr>
          <w:rFonts w:asciiTheme="majorHAnsi" w:hAnsiTheme="majorHAnsi" w:cstheme="majorHAnsi"/>
          <w:u w:val="single"/>
        </w:rPr>
        <w:t>served as a</w:t>
      </w:r>
      <w:r w:rsidRPr="0024181C">
        <w:rPr>
          <w:rFonts w:asciiTheme="majorHAnsi" w:hAnsiTheme="majorHAnsi" w:cstheme="majorHAnsi"/>
          <w:sz w:val="14"/>
          <w:szCs w:val="14"/>
        </w:rPr>
        <w:t xml:space="preserve"> strong </w:t>
      </w:r>
      <w:r w:rsidRPr="0024181C">
        <w:rPr>
          <w:rFonts w:asciiTheme="majorHAnsi" w:hAnsiTheme="majorHAnsi" w:cstheme="majorHAnsi"/>
          <w:u w:val="single"/>
        </w:rPr>
        <w:t>bulwark against</w:t>
      </w:r>
      <w:r w:rsidRPr="0024181C">
        <w:rPr>
          <w:rFonts w:asciiTheme="majorHAnsi" w:hAnsiTheme="majorHAnsi" w:cstheme="majorHAnsi"/>
          <w:sz w:val="14"/>
          <w:szCs w:val="14"/>
        </w:rPr>
        <w:t xml:space="preserve"> the </w:t>
      </w:r>
      <w:r w:rsidRPr="0024181C">
        <w:rPr>
          <w:rFonts w:asciiTheme="majorHAnsi" w:hAnsiTheme="majorHAnsi" w:cstheme="majorHAnsi"/>
          <w:u w:val="single"/>
        </w:rPr>
        <w:t>Indian invasion</w:t>
      </w:r>
      <w:r w:rsidRPr="0024181C">
        <w:rPr>
          <w:rFonts w:asciiTheme="majorHAnsi" w:hAnsiTheme="majorHAnsi" w:cstheme="majorHAnsi"/>
          <w:sz w:val="14"/>
          <w:szCs w:val="14"/>
        </w:rPr>
        <w:t xml:space="preserve"> (Nawaz, 2008). Two, </w:t>
      </w:r>
      <w:r w:rsidRPr="0024181C">
        <w:rPr>
          <w:rFonts w:asciiTheme="majorHAnsi" w:hAnsiTheme="majorHAnsi" w:cstheme="majorHAnsi"/>
          <w:u w:val="single"/>
        </w:rPr>
        <w:t>the Indian dams could be used to release waters in its natural</w:t>
      </w:r>
      <w:r w:rsidRPr="0024181C">
        <w:rPr>
          <w:rFonts w:asciiTheme="majorHAnsi" w:hAnsiTheme="majorHAnsi" w:cstheme="majorHAnsi"/>
          <w:sz w:val="14"/>
          <w:szCs w:val="14"/>
        </w:rPr>
        <w:t xml:space="preserve"> course of the western rivers </w:t>
      </w:r>
      <w:r w:rsidRPr="0024181C">
        <w:rPr>
          <w:rFonts w:asciiTheme="majorHAnsi" w:hAnsiTheme="majorHAnsi" w:cstheme="majorHAnsi"/>
          <w:u w:val="single"/>
        </w:rPr>
        <w:t>and trap Pakistani forces in between</w:t>
      </w:r>
      <w:r w:rsidRPr="0024181C">
        <w:rPr>
          <w:rFonts w:asciiTheme="majorHAnsi" w:hAnsiTheme="majorHAnsi" w:cstheme="majorHAnsi"/>
          <w:sz w:val="14"/>
          <w:szCs w:val="14"/>
        </w:rPr>
        <w:t xml:space="preserve"> the vast lands between </w:t>
      </w:r>
      <w:r w:rsidRPr="0024181C">
        <w:rPr>
          <w:rFonts w:asciiTheme="majorHAnsi" w:hAnsiTheme="majorHAnsi" w:cstheme="majorHAnsi"/>
          <w:u w:val="single"/>
        </w:rPr>
        <w:t>the rivers and,</w:t>
      </w:r>
      <w:r w:rsidRPr="0024181C">
        <w:rPr>
          <w:rFonts w:asciiTheme="majorHAnsi" w:hAnsiTheme="majorHAnsi" w:cstheme="majorHAnsi"/>
          <w:sz w:val="14"/>
          <w:szCs w:val="14"/>
        </w:rPr>
        <w:t xml:space="preserve"> thus, </w:t>
      </w:r>
      <w:r w:rsidRPr="0024181C">
        <w:rPr>
          <w:rFonts w:asciiTheme="majorHAnsi" w:hAnsiTheme="majorHAnsi" w:cstheme="majorHAnsi"/>
          <w:u w:val="single"/>
        </w:rPr>
        <w:t>reduce Pakistan's armed forces strategic maneuverability.</w:t>
      </w:r>
      <w:r w:rsidRPr="0024181C">
        <w:rPr>
          <w:rFonts w:asciiTheme="majorHAnsi" w:hAnsiTheme="majorHAnsi" w:cstheme="majorHAnsi"/>
          <w:sz w:val="14"/>
          <w:szCs w:val="14"/>
        </w:rPr>
        <w:t xml:space="preserve"> For Pakistan, the Indian assistance to Afghanistan's dams on the river Kabul is the extension of Indian hydro-hegemony from Kashmir to Kabul. In order to withstand any future Indian hydro-aggression of one kind or another, </w:t>
      </w:r>
      <w:r w:rsidRPr="0024181C">
        <w:rPr>
          <w:rFonts w:asciiTheme="majorHAnsi" w:hAnsiTheme="majorHAnsi" w:cstheme="majorHAnsi"/>
          <w:b/>
          <w:highlight w:val="cyan"/>
          <w:u w:val="single"/>
        </w:rPr>
        <w:t>Pakistan has added a strong hydrological dimension to its nuclear doctrine</w:t>
      </w:r>
      <w:r w:rsidRPr="0024181C">
        <w:rPr>
          <w:rFonts w:asciiTheme="majorHAnsi" w:hAnsiTheme="majorHAnsi" w:cstheme="majorHAnsi"/>
          <w:u w:val="single"/>
        </w:rPr>
        <w:t>.</w:t>
      </w:r>
      <w:r w:rsidRPr="0024181C">
        <w:rPr>
          <w:rFonts w:asciiTheme="majorHAnsi" w:hAnsiTheme="majorHAnsi" w:cstheme="majorHAnsi"/>
          <w:highlight w:val="cyan"/>
          <w:u w:val="single"/>
        </w:rPr>
        <w:t xml:space="preserve"> One of</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four nuclear red lines</w:t>
      </w:r>
      <w:r w:rsidRPr="0024181C">
        <w:rPr>
          <w:rFonts w:asciiTheme="majorHAnsi" w:hAnsiTheme="majorHAnsi" w:cstheme="majorHAnsi"/>
          <w:u w:val="single"/>
        </w:rPr>
        <w:t xml:space="preserve"> elaborated</w:t>
      </w:r>
      <w:r w:rsidRPr="0024181C">
        <w:rPr>
          <w:rFonts w:asciiTheme="majorHAnsi" w:hAnsiTheme="majorHAnsi" w:cstheme="majorHAnsi"/>
          <w:sz w:val="14"/>
          <w:szCs w:val="14"/>
        </w:rPr>
        <w:t xml:space="preserve"> in its nuclear</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is</w:t>
      </w:r>
      <w:r w:rsidRPr="0024181C">
        <w:rPr>
          <w:rFonts w:asciiTheme="majorHAnsi" w:hAnsiTheme="majorHAnsi" w:cstheme="majorHAnsi"/>
          <w:b/>
          <w:u w:val="single"/>
        </w:rPr>
        <w:t xml:space="preserve"> about Indian attempt at stemming the water flow into Pakistan.</w:t>
      </w:r>
      <w:r w:rsidRPr="0024181C">
        <w:rPr>
          <w:rFonts w:asciiTheme="majorHAnsi" w:hAnsiTheme="majorHAnsi" w:cstheme="majorHAnsi"/>
          <w:sz w:val="14"/>
          <w:szCs w:val="14"/>
        </w:rPr>
        <w:t xml:space="preserve"> Pakistan has made it clear that</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in case India stemmed the flow of water into Pakistan, it will retaliate with nuclear weapons</w:t>
      </w:r>
      <w:r w:rsidRPr="0024181C">
        <w:rPr>
          <w:rFonts w:asciiTheme="majorHAnsi" w:hAnsiTheme="majorHAnsi" w:cstheme="majorHAnsi"/>
          <w:sz w:val="14"/>
          <w:szCs w:val="14"/>
        </w:rPr>
        <w:t xml:space="preserve"> (Kumar-Sinha, 2008). </w:t>
      </w:r>
      <w:r w:rsidRPr="0024181C">
        <w:rPr>
          <w:rFonts w:asciiTheme="majorHAnsi" w:hAnsiTheme="majorHAnsi" w:cstheme="majorHAnsi"/>
          <w:u w:val="single"/>
        </w:rPr>
        <w:t>Political atmosphere</w:t>
      </w:r>
      <w:r w:rsidRPr="0024181C">
        <w:rPr>
          <w:rFonts w:asciiTheme="majorHAnsi" w:hAnsiTheme="majorHAnsi" w:cstheme="majorHAnsi"/>
          <w:sz w:val="14"/>
          <w:szCs w:val="14"/>
        </w:rPr>
        <w:t xml:space="preserve"> laced </w:t>
      </w:r>
      <w:r w:rsidRPr="0024181C">
        <w:rPr>
          <w:rFonts w:asciiTheme="majorHAnsi" w:hAnsiTheme="majorHAnsi" w:cstheme="majorHAnsi"/>
          <w:u w:val="single"/>
        </w:rPr>
        <w:t>with such strategic posturing</w:t>
      </w:r>
      <w:r w:rsidRPr="0024181C">
        <w:rPr>
          <w:rFonts w:asciiTheme="majorHAnsi" w:hAnsiTheme="majorHAnsi" w:cstheme="majorHAnsi"/>
          <w:sz w:val="14"/>
          <w:szCs w:val="14"/>
        </w:rPr>
        <w:t xml:space="preserve"> on the part of Pakistan </w:t>
      </w:r>
      <w:r w:rsidRPr="0024181C">
        <w:rPr>
          <w:rFonts w:asciiTheme="majorHAnsi" w:hAnsiTheme="majorHAnsi" w:cstheme="majorHAnsi"/>
          <w:u w:val="single"/>
        </w:rPr>
        <w:t>and Indian threats of stemming the water</w:t>
      </w:r>
      <w:r w:rsidRPr="0024181C">
        <w:rPr>
          <w:rFonts w:asciiTheme="majorHAnsi" w:hAnsiTheme="majorHAnsi" w:cstheme="majorHAnsi"/>
          <w:sz w:val="14"/>
          <w:szCs w:val="14"/>
        </w:rPr>
        <w:t xml:space="preserve">, and that too from a Premier, </w:t>
      </w:r>
      <w:r w:rsidRPr="0024181C">
        <w:rPr>
          <w:rFonts w:asciiTheme="majorHAnsi" w:hAnsiTheme="majorHAnsi" w:cstheme="majorHAnsi"/>
          <w:u w:val="single"/>
        </w:rPr>
        <w:t xml:space="preserve">leaves the water war thesis at the heart of the regional political terrain. </w:t>
      </w:r>
      <w:r w:rsidRPr="0024181C">
        <w:rPr>
          <w:rFonts w:asciiTheme="majorHAnsi" w:hAnsiTheme="majorHAnsi" w:cstheme="majorHAnsi"/>
          <w:sz w:val="14"/>
          <w:szCs w:val="14"/>
        </w:rPr>
        <w:t xml:space="preserve">Political atmosphere </w:t>
      </w:r>
      <w:r w:rsidRPr="0024181C">
        <w:rPr>
          <w:rFonts w:asciiTheme="majorHAnsi" w:hAnsiTheme="majorHAnsi" w:cstheme="majorHAnsi"/>
          <w:b/>
          <w:u w:val="single"/>
        </w:rPr>
        <w:t>South Asia is</w:t>
      </w:r>
      <w:r w:rsidRPr="0024181C">
        <w:rPr>
          <w:rFonts w:asciiTheme="majorHAnsi" w:hAnsiTheme="majorHAnsi" w:cstheme="majorHAnsi"/>
          <w:sz w:val="14"/>
          <w:szCs w:val="14"/>
        </w:rPr>
        <w:t xml:space="preserve"> a region </w:t>
      </w:r>
      <w:r w:rsidRPr="0024181C">
        <w:rPr>
          <w:rFonts w:asciiTheme="majorHAnsi" w:hAnsiTheme="majorHAnsi" w:cstheme="majorHAnsi"/>
          <w:b/>
          <w:u w:val="single"/>
        </w:rPr>
        <w:t>rampant with political trust deficit</w:t>
      </w:r>
      <w:r w:rsidRPr="0024181C">
        <w:rPr>
          <w:rFonts w:asciiTheme="majorHAnsi" w:hAnsiTheme="majorHAnsi" w:cstheme="majorHAnsi"/>
          <w:sz w:val="14"/>
          <w:szCs w:val="14"/>
        </w:rPr>
        <w:t xml:space="preserve"> on many fronts. I</w:t>
      </w:r>
      <w:r w:rsidRPr="0024181C">
        <w:rPr>
          <w:rFonts w:asciiTheme="majorHAnsi" w:hAnsiTheme="majorHAnsi" w:cstheme="majorHAnsi"/>
          <w:u w:val="single"/>
        </w:rPr>
        <w:t>ndia and Pakistan have many nettlesome political disputes</w:t>
      </w:r>
      <w:r w:rsidRPr="0024181C">
        <w:rPr>
          <w:rFonts w:asciiTheme="majorHAnsi" w:hAnsiTheme="majorHAnsi" w:cstheme="majorHAnsi"/>
          <w:sz w:val="14"/>
          <w:szCs w:val="14"/>
        </w:rPr>
        <w:t xml:space="preserve"> like </w:t>
      </w:r>
      <w:r w:rsidRPr="0024181C">
        <w:rPr>
          <w:rFonts w:asciiTheme="majorHAnsi" w:hAnsiTheme="majorHAnsi" w:cstheme="majorHAnsi"/>
          <w:u w:val="single"/>
        </w:rPr>
        <w:t>Kashmir</w:t>
      </w:r>
      <w:r w:rsidRPr="0024181C">
        <w:rPr>
          <w:rFonts w:asciiTheme="majorHAnsi" w:hAnsiTheme="majorHAnsi" w:cstheme="majorHAnsi"/>
          <w:sz w:val="14"/>
          <w:szCs w:val="14"/>
        </w:rPr>
        <w:t xml:space="preserve"> that had already triggered two total wars in 1948, in 1965 and one half-war in 1999, </w:t>
      </w:r>
      <w:r w:rsidRPr="0024181C">
        <w:rPr>
          <w:rFonts w:asciiTheme="majorHAnsi" w:hAnsiTheme="majorHAnsi" w:cstheme="majorHAnsi"/>
          <w:u w:val="single"/>
        </w:rPr>
        <w:t xml:space="preserve">Siachen Glacier, </w:t>
      </w:r>
      <w:proofErr w:type="spellStart"/>
      <w:r w:rsidRPr="0024181C">
        <w:rPr>
          <w:rFonts w:asciiTheme="majorHAnsi" w:hAnsiTheme="majorHAnsi" w:cstheme="majorHAnsi"/>
          <w:u w:val="single"/>
        </w:rPr>
        <w:t>Rann</w:t>
      </w:r>
      <w:proofErr w:type="spellEnd"/>
      <w:r w:rsidRPr="0024181C">
        <w:rPr>
          <w:rFonts w:asciiTheme="majorHAnsi" w:hAnsiTheme="majorHAnsi" w:cstheme="majorHAnsi"/>
          <w:u w:val="single"/>
        </w:rPr>
        <w:t xml:space="preserve"> of </w:t>
      </w:r>
      <w:proofErr w:type="spellStart"/>
      <w:r w:rsidRPr="0024181C">
        <w:rPr>
          <w:rFonts w:asciiTheme="majorHAnsi" w:hAnsiTheme="majorHAnsi" w:cstheme="majorHAnsi"/>
          <w:u w:val="single"/>
        </w:rPr>
        <w:t>Kach</w:t>
      </w:r>
      <w:proofErr w:type="spellEnd"/>
      <w:r w:rsidRPr="0024181C">
        <w:rPr>
          <w:rFonts w:asciiTheme="majorHAnsi" w:hAnsiTheme="majorHAnsi" w:cstheme="majorHAnsi"/>
          <w:u w:val="single"/>
        </w:rPr>
        <w:t>, and mutual allegations of involvement in cross border terrorism.</w:t>
      </w:r>
      <w:r w:rsidRPr="0024181C">
        <w:rPr>
          <w:rFonts w:asciiTheme="majorHAnsi" w:hAnsiTheme="majorHAnsi" w:cstheme="majorHAnsi"/>
          <w:sz w:val="14"/>
          <w:szCs w:val="14"/>
        </w:rPr>
        <w:t xml:space="preserve"> Similar political trust deficit reigns in India-Bangladesh and India-Nepal political disputes. Pakistan and Afghanistan are also lacking trust due to the Durand Line issue. China and India too are bound to compete and contest in the long run with many unresolved border disputes and mutual contradictory territorial claims. </w:t>
      </w:r>
      <w:r w:rsidRPr="0024181C">
        <w:rPr>
          <w:rFonts w:asciiTheme="majorHAnsi" w:hAnsiTheme="majorHAnsi" w:cstheme="majorHAnsi"/>
          <w:u w:val="single"/>
        </w:rPr>
        <w:t xml:space="preserve">All these issues have created a gulf of political trust deficit amongst the nations of South Asia and this lack of trust has spilled over unto water disputes as well. Unless </w:t>
      </w:r>
      <w:r w:rsidRPr="0024181C">
        <w:rPr>
          <w:rFonts w:asciiTheme="majorHAnsi" w:hAnsiTheme="majorHAnsi" w:cstheme="majorHAnsi"/>
          <w:u w:val="single"/>
        </w:rPr>
        <w:lastRenderedPageBreak/>
        <w:t>the</w:t>
      </w:r>
      <w:r w:rsidRPr="0024181C">
        <w:rPr>
          <w:rFonts w:asciiTheme="majorHAnsi" w:hAnsiTheme="majorHAnsi" w:cstheme="majorHAnsi"/>
          <w:sz w:val="14"/>
          <w:szCs w:val="14"/>
        </w:rPr>
        <w:t xml:space="preserve"> regional </w:t>
      </w:r>
      <w:r w:rsidRPr="0024181C">
        <w:rPr>
          <w:rFonts w:asciiTheme="majorHAnsi" w:hAnsiTheme="majorHAnsi" w:cstheme="majorHAnsi"/>
          <w:u w:val="single"/>
        </w:rPr>
        <w:t>political environment improves, water war thesis will remain relevant</w:t>
      </w:r>
      <w:r w:rsidRPr="0024181C">
        <w:rPr>
          <w:rFonts w:asciiTheme="majorHAnsi" w:hAnsiTheme="majorHAnsi" w:cstheme="majorHAnsi"/>
          <w:sz w:val="14"/>
          <w:szCs w:val="14"/>
        </w:rPr>
        <w:t xml:space="preserve"> in the international hydro politics of South Asia. Hydrological dimension of international political disputes Recent research on the hydro-politics of South Asia have discovered interesting hydrological dimension to the political disputes discussed in the preceding section. </w:t>
      </w:r>
      <w:r w:rsidRPr="0024181C">
        <w:rPr>
          <w:rFonts w:asciiTheme="majorHAnsi" w:hAnsiTheme="majorHAnsi" w:cstheme="majorHAnsi"/>
          <w:u w:val="single"/>
        </w:rPr>
        <w:t>The Kashmir dispute, for instance,</w:t>
      </w:r>
      <w:r w:rsidRPr="0024181C">
        <w:rPr>
          <w:rFonts w:asciiTheme="majorHAnsi" w:hAnsiTheme="majorHAnsi" w:cstheme="majorHAnsi"/>
          <w:sz w:val="14"/>
          <w:szCs w:val="14"/>
        </w:rPr>
        <w:t xml:space="preserve"> is projected in many facets as an ideological feud, a proxy war, a freedom movement, a case of state terrorism and many more. However, </w:t>
      </w:r>
      <w:r w:rsidRPr="0024181C">
        <w:rPr>
          <w:rFonts w:asciiTheme="majorHAnsi" w:hAnsiTheme="majorHAnsi" w:cstheme="majorHAnsi"/>
          <w:b/>
          <w:u w:val="single"/>
        </w:rPr>
        <w:t xml:space="preserve">it is the </w:t>
      </w:r>
      <w:r w:rsidRPr="0024181C">
        <w:rPr>
          <w:rFonts w:asciiTheme="majorHAnsi" w:hAnsiTheme="majorHAnsi" w:cstheme="majorHAnsi"/>
          <w:b/>
          <w:highlight w:val="cyan"/>
          <w:u w:val="single"/>
        </w:rPr>
        <w:t>waters of Kashmir</w:t>
      </w:r>
      <w:r w:rsidRPr="0024181C">
        <w:rPr>
          <w:rFonts w:asciiTheme="majorHAnsi" w:hAnsiTheme="majorHAnsi" w:cstheme="majorHAnsi"/>
          <w:b/>
          <w:u w:val="single"/>
        </w:rPr>
        <w:t xml:space="preserve"> that has </w:t>
      </w:r>
      <w:r w:rsidRPr="0024181C">
        <w:rPr>
          <w:rFonts w:asciiTheme="majorHAnsi" w:hAnsiTheme="majorHAnsi" w:cstheme="majorHAnsi"/>
          <w:b/>
          <w:highlight w:val="cyan"/>
          <w:u w:val="single"/>
        </w:rPr>
        <w:t xml:space="preserve">made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region</w:t>
      </w:r>
      <w:r w:rsidRPr="0024181C">
        <w:rPr>
          <w:rFonts w:asciiTheme="majorHAnsi" w:hAnsiTheme="majorHAnsi" w:cstheme="majorHAnsi"/>
          <w:b/>
          <w:u w:val="single"/>
        </w:rPr>
        <w:t xml:space="preserve"> of Kashmir </w:t>
      </w:r>
      <w:r w:rsidRPr="0024181C">
        <w:rPr>
          <w:rFonts w:asciiTheme="majorHAnsi" w:hAnsiTheme="majorHAnsi" w:cstheme="majorHAnsi"/>
          <w:b/>
          <w:highlight w:val="cyan"/>
          <w:u w:val="single"/>
        </w:rPr>
        <w:t>precious for both</w:t>
      </w:r>
      <w:r w:rsidRPr="0024181C">
        <w:rPr>
          <w:rFonts w:asciiTheme="majorHAnsi" w:hAnsiTheme="majorHAnsi" w:cstheme="majorHAnsi"/>
          <w:b/>
          <w:u w:val="single"/>
        </w:rPr>
        <w:t xml:space="preserve"> India and Pakistan.</w:t>
      </w:r>
      <w:r w:rsidRPr="0024181C">
        <w:rPr>
          <w:rFonts w:asciiTheme="majorHAnsi" w:hAnsiTheme="majorHAnsi" w:cstheme="majorHAnsi"/>
          <w:sz w:val="14"/>
          <w:szCs w:val="14"/>
        </w:rPr>
        <w:t xml:space="preserve"> It was, indeed, “not sheer coincidence” that a regular division of </w:t>
      </w:r>
      <w:r w:rsidRPr="0024181C">
        <w:rPr>
          <w:rFonts w:asciiTheme="majorHAnsi" w:hAnsiTheme="majorHAnsi" w:cstheme="majorHAnsi"/>
          <w:u w:val="single"/>
        </w:rPr>
        <w:t>Pakistani military entered Kashmir after the Indian</w:t>
      </w:r>
      <w:r w:rsidRPr="0024181C">
        <w:rPr>
          <w:rFonts w:asciiTheme="majorHAnsi" w:hAnsiTheme="majorHAnsi" w:cstheme="majorHAnsi"/>
          <w:sz w:val="14"/>
          <w:szCs w:val="14"/>
        </w:rPr>
        <w:t xml:space="preserve"> Punjab </w:t>
      </w:r>
      <w:r w:rsidRPr="0024181C">
        <w:rPr>
          <w:rFonts w:asciiTheme="majorHAnsi" w:hAnsiTheme="majorHAnsi" w:cstheme="majorHAnsi"/>
          <w:u w:val="single"/>
        </w:rPr>
        <w:t>government stem the flow of few of</w:t>
      </w:r>
      <w:r w:rsidRPr="0024181C">
        <w:rPr>
          <w:rFonts w:asciiTheme="majorHAnsi" w:hAnsiTheme="majorHAnsi" w:cstheme="majorHAnsi"/>
          <w:sz w:val="14"/>
          <w:szCs w:val="14"/>
        </w:rPr>
        <w:t xml:space="preserve"> the </w:t>
      </w:r>
      <w:r w:rsidRPr="0024181C">
        <w:rPr>
          <w:rFonts w:asciiTheme="majorHAnsi" w:hAnsiTheme="majorHAnsi" w:cstheme="majorHAnsi"/>
          <w:u w:val="single"/>
        </w:rPr>
        <w:t>canals flowing into Pakistan</w:t>
      </w:r>
      <w:r w:rsidRPr="0024181C">
        <w:rPr>
          <w:rFonts w:asciiTheme="majorHAnsi" w:hAnsiTheme="majorHAnsi" w:cstheme="majorHAnsi"/>
          <w:sz w:val="14"/>
          <w:szCs w:val="14"/>
        </w:rPr>
        <w:t xml:space="preserve"> on April 1, 1948 (</w:t>
      </w:r>
      <w:proofErr w:type="spellStart"/>
      <w:r w:rsidRPr="0024181C">
        <w:rPr>
          <w:rFonts w:asciiTheme="majorHAnsi" w:hAnsiTheme="majorHAnsi" w:cstheme="majorHAnsi"/>
          <w:sz w:val="14"/>
          <w:szCs w:val="14"/>
        </w:rPr>
        <w:t>Wirsing</w:t>
      </w:r>
      <w:proofErr w:type="spellEnd"/>
      <w:r w:rsidRPr="0024181C">
        <w:rPr>
          <w:rFonts w:asciiTheme="majorHAnsi" w:hAnsiTheme="majorHAnsi" w:cstheme="majorHAnsi"/>
          <w:sz w:val="14"/>
          <w:szCs w:val="14"/>
        </w:rPr>
        <w:t xml:space="preserve">, 2008). Similarly, Pakistan's proposal of dividing Kashmir across the </w:t>
      </w:r>
      <w:proofErr w:type="gramStart"/>
      <w:r w:rsidRPr="0024181C">
        <w:rPr>
          <w:rFonts w:asciiTheme="majorHAnsi" w:hAnsiTheme="majorHAnsi" w:cstheme="majorHAnsi"/>
          <w:sz w:val="14"/>
          <w:szCs w:val="14"/>
        </w:rPr>
        <w:t>Chenab river</w:t>
      </w:r>
      <w:proofErr w:type="gramEnd"/>
      <w:r w:rsidRPr="0024181C">
        <w:rPr>
          <w:rFonts w:asciiTheme="majorHAnsi" w:hAnsiTheme="majorHAnsi" w:cstheme="majorHAnsi"/>
          <w:sz w:val="14"/>
          <w:szCs w:val="14"/>
        </w:rPr>
        <w:t xml:space="preserve"> at many occasions from 1950s until Pervez Musharraf proposed Chenab formula speak volumes for the fact under discussion (Bisht, 2011). </w:t>
      </w:r>
      <w:r w:rsidRPr="0024181C">
        <w:rPr>
          <w:rFonts w:asciiTheme="majorHAnsi" w:hAnsiTheme="majorHAnsi" w:cstheme="majorHAnsi"/>
          <w:u w:val="single"/>
        </w:rPr>
        <w:t xml:space="preserve">Equally visible has the issue of immigration between India and Bangladesh a strong hydrological aspect. Indian stemming of waters through the </w:t>
      </w:r>
      <w:proofErr w:type="spellStart"/>
      <w:r w:rsidRPr="0024181C">
        <w:rPr>
          <w:rFonts w:asciiTheme="majorHAnsi" w:hAnsiTheme="majorHAnsi" w:cstheme="majorHAnsi"/>
          <w:u w:val="single"/>
        </w:rPr>
        <w:t>Farrakha</w:t>
      </w:r>
      <w:proofErr w:type="spellEnd"/>
      <w:r w:rsidRPr="0024181C">
        <w:rPr>
          <w:rFonts w:asciiTheme="majorHAnsi" w:hAnsiTheme="majorHAnsi" w:cstheme="majorHAnsi"/>
          <w:u w:val="single"/>
        </w:rPr>
        <w:t xml:space="preserve"> barrage has caused downstream effects on fisheries and agriculture and resultantly people are immigrating into India for livelihood.</w:t>
      </w:r>
      <w:r w:rsidRPr="0024181C">
        <w:rPr>
          <w:rFonts w:asciiTheme="majorHAnsi" w:hAnsiTheme="majorHAnsi" w:cstheme="majorHAnsi"/>
          <w:sz w:val="14"/>
          <w:szCs w:val="14"/>
        </w:rPr>
        <w:t xml:space="preserve"> The issue of </w:t>
      </w:r>
      <w:proofErr w:type="spellStart"/>
      <w:r w:rsidRPr="0024181C">
        <w:rPr>
          <w:rFonts w:asciiTheme="majorHAnsi" w:hAnsiTheme="majorHAnsi" w:cstheme="majorHAnsi"/>
          <w:sz w:val="14"/>
          <w:szCs w:val="14"/>
        </w:rPr>
        <w:t>Kalapani</w:t>
      </w:r>
      <w:proofErr w:type="spellEnd"/>
      <w:r w:rsidRPr="0024181C">
        <w:rPr>
          <w:rFonts w:asciiTheme="majorHAnsi" w:hAnsiTheme="majorHAnsi" w:cstheme="majorHAnsi"/>
          <w:sz w:val="14"/>
          <w:szCs w:val="14"/>
        </w:rPr>
        <w:t xml:space="preserve"> between India and Nepal also has a strong hydrological dimension. Dr </w:t>
      </w:r>
      <w:proofErr w:type="spellStart"/>
      <w:r w:rsidRPr="0024181C">
        <w:rPr>
          <w:rFonts w:asciiTheme="majorHAnsi" w:hAnsiTheme="majorHAnsi" w:cstheme="majorHAnsi"/>
          <w:sz w:val="14"/>
          <w:szCs w:val="14"/>
        </w:rPr>
        <w:t>Iram</w:t>
      </w:r>
      <w:proofErr w:type="spellEnd"/>
      <w:r w:rsidRPr="0024181C">
        <w:rPr>
          <w:rFonts w:asciiTheme="majorHAnsi" w:hAnsiTheme="majorHAnsi" w:cstheme="majorHAnsi"/>
          <w:sz w:val="14"/>
          <w:szCs w:val="14"/>
        </w:rPr>
        <w:t xml:space="preserve"> Khalid of the Department of Political Science at the University of Punjab has brought to fore this fact that the region of </w:t>
      </w:r>
      <w:proofErr w:type="spellStart"/>
      <w:r w:rsidRPr="0024181C">
        <w:rPr>
          <w:rFonts w:asciiTheme="majorHAnsi" w:hAnsiTheme="majorHAnsi" w:cstheme="majorHAnsi"/>
          <w:sz w:val="14"/>
          <w:szCs w:val="14"/>
        </w:rPr>
        <w:t>Kalapani</w:t>
      </w:r>
      <w:proofErr w:type="spellEnd"/>
      <w:r w:rsidRPr="0024181C">
        <w:rPr>
          <w:rFonts w:asciiTheme="majorHAnsi" w:hAnsiTheme="majorHAnsi" w:cstheme="majorHAnsi"/>
          <w:sz w:val="14"/>
          <w:szCs w:val="14"/>
        </w:rPr>
        <w:t xml:space="preserve"> is origin to many rivers thereby making the control of the region precious for both the states of India and Nepal (Khalid, 2010). </w:t>
      </w:r>
      <w:r w:rsidRPr="0024181C">
        <w:rPr>
          <w:rFonts w:asciiTheme="majorHAnsi" w:hAnsiTheme="majorHAnsi" w:cstheme="majorHAnsi"/>
          <w:u w:val="single"/>
        </w:rPr>
        <w:t xml:space="preserve">Therefore, </w:t>
      </w:r>
      <w:r w:rsidRPr="0024181C">
        <w:rPr>
          <w:rFonts w:asciiTheme="majorHAnsi" w:hAnsiTheme="majorHAnsi" w:cstheme="majorHAnsi"/>
          <w:highlight w:val="cyan"/>
          <w:u w:val="single"/>
        </w:rPr>
        <w:t>with looming water crises</w:t>
      </w:r>
      <w:r w:rsidRPr="0024181C">
        <w:rPr>
          <w:rFonts w:asciiTheme="majorHAnsi" w:hAnsiTheme="majorHAnsi" w:cstheme="majorHAnsi"/>
          <w:u w:val="single"/>
        </w:rPr>
        <w:t xml:space="preserve">, these </w:t>
      </w:r>
      <w:r w:rsidRPr="0024181C">
        <w:rPr>
          <w:rFonts w:asciiTheme="majorHAnsi" w:hAnsiTheme="majorHAnsi" w:cstheme="majorHAnsi"/>
          <w:highlight w:val="cyan"/>
          <w:u w:val="single"/>
        </w:rPr>
        <w:t xml:space="preserve">political disputes </w:t>
      </w:r>
      <w:r w:rsidRPr="0024181C">
        <w:rPr>
          <w:rFonts w:asciiTheme="majorHAnsi" w:hAnsiTheme="majorHAnsi" w:cstheme="majorHAnsi"/>
          <w:u w:val="single"/>
        </w:rPr>
        <w:t>have the potential to unfold itself more clearly in terms of water and thus</w:t>
      </w:r>
      <w:r w:rsidRPr="0024181C">
        <w:rPr>
          <w:rFonts w:asciiTheme="majorHAnsi" w:hAnsiTheme="majorHAnsi" w:cstheme="majorHAnsi"/>
          <w:highlight w:val="cyan"/>
          <w:u w:val="single"/>
        </w:rPr>
        <w:t xml:space="preserve"> </w:t>
      </w:r>
      <w:r w:rsidRPr="0024181C">
        <w:rPr>
          <w:rFonts w:asciiTheme="majorHAnsi" w:hAnsiTheme="majorHAnsi" w:cstheme="majorHAnsi"/>
          <w:b/>
          <w:highlight w:val="cyan"/>
          <w:u w:val="single"/>
        </w:rPr>
        <w:t>result in wars with clear water objectives and strategies.</w:t>
      </w:r>
    </w:p>
    <w:p w14:paraId="0AE326CE" w14:textId="77777777" w:rsidR="0080030B" w:rsidRPr="0024181C" w:rsidRDefault="0080030B" w:rsidP="0080030B">
      <w:pPr>
        <w:rPr>
          <w:rFonts w:asciiTheme="majorHAnsi" w:hAnsiTheme="majorHAnsi" w:cstheme="majorHAnsi"/>
          <w:b/>
        </w:rPr>
      </w:pPr>
      <w:r w:rsidRPr="0024181C">
        <w:rPr>
          <w:rFonts w:asciiTheme="majorHAnsi" w:hAnsiTheme="majorHAnsi" w:cstheme="majorHAnsi"/>
          <w:b/>
          <w:sz w:val="26"/>
          <w:szCs w:val="26"/>
        </w:rPr>
        <w:t xml:space="preserve">Causes </w:t>
      </w:r>
      <w:r w:rsidRPr="0024181C">
        <w:rPr>
          <w:rFonts w:asciiTheme="majorHAnsi" w:hAnsiTheme="majorHAnsi" w:cstheme="majorHAnsi"/>
          <w:b/>
          <w:sz w:val="26"/>
          <w:szCs w:val="26"/>
          <w:u w:val="single"/>
        </w:rPr>
        <w:t>Pakistan-India</w:t>
      </w:r>
      <w:r w:rsidRPr="0024181C">
        <w:rPr>
          <w:rFonts w:asciiTheme="majorHAnsi" w:hAnsiTheme="majorHAnsi" w:cstheme="majorHAnsi"/>
          <w:b/>
          <w:sz w:val="26"/>
          <w:szCs w:val="26"/>
        </w:rPr>
        <w:t xml:space="preserve"> water war</w:t>
      </w:r>
    </w:p>
    <w:p w14:paraId="47546435" w14:textId="77777777" w:rsidR="0080030B" w:rsidRPr="0024181C" w:rsidRDefault="0080030B" w:rsidP="0080030B">
      <w:pPr>
        <w:spacing w:before="15" w:after="180"/>
        <w:rPr>
          <w:rFonts w:asciiTheme="majorHAnsi" w:hAnsiTheme="majorHAnsi" w:cstheme="majorHAnsi"/>
        </w:rPr>
      </w:pPr>
      <w:r w:rsidRPr="0024181C">
        <w:rPr>
          <w:rFonts w:asciiTheme="majorHAnsi" w:hAnsiTheme="majorHAnsi" w:cstheme="majorHAnsi"/>
          <w:b/>
          <w:sz w:val="26"/>
          <w:szCs w:val="26"/>
        </w:rPr>
        <w:t>Umar, 16</w:t>
      </w:r>
      <w:r w:rsidRPr="0024181C">
        <w:rPr>
          <w:rFonts w:asciiTheme="majorHAnsi" w:hAnsiTheme="majorHAnsi" w:cstheme="majorHAnsi"/>
        </w:rPr>
        <w:t xml:space="preserve"> (Baba Umar, Kashmiri journalist. The piece is an excerpt of a research paper written during the author’s Chevening South Asia Journalism </w:t>
      </w:r>
      <w:proofErr w:type="spellStart"/>
      <w:r w:rsidRPr="0024181C">
        <w:rPr>
          <w:rFonts w:asciiTheme="majorHAnsi" w:hAnsiTheme="majorHAnsi" w:cstheme="majorHAnsi"/>
        </w:rPr>
        <w:t>Programme</w:t>
      </w:r>
      <w:proofErr w:type="spellEnd"/>
      <w:r w:rsidRPr="0024181C">
        <w:rPr>
          <w:rFonts w:asciiTheme="majorHAnsi" w:hAnsiTheme="majorHAnsi" w:cstheme="majorHAnsi"/>
        </w:rPr>
        <w:t xml:space="preserve"> (SAJP) fellowship in 2016, 6-9-2016, accessed on 8-9-2021, The Diplomat, "Kashmir: A Water War in the Making?", https://thediplomat.com/2016/06/kashmir-a-water-war-in-the-making/, HBisevac)</w:t>
      </w:r>
    </w:p>
    <w:p w14:paraId="0B952803" w14:textId="77777777" w:rsidR="0080030B" w:rsidRPr="0024181C" w:rsidRDefault="0080030B" w:rsidP="0080030B">
      <w:pPr>
        <w:spacing w:before="15" w:after="180"/>
        <w:rPr>
          <w:rFonts w:asciiTheme="majorHAnsi" w:hAnsiTheme="majorHAnsi" w:cstheme="majorHAnsi"/>
          <w:sz w:val="14"/>
          <w:szCs w:val="14"/>
        </w:rPr>
      </w:pPr>
      <w:r w:rsidRPr="0024181C">
        <w:rPr>
          <w:rFonts w:asciiTheme="majorHAnsi" w:hAnsiTheme="majorHAnsi" w:cstheme="majorHAnsi"/>
          <w:sz w:val="14"/>
          <w:szCs w:val="14"/>
        </w:rPr>
        <w:t xml:space="preserve">Today </w:t>
      </w:r>
      <w:r w:rsidRPr="0024181C">
        <w:rPr>
          <w:rFonts w:asciiTheme="majorHAnsi" w:hAnsiTheme="majorHAnsi" w:cstheme="majorHAnsi"/>
          <w:highlight w:val="cyan"/>
          <w:u w:val="single"/>
        </w:rPr>
        <w:t>Pakistan and India</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 xml:space="preserve">locked in a </w:t>
      </w:r>
      <w:r w:rsidRPr="0024181C">
        <w:rPr>
          <w:rFonts w:asciiTheme="majorHAnsi" w:hAnsiTheme="majorHAnsi" w:cstheme="majorHAnsi"/>
          <w:b/>
          <w:highlight w:val="cyan"/>
          <w:u w:val="single"/>
        </w:rPr>
        <w:t>bitter water conflict</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Though diplomatic exertions have prevented a major escalation, </w:t>
      </w:r>
      <w:r w:rsidRPr="0024181C">
        <w:rPr>
          <w:rFonts w:asciiTheme="majorHAnsi" w:hAnsiTheme="majorHAnsi" w:cstheme="majorHAnsi"/>
          <w:u w:val="single"/>
        </w:rPr>
        <w:t xml:space="preserve">both countries are </w:t>
      </w:r>
      <w:r w:rsidRPr="0024181C">
        <w:rPr>
          <w:rFonts w:asciiTheme="majorHAnsi" w:hAnsiTheme="majorHAnsi" w:cstheme="majorHAnsi"/>
          <w:highlight w:val="cyan"/>
          <w:u w:val="single"/>
        </w:rPr>
        <w:t xml:space="preserve">entangled </w:t>
      </w:r>
      <w:r w:rsidRPr="0024181C">
        <w:rPr>
          <w:rFonts w:asciiTheme="majorHAnsi" w:hAnsiTheme="majorHAnsi" w:cstheme="majorHAnsi"/>
          <w:b/>
          <w:highlight w:val="cyan"/>
          <w:u w:val="single"/>
        </w:rPr>
        <w:t>in legal battles</w:t>
      </w:r>
      <w:r w:rsidRPr="0024181C">
        <w:rPr>
          <w:rFonts w:asciiTheme="majorHAnsi" w:hAnsiTheme="majorHAnsi" w:cstheme="majorHAnsi"/>
          <w:highlight w:val="cyan"/>
          <w:u w:val="single"/>
        </w:rPr>
        <w:t xml:space="preserve"> as more</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dams and power </w:t>
      </w:r>
      <w:r w:rsidRPr="0024181C">
        <w:rPr>
          <w:rFonts w:asciiTheme="majorHAnsi" w:hAnsiTheme="majorHAnsi" w:cstheme="majorHAnsi"/>
          <w:b/>
          <w:highlight w:val="cyan"/>
          <w:u w:val="single"/>
        </w:rPr>
        <w:t>projects come up in Kashmir</w:t>
      </w:r>
      <w:r w:rsidRPr="0024181C">
        <w:rPr>
          <w:rFonts w:asciiTheme="majorHAnsi" w:hAnsiTheme="majorHAnsi" w:cstheme="majorHAnsi"/>
          <w:u w:val="single"/>
        </w:rPr>
        <w:t>.</w:t>
      </w:r>
      <w:r w:rsidRPr="0024181C">
        <w:rPr>
          <w:rFonts w:asciiTheme="majorHAnsi" w:hAnsiTheme="majorHAnsi" w:cstheme="majorHAnsi"/>
          <w:sz w:val="14"/>
          <w:szCs w:val="14"/>
        </w:rPr>
        <w:t xml:space="preserve"> In </w:t>
      </w:r>
      <w:r w:rsidRPr="0024181C">
        <w:rPr>
          <w:rFonts w:asciiTheme="majorHAnsi" w:hAnsiTheme="majorHAnsi" w:cstheme="majorHAnsi"/>
          <w:u w:val="single"/>
        </w:rPr>
        <w:t>Kashmir itself</w:t>
      </w:r>
      <w:r w:rsidRPr="0024181C">
        <w:rPr>
          <w:rFonts w:asciiTheme="majorHAnsi" w:hAnsiTheme="majorHAnsi" w:cstheme="majorHAnsi"/>
          <w:sz w:val="14"/>
          <w:szCs w:val="14"/>
        </w:rPr>
        <w:t xml:space="preserve">, politicians and civil society groups of all hues have been </w:t>
      </w:r>
      <w:r w:rsidRPr="0024181C">
        <w:rPr>
          <w:rFonts w:asciiTheme="majorHAnsi" w:hAnsiTheme="majorHAnsi" w:cstheme="majorHAnsi"/>
          <w:u w:val="single"/>
        </w:rPr>
        <w:t>demanding a review of IWT</w:t>
      </w:r>
      <w:r w:rsidRPr="0024181C">
        <w:rPr>
          <w:rFonts w:asciiTheme="majorHAnsi" w:hAnsiTheme="majorHAnsi" w:cstheme="majorHAnsi"/>
          <w:sz w:val="14"/>
          <w:szCs w:val="14"/>
        </w:rPr>
        <w:t xml:space="preserve">, which has been labeled “detrimental” to the region’s economy. </w:t>
      </w:r>
      <w:r w:rsidRPr="0024181C">
        <w:rPr>
          <w:rFonts w:asciiTheme="majorHAnsi" w:hAnsiTheme="majorHAnsi" w:cstheme="majorHAnsi"/>
          <w:highlight w:val="cyan"/>
          <w:u w:val="single"/>
        </w:rPr>
        <w:t xml:space="preserve">Pakistan and India </w:t>
      </w:r>
      <w:r w:rsidRPr="0024181C">
        <w:rPr>
          <w:rFonts w:asciiTheme="majorHAnsi" w:hAnsiTheme="majorHAnsi" w:cstheme="majorHAnsi"/>
          <w:u w:val="single"/>
        </w:rPr>
        <w:t xml:space="preserve">are </w:t>
      </w:r>
      <w:r w:rsidRPr="0024181C">
        <w:rPr>
          <w:rFonts w:asciiTheme="majorHAnsi" w:hAnsiTheme="majorHAnsi" w:cstheme="majorHAnsi"/>
          <w:b/>
          <w:highlight w:val="cyan"/>
          <w:u w:val="single"/>
        </w:rPr>
        <w:t>dangerously energy-starved</w:t>
      </w:r>
      <w:r w:rsidRPr="0024181C">
        <w:rPr>
          <w:rFonts w:asciiTheme="majorHAnsi" w:hAnsiTheme="majorHAnsi" w:cstheme="majorHAnsi"/>
          <w:u w:val="single"/>
        </w:rPr>
        <w:t xml:space="preserve"> and </w:t>
      </w:r>
      <w:r w:rsidRPr="0024181C">
        <w:rPr>
          <w:rFonts w:asciiTheme="majorHAnsi" w:hAnsiTheme="majorHAnsi" w:cstheme="majorHAnsi"/>
          <w:b/>
          <w:highlight w:val="cyan"/>
          <w:u w:val="single"/>
        </w:rPr>
        <w:t>nowhere close to</w:t>
      </w:r>
      <w:r w:rsidRPr="0024181C">
        <w:rPr>
          <w:rFonts w:asciiTheme="majorHAnsi" w:hAnsiTheme="majorHAnsi" w:cstheme="majorHAnsi"/>
          <w:b/>
          <w:u w:val="single"/>
        </w:rPr>
        <w:t xml:space="preserve"> an </w:t>
      </w:r>
      <w:r w:rsidRPr="0024181C">
        <w:rPr>
          <w:rFonts w:asciiTheme="majorHAnsi" w:hAnsiTheme="majorHAnsi" w:cstheme="majorHAnsi"/>
          <w:b/>
          <w:highlight w:val="cyan"/>
          <w:u w:val="single"/>
        </w:rPr>
        <w:t>agreement</w:t>
      </w:r>
      <w:r w:rsidRPr="0024181C">
        <w:rPr>
          <w:rFonts w:asciiTheme="majorHAnsi" w:hAnsiTheme="majorHAnsi" w:cstheme="majorHAnsi"/>
          <w:b/>
          <w:u w:val="single"/>
        </w:rPr>
        <w:t xml:space="preserve"> on</w:t>
      </w:r>
      <w:r w:rsidRPr="0024181C">
        <w:rPr>
          <w:rFonts w:asciiTheme="majorHAnsi" w:hAnsiTheme="majorHAnsi" w:cstheme="majorHAnsi"/>
          <w:u w:val="single"/>
        </w:rPr>
        <w:t xml:space="preserve"> disputed </w:t>
      </w:r>
      <w:r w:rsidRPr="0024181C">
        <w:rPr>
          <w:rFonts w:asciiTheme="majorHAnsi" w:hAnsiTheme="majorHAnsi" w:cstheme="majorHAnsi"/>
          <w:b/>
          <w:u w:val="single"/>
        </w:rPr>
        <w:t>Kashmir</w:t>
      </w:r>
      <w:r w:rsidRPr="0024181C">
        <w:rPr>
          <w:rFonts w:asciiTheme="majorHAnsi" w:hAnsiTheme="majorHAnsi" w:cstheme="majorHAnsi"/>
          <w:u w:val="single"/>
        </w:rPr>
        <w:t xml:space="preserve">. The intertwining impact of climate change and population pressures offer a forecast on their water conflict that is anything but encouraging. </w:t>
      </w:r>
      <w:r w:rsidRPr="0024181C">
        <w:rPr>
          <w:rFonts w:asciiTheme="majorHAnsi" w:hAnsiTheme="majorHAnsi" w:cstheme="majorHAnsi"/>
          <w:highlight w:val="cyan"/>
          <w:u w:val="single"/>
        </w:rPr>
        <w:t xml:space="preserve">Predictions that the </w:t>
      </w:r>
      <w:r w:rsidRPr="0024181C">
        <w:rPr>
          <w:rFonts w:asciiTheme="majorHAnsi" w:hAnsiTheme="majorHAnsi" w:cstheme="majorHAnsi"/>
          <w:b/>
          <w:highlight w:val="cyan"/>
          <w:u w:val="single"/>
        </w:rPr>
        <w:t>next major war will be over water</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common</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But is such a scenario realistic? Could both countries amicably end their water disputes?  Between 1905 and 1908, a Swedish explorer, Sven Hedin, became the first European to discover the mouth of the river Indus (or the Lion River) in Tibet’s </w:t>
      </w:r>
      <w:proofErr w:type="spellStart"/>
      <w:r w:rsidRPr="0024181C">
        <w:rPr>
          <w:rFonts w:asciiTheme="majorHAnsi" w:hAnsiTheme="majorHAnsi" w:cstheme="majorHAnsi"/>
          <w:sz w:val="14"/>
          <w:szCs w:val="14"/>
        </w:rPr>
        <w:t>Sangi</w:t>
      </w:r>
      <w:proofErr w:type="spellEnd"/>
      <w:r w:rsidRPr="0024181C">
        <w:rPr>
          <w:rFonts w:asciiTheme="majorHAnsi" w:hAnsiTheme="majorHAnsi" w:cstheme="majorHAnsi"/>
          <w:sz w:val="14"/>
          <w:szCs w:val="14"/>
        </w:rPr>
        <w:t xml:space="preserve">-Kabab area. Four decades later, the British divided the Indian subcontinent. The land division occurred without considering the irrigated boundaries. On April 1, 1948 India — taking advantage of its control over the headworks — cut off the supply of water in every canal that crossed into Pakistan. India briefly restored the flow at a price. In July 1951, Pakistan accused India of cutting water supplies to its </w:t>
      </w:r>
      <w:proofErr w:type="spellStart"/>
      <w:r w:rsidRPr="0024181C">
        <w:rPr>
          <w:rFonts w:asciiTheme="majorHAnsi" w:hAnsiTheme="majorHAnsi" w:cstheme="majorHAnsi"/>
          <w:sz w:val="14"/>
          <w:szCs w:val="14"/>
        </w:rPr>
        <w:t>Wagha</w:t>
      </w:r>
      <w:proofErr w:type="spellEnd"/>
      <w:r w:rsidRPr="0024181C">
        <w:rPr>
          <w:rFonts w:asciiTheme="majorHAnsi" w:hAnsiTheme="majorHAnsi" w:cstheme="majorHAnsi"/>
          <w:sz w:val="14"/>
          <w:szCs w:val="14"/>
        </w:rPr>
        <w:t xml:space="preserve"> and </w:t>
      </w:r>
      <w:proofErr w:type="spellStart"/>
      <w:r w:rsidRPr="0024181C">
        <w:rPr>
          <w:rFonts w:asciiTheme="majorHAnsi" w:hAnsiTheme="majorHAnsi" w:cstheme="majorHAnsi"/>
          <w:sz w:val="14"/>
          <w:szCs w:val="14"/>
        </w:rPr>
        <w:t>Bhaun</w:t>
      </w:r>
      <w:proofErr w:type="spellEnd"/>
      <w:r w:rsidRPr="0024181C">
        <w:rPr>
          <w:rFonts w:asciiTheme="majorHAnsi" w:hAnsiTheme="majorHAnsi" w:cstheme="majorHAnsi"/>
          <w:sz w:val="14"/>
          <w:szCs w:val="14"/>
        </w:rPr>
        <w:t xml:space="preserve"> villages. Both sides traded accusations until David Lilienthal, who had won preeminence in the United States as head of the seven-state Tennessee Valley Authority (TVA) made a trip to India and Pakistan. Lilienthal described the dispute as “a Punjab powder keg” in his articles about the trip. He observed: “No army, with bombs and shellfire could devastate a land as thoroughly as Pakistan could be devastated by the simple expedient of India’s permanently shutting off the sources of water that keep the fields and the people of Pakistan alive. India has never threatened such a drastic step… but the power is there nonetheless.” The interlocutor proposed that the whole Indus system be developed as a unit while a corporation — with representation from both sides and the World Bank — worked out an operating scheme for storing and distributing water. A month later, the World Bank offered its “good offices” in mediating between Pakistan and India. But as negotiations continued, it became clear that Lilienthal’s idea of involving “brothers” on a common project had ignored the endless hostility between both sides. The waters would have to be split instead. The World Bank in 1954 proposed that Pakistan be given the waters of the three western rivers and India the Indus’ three eastern tributaries. Hiccups continued until both sides agreed to sign a water-sharing agreement in 1960. The vice president of the World Bank, William A.B </w:t>
      </w:r>
      <w:proofErr w:type="spellStart"/>
      <w:r w:rsidRPr="0024181C">
        <w:rPr>
          <w:rFonts w:asciiTheme="majorHAnsi" w:hAnsiTheme="majorHAnsi" w:cstheme="majorHAnsi"/>
          <w:sz w:val="14"/>
          <w:szCs w:val="14"/>
        </w:rPr>
        <w:t>Iliff</w:t>
      </w:r>
      <w:proofErr w:type="spellEnd"/>
      <w:r w:rsidRPr="0024181C">
        <w:rPr>
          <w:rFonts w:asciiTheme="majorHAnsi" w:hAnsiTheme="majorHAnsi" w:cstheme="majorHAnsi"/>
          <w:sz w:val="14"/>
          <w:szCs w:val="14"/>
        </w:rPr>
        <w:t xml:space="preserve">, would later remember using “cajolery” to press both sides. The treaty allocates entire rivers and tributaries, instead of water volume, and has remained relatively intact for over 50 years. However, the IWT’s long-term effectiveness is uncertain in light of Pakistan-India tensions over Kashmir. There is doubt whether IWT can address India’s mounting use of the waters for hydroelectricity and Pakistan’s growing need of the same waters for agriculture. Pakistan-based Arshad H Abbasi, a trans-boundary water expert, tells me there are some serious emerging violations of IWT “as India plan to construct 155 hydropower projects in Kashmir” and that “India isn’t sharing any information pertaining to the detail design, structural drawings, and design calculations of the upcoming projects.” India began building major hydropower projects in Kashmir in 1970s and now has 33 projects at various stages of completion on the rivers in Kashmir. Currently, the most controversial dam project is the proposed </w:t>
      </w:r>
      <w:proofErr w:type="gramStart"/>
      <w:r w:rsidRPr="0024181C">
        <w:rPr>
          <w:rFonts w:asciiTheme="majorHAnsi" w:hAnsiTheme="majorHAnsi" w:cstheme="majorHAnsi"/>
          <w:sz w:val="14"/>
          <w:szCs w:val="14"/>
        </w:rPr>
        <w:t>330 megawatt</w:t>
      </w:r>
      <w:proofErr w:type="gramEnd"/>
      <w:r w:rsidRPr="0024181C">
        <w:rPr>
          <w:rFonts w:asciiTheme="majorHAnsi" w:hAnsiTheme="majorHAnsi" w:cstheme="majorHAnsi"/>
          <w:sz w:val="14"/>
          <w:szCs w:val="14"/>
        </w:rPr>
        <w:t xml:space="preserve"> dam on the Kishanganga River (also called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 in Pakistan-administered Kashmir), a tributary of the Indus. Its construction began in 2007 and is almost complete. The waters are to be diverted through a </w:t>
      </w:r>
      <w:proofErr w:type="gramStart"/>
      <w:r w:rsidRPr="0024181C">
        <w:rPr>
          <w:rFonts w:asciiTheme="majorHAnsi" w:hAnsiTheme="majorHAnsi" w:cstheme="majorHAnsi"/>
          <w:sz w:val="14"/>
          <w:szCs w:val="14"/>
        </w:rPr>
        <w:t>24 kilometer</w:t>
      </w:r>
      <w:proofErr w:type="gramEnd"/>
      <w:r w:rsidRPr="0024181C">
        <w:rPr>
          <w:rFonts w:asciiTheme="majorHAnsi" w:hAnsiTheme="majorHAnsi" w:cstheme="majorHAnsi"/>
          <w:sz w:val="14"/>
          <w:szCs w:val="14"/>
        </w:rPr>
        <w:t xml:space="preserve"> tunnel for power production and the rest of the water flow is supposed to join the </w:t>
      </w:r>
      <w:proofErr w:type="spellStart"/>
      <w:r w:rsidRPr="0024181C">
        <w:rPr>
          <w:rFonts w:asciiTheme="majorHAnsi" w:hAnsiTheme="majorHAnsi" w:cstheme="majorHAnsi"/>
          <w:sz w:val="14"/>
          <w:szCs w:val="14"/>
        </w:rPr>
        <w:t>Wullar</w:t>
      </w:r>
      <w:proofErr w:type="spellEnd"/>
      <w:r w:rsidRPr="0024181C">
        <w:rPr>
          <w:rFonts w:asciiTheme="majorHAnsi" w:hAnsiTheme="majorHAnsi" w:cstheme="majorHAnsi"/>
          <w:sz w:val="14"/>
          <w:szCs w:val="14"/>
        </w:rPr>
        <w:t xml:space="preserve"> Lake and ultimately run through Jhelum to Muzaffarabad (in Pakistan-administered Kashmir) — dodging the 213 km long </w:t>
      </w:r>
      <w:proofErr w:type="spellStart"/>
      <w:r w:rsidRPr="0024181C">
        <w:rPr>
          <w:rFonts w:asciiTheme="majorHAnsi" w:hAnsiTheme="majorHAnsi" w:cstheme="majorHAnsi"/>
          <w:sz w:val="14"/>
          <w:szCs w:val="14"/>
        </w:rPr>
        <w:t>Neelum</w:t>
      </w:r>
      <w:proofErr w:type="spellEnd"/>
      <w:r w:rsidRPr="0024181C">
        <w:rPr>
          <w:rFonts w:asciiTheme="majorHAnsi" w:hAnsiTheme="majorHAnsi" w:cstheme="majorHAnsi"/>
          <w:sz w:val="14"/>
          <w:szCs w:val="14"/>
        </w:rPr>
        <w:t xml:space="preserve">, on which Pakistan is also building its own </w:t>
      </w:r>
      <w:proofErr w:type="spellStart"/>
      <w:r w:rsidRPr="0024181C">
        <w:rPr>
          <w:rFonts w:asciiTheme="majorHAnsi" w:hAnsiTheme="majorHAnsi" w:cstheme="majorHAnsi"/>
          <w:sz w:val="14"/>
          <w:szCs w:val="14"/>
        </w:rPr>
        <w:lastRenderedPageBreak/>
        <w:t>Neelum</w:t>
      </w:r>
      <w:proofErr w:type="spellEnd"/>
      <w:r w:rsidRPr="0024181C">
        <w:rPr>
          <w:rFonts w:asciiTheme="majorHAnsi" w:hAnsiTheme="majorHAnsi" w:cstheme="majorHAnsi"/>
          <w:sz w:val="14"/>
          <w:szCs w:val="14"/>
        </w:rPr>
        <w:t xml:space="preserve">-Jhelum Hydro-Electric Project (NJHEP). Pakistan has also objections regarding the 850 MW Rattle hydropower project on </w:t>
      </w:r>
      <w:proofErr w:type="gramStart"/>
      <w:r w:rsidRPr="0024181C">
        <w:rPr>
          <w:rFonts w:asciiTheme="majorHAnsi" w:hAnsiTheme="majorHAnsi" w:cstheme="majorHAnsi"/>
          <w:sz w:val="14"/>
          <w:szCs w:val="14"/>
        </w:rPr>
        <w:t>Chenab river</w:t>
      </w:r>
      <w:proofErr w:type="gramEnd"/>
      <w:r w:rsidRPr="0024181C">
        <w:rPr>
          <w:rFonts w:asciiTheme="majorHAnsi" w:hAnsiTheme="majorHAnsi" w:cstheme="majorHAnsi"/>
          <w:sz w:val="14"/>
          <w:szCs w:val="14"/>
        </w:rPr>
        <w:t xml:space="preserve">, which Islamabad says involves faulty designs. Earlier in 2013, the International Court of Arbitration decided that “India shall release a minimum flow of 9 </w:t>
      </w:r>
      <w:proofErr w:type="spellStart"/>
      <w:r w:rsidRPr="0024181C">
        <w:rPr>
          <w:rFonts w:asciiTheme="majorHAnsi" w:hAnsiTheme="majorHAnsi" w:cstheme="majorHAnsi"/>
          <w:sz w:val="14"/>
          <w:szCs w:val="14"/>
        </w:rPr>
        <w:t>cumecs</w:t>
      </w:r>
      <w:proofErr w:type="spellEnd"/>
      <w:r w:rsidRPr="0024181C">
        <w:rPr>
          <w:rFonts w:asciiTheme="majorHAnsi" w:hAnsiTheme="majorHAnsi" w:cstheme="majorHAnsi"/>
          <w:sz w:val="14"/>
          <w:szCs w:val="14"/>
        </w:rPr>
        <w:t xml:space="preserve"> [cubic meters per second] into the river below the KHEP [Kishanganga Hydroelectric Plant] at all times.” The judgment also dictated that “[a]t any time at which the daily average flow in the river immediately upstream of the KHEP is less than 9 </w:t>
      </w:r>
      <w:proofErr w:type="spellStart"/>
      <w:r w:rsidRPr="0024181C">
        <w:rPr>
          <w:rFonts w:asciiTheme="majorHAnsi" w:hAnsiTheme="majorHAnsi" w:cstheme="majorHAnsi"/>
          <w:sz w:val="14"/>
          <w:szCs w:val="14"/>
        </w:rPr>
        <w:t>cumecs</w:t>
      </w:r>
      <w:proofErr w:type="spellEnd"/>
      <w:r w:rsidRPr="0024181C">
        <w:rPr>
          <w:rFonts w:asciiTheme="majorHAnsi" w:hAnsiTheme="majorHAnsi" w:cstheme="majorHAnsi"/>
          <w:sz w:val="14"/>
          <w:szCs w:val="14"/>
        </w:rPr>
        <w:t xml:space="preserve">, India shall release 100 percent of the daily average flow.” While media and officials on both sides hailed their respective countries for winning this case, late South African water expert John Briscoe observed that India “has won the battle, but … lost a far more important war.” </w:t>
      </w:r>
      <w:r w:rsidRPr="0024181C">
        <w:rPr>
          <w:rFonts w:asciiTheme="majorHAnsi" w:hAnsiTheme="majorHAnsi" w:cstheme="majorHAnsi"/>
          <w:u w:val="single"/>
        </w:rPr>
        <w:t xml:space="preserve">The </w:t>
      </w:r>
      <w:r w:rsidRPr="0024181C">
        <w:rPr>
          <w:rFonts w:asciiTheme="majorHAnsi" w:hAnsiTheme="majorHAnsi" w:cstheme="majorHAnsi"/>
          <w:b/>
          <w:u w:val="single"/>
        </w:rPr>
        <w:t>rush to meet</w:t>
      </w:r>
      <w:r w:rsidRPr="0024181C">
        <w:rPr>
          <w:rFonts w:asciiTheme="majorHAnsi" w:hAnsiTheme="majorHAnsi" w:cstheme="majorHAnsi"/>
          <w:b/>
          <w:highlight w:val="cyan"/>
          <w:u w:val="single"/>
        </w:rPr>
        <w:t xml:space="preserve"> energy demand</w:t>
      </w:r>
      <w:r w:rsidRPr="0024181C">
        <w:rPr>
          <w:rFonts w:asciiTheme="majorHAnsi" w:hAnsiTheme="majorHAnsi" w:cstheme="majorHAnsi"/>
          <w:highlight w:val="cyan"/>
          <w:u w:val="single"/>
        </w:rPr>
        <w:t xml:space="preserve"> </w:t>
      </w:r>
      <w:r w:rsidRPr="0024181C">
        <w:rPr>
          <w:rFonts w:asciiTheme="majorHAnsi" w:hAnsiTheme="majorHAnsi" w:cstheme="majorHAnsi"/>
          <w:u w:val="single"/>
        </w:rPr>
        <w:t xml:space="preserve">through hydropower is occurring in both countries amid shortages of adequate access to energy. The number of dams under construction and their management are a </w:t>
      </w:r>
      <w:r w:rsidRPr="0024181C">
        <w:rPr>
          <w:rFonts w:asciiTheme="majorHAnsi" w:hAnsiTheme="majorHAnsi" w:cstheme="majorHAnsi"/>
          <w:b/>
          <w:highlight w:val="cyan"/>
          <w:u w:val="single"/>
        </w:rPr>
        <w:t>source of significant bilateral tension</w:t>
      </w:r>
      <w:r w:rsidRPr="0024181C">
        <w:rPr>
          <w:rFonts w:asciiTheme="majorHAnsi" w:hAnsiTheme="majorHAnsi" w:cstheme="majorHAnsi"/>
          <w:u w:val="single"/>
        </w:rPr>
        <w:t xml:space="preserve">. Briscoe argued that if India builds all its planned projects </w:t>
      </w:r>
      <w:r w:rsidRPr="0024181C">
        <w:rPr>
          <w:rFonts w:asciiTheme="majorHAnsi" w:hAnsiTheme="majorHAnsi" w:cstheme="majorHAnsi"/>
          <w:sz w:val="14"/>
          <w:szCs w:val="14"/>
        </w:rPr>
        <w:t>on the Indus, New Delhi</w:t>
      </w:r>
      <w:r w:rsidRPr="0024181C">
        <w:rPr>
          <w:rFonts w:asciiTheme="majorHAnsi" w:hAnsiTheme="majorHAnsi" w:cstheme="majorHAnsi"/>
          <w:u w:val="single"/>
        </w:rPr>
        <w:t xml:space="preserve"> will be capable of holding up about a month’s worth of river flow during Pakistan’s critical dry season, “enough to wreck an entire planting season,”</w:t>
      </w:r>
      <w:r w:rsidRPr="0024181C">
        <w:rPr>
          <w:rFonts w:asciiTheme="majorHAnsi" w:hAnsiTheme="majorHAnsi" w:cstheme="majorHAnsi"/>
          <w:sz w:val="14"/>
          <w:szCs w:val="14"/>
        </w:rPr>
        <w:t xml:space="preserve"> as the New York Times put it after interviewing Briscoe. </w:t>
      </w:r>
      <w:r w:rsidRPr="0024181C">
        <w:rPr>
          <w:rFonts w:asciiTheme="majorHAnsi" w:hAnsiTheme="majorHAnsi" w:cstheme="majorHAnsi"/>
          <w:u w:val="single"/>
        </w:rPr>
        <w:t>“The treaty worked well in the past, mostly because the Indians weren’t building anything,”</w:t>
      </w:r>
      <w:r w:rsidRPr="0024181C">
        <w:rPr>
          <w:rFonts w:asciiTheme="majorHAnsi" w:hAnsiTheme="majorHAnsi" w:cstheme="majorHAnsi"/>
          <w:sz w:val="14"/>
          <w:szCs w:val="14"/>
        </w:rPr>
        <w:t xml:space="preserve"> Briscoe told the Times.</w:t>
      </w:r>
      <w:r w:rsidRPr="0024181C">
        <w:rPr>
          <w:rFonts w:asciiTheme="majorHAnsi" w:hAnsiTheme="majorHAnsi" w:cstheme="majorHAnsi"/>
          <w:u w:val="single"/>
        </w:rPr>
        <w:t xml:space="preserve"> “This is a </w:t>
      </w:r>
      <w:r w:rsidRPr="0024181C">
        <w:rPr>
          <w:rFonts w:asciiTheme="majorHAnsi" w:hAnsiTheme="majorHAnsi" w:cstheme="majorHAnsi"/>
          <w:b/>
          <w:u w:val="single"/>
        </w:rPr>
        <w:t>completely different ballgame</w:t>
      </w:r>
      <w:r w:rsidRPr="0024181C">
        <w:rPr>
          <w:rFonts w:asciiTheme="majorHAnsi" w:hAnsiTheme="majorHAnsi" w:cstheme="majorHAnsi"/>
          <w:u w:val="single"/>
        </w:rPr>
        <w:t>. Now there’s a whole battery of these hydro projects.”</w:t>
      </w:r>
      <w:r w:rsidRPr="0024181C">
        <w:rPr>
          <w:rFonts w:asciiTheme="majorHAnsi" w:hAnsiTheme="majorHAnsi" w:cstheme="majorHAnsi"/>
          <w:sz w:val="14"/>
          <w:szCs w:val="14"/>
        </w:rPr>
        <w:t xml:space="preserve"> </w:t>
      </w:r>
      <w:r w:rsidRPr="0024181C">
        <w:rPr>
          <w:rFonts w:asciiTheme="majorHAnsi" w:hAnsiTheme="majorHAnsi" w:cstheme="majorHAnsi"/>
          <w:b/>
          <w:u w:val="single"/>
        </w:rPr>
        <w:t>Mistrust threatens IWT’s stability</w:t>
      </w:r>
      <w:r w:rsidRPr="0024181C">
        <w:rPr>
          <w:rFonts w:asciiTheme="majorHAnsi" w:hAnsiTheme="majorHAnsi" w:cstheme="majorHAnsi"/>
          <w:u w:val="single"/>
        </w:rPr>
        <w:t>. Any perceived decrease in the flow of waters augments this mistrust</w:t>
      </w:r>
      <w:r w:rsidRPr="0024181C">
        <w:rPr>
          <w:rFonts w:asciiTheme="majorHAnsi" w:hAnsiTheme="majorHAnsi" w:cstheme="majorHAnsi"/>
          <w:sz w:val="14"/>
          <w:szCs w:val="14"/>
        </w:rPr>
        <w:t>, no matter whether caused by India’s activities or climate change.</w:t>
      </w:r>
      <w:r w:rsidRPr="0024181C">
        <w:rPr>
          <w:rFonts w:asciiTheme="majorHAnsi" w:hAnsiTheme="majorHAnsi" w:cstheme="majorHAnsi"/>
          <w:u w:val="single"/>
        </w:rPr>
        <w:t xml:space="preserve"> </w:t>
      </w:r>
      <w:r w:rsidRPr="0024181C">
        <w:rPr>
          <w:rFonts w:asciiTheme="majorHAnsi" w:hAnsiTheme="majorHAnsi" w:cstheme="majorHAnsi"/>
          <w:sz w:val="14"/>
          <w:szCs w:val="14"/>
        </w:rPr>
        <w:t xml:space="preserve">The Economist argues that the Indian bureaucrats fuel these fears with “obsessive secrecy” about water data. Climate change threatens Kashmir, already worn-out by the armed conflict between over half a million Indian soldiers and about a dozen rebel groups fighting for independence or merger of the territory with Pakistan. “Climate change indicators are quite loud and clear in the region and have impacted the snow and glacier resources in the upper Indus,” glaciologist Shakil Ahmad </w:t>
      </w:r>
      <w:proofErr w:type="spellStart"/>
      <w:r w:rsidRPr="0024181C">
        <w:rPr>
          <w:rFonts w:asciiTheme="majorHAnsi" w:hAnsiTheme="majorHAnsi" w:cstheme="majorHAnsi"/>
          <w:sz w:val="14"/>
          <w:szCs w:val="14"/>
        </w:rPr>
        <w:t>Romshoo</w:t>
      </w:r>
      <w:proofErr w:type="spellEnd"/>
      <w:r w:rsidRPr="0024181C">
        <w:rPr>
          <w:rFonts w:asciiTheme="majorHAnsi" w:hAnsiTheme="majorHAnsi" w:cstheme="majorHAnsi"/>
          <w:sz w:val="14"/>
          <w:szCs w:val="14"/>
        </w:rPr>
        <w:t xml:space="preserve"> tells me. The Indus supports about 90 percent of Pakistan’s agriculture. Scientists say a number of glaciers in the area are rapidly receding due to climate change. The large-scale human intervention in the form of unorganized pilgrimages and mindless tourism too is upping the temperatures, resulting in the fast melting of glaciers. “The stream flows emanating from the region has significantly decreased.  It is pertinent to mention here that the IWT [Indus Water Treaty] did not have any clause on climate change impacts on stream flows,” </w:t>
      </w:r>
      <w:proofErr w:type="spellStart"/>
      <w:r w:rsidRPr="0024181C">
        <w:rPr>
          <w:rFonts w:asciiTheme="majorHAnsi" w:hAnsiTheme="majorHAnsi" w:cstheme="majorHAnsi"/>
          <w:sz w:val="14"/>
          <w:szCs w:val="14"/>
        </w:rPr>
        <w:t>Romshoo</w:t>
      </w:r>
      <w:proofErr w:type="spellEnd"/>
      <w:r w:rsidRPr="0024181C">
        <w:rPr>
          <w:rFonts w:asciiTheme="majorHAnsi" w:hAnsiTheme="majorHAnsi" w:cstheme="majorHAnsi"/>
          <w:sz w:val="14"/>
          <w:szCs w:val="14"/>
        </w:rPr>
        <w:t xml:space="preserve"> says. The Indian Rivers Inter-link project in India and mismanagement of existing water supplies augments the pressure on both countries. A glaciologist quoted by the Economist calls the dams “water bombs” on the Indus, as they are in an earthquake prone zone. In fact, a top water expert (preferring anonymity) who worked with the World Bank on a report about Indian dams argues that about 15 large Indian dams in the Himalayas are “dodgy dams” and shouldn’t have been commissioned at all. “In its survey, two of these [dams] were found adequate but not earthquake-proof. [The] other 13 should have never been built. It found a lot of corruption in [the] Indian dam building system. The bank didn’t publish the survey though,” the expert told me recently in an interview in the U.K. The increase in global temperatures and the significant number of dams thus calls for a review of the IWT. </w:t>
      </w:r>
      <w:r w:rsidRPr="0024181C">
        <w:rPr>
          <w:rFonts w:asciiTheme="majorHAnsi" w:hAnsiTheme="majorHAnsi" w:cstheme="majorHAnsi"/>
          <w:u w:val="single"/>
        </w:rPr>
        <w:t>Kashmir can produce 20,000 MW of electricity but currently production is a mere 2556 MW.</w:t>
      </w:r>
      <w:r w:rsidRPr="0024181C">
        <w:rPr>
          <w:rFonts w:asciiTheme="majorHAnsi" w:hAnsiTheme="majorHAnsi" w:cstheme="majorHAnsi"/>
          <w:sz w:val="14"/>
          <w:szCs w:val="14"/>
        </w:rPr>
        <w:t xml:space="preserve"> Power shortages are normal. </w:t>
      </w:r>
      <w:r w:rsidRPr="0024181C">
        <w:rPr>
          <w:rFonts w:asciiTheme="majorHAnsi" w:hAnsiTheme="majorHAnsi" w:cstheme="majorHAnsi"/>
          <w:u w:val="single"/>
        </w:rPr>
        <w:t>One reason is that most of the electricity is generated by India’s</w:t>
      </w:r>
      <w:r w:rsidRPr="0024181C">
        <w:rPr>
          <w:rFonts w:asciiTheme="majorHAnsi" w:hAnsiTheme="majorHAnsi" w:cstheme="majorHAnsi"/>
          <w:sz w:val="14"/>
          <w:szCs w:val="14"/>
        </w:rPr>
        <w:t xml:space="preserve"> National Hydroelectric Power Corporation (</w:t>
      </w:r>
      <w:r w:rsidRPr="0024181C">
        <w:rPr>
          <w:rFonts w:asciiTheme="majorHAnsi" w:hAnsiTheme="majorHAnsi" w:cstheme="majorHAnsi"/>
          <w:u w:val="single"/>
        </w:rPr>
        <w:t>NHPC</w:t>
      </w:r>
      <w:r w:rsidRPr="0024181C">
        <w:rPr>
          <w:rFonts w:asciiTheme="majorHAnsi" w:hAnsiTheme="majorHAnsi" w:cstheme="majorHAnsi"/>
          <w:sz w:val="14"/>
          <w:szCs w:val="14"/>
        </w:rPr>
        <w:t xml:space="preserve">), </w:t>
      </w:r>
      <w:r w:rsidRPr="0024181C">
        <w:rPr>
          <w:rFonts w:asciiTheme="majorHAnsi" w:hAnsiTheme="majorHAnsi" w:cstheme="majorHAnsi"/>
          <w:u w:val="single"/>
        </w:rPr>
        <w:t>but it shares a mere 12 percent of the energy with the region as a royalty.</w:t>
      </w:r>
      <w:r w:rsidRPr="0024181C">
        <w:rPr>
          <w:rFonts w:asciiTheme="majorHAnsi" w:hAnsiTheme="majorHAnsi" w:cstheme="majorHAnsi"/>
          <w:sz w:val="14"/>
          <w:szCs w:val="14"/>
        </w:rPr>
        <w:t xml:space="preserve"> It trades the rest to other Indian provinces. At peak hours, NHPC sells the same power to the Kashmir government at inflated rates. Recently a senior pro-India leader equated NHPC to the East India Company, accusing it of “sucking all electricity” generated on “our waters.” Others argue that </w:t>
      </w:r>
      <w:r w:rsidRPr="0024181C">
        <w:rPr>
          <w:rFonts w:asciiTheme="majorHAnsi" w:hAnsiTheme="majorHAnsi" w:cstheme="majorHAnsi"/>
          <w:u w:val="single"/>
        </w:rPr>
        <w:t>IWT itself is the problem calling it “discriminatory” toward the disputed region</w:t>
      </w:r>
      <w:r w:rsidRPr="0024181C">
        <w:rPr>
          <w:rFonts w:asciiTheme="majorHAnsi" w:hAnsiTheme="majorHAnsi" w:cstheme="majorHAnsi"/>
          <w:sz w:val="14"/>
          <w:szCs w:val="14"/>
        </w:rPr>
        <w:t xml:space="preserve">. The argument is that India signed IWT without consulting then-Prime Minister of Kashmir </w:t>
      </w:r>
      <w:proofErr w:type="spellStart"/>
      <w:r w:rsidRPr="0024181C">
        <w:rPr>
          <w:rFonts w:asciiTheme="majorHAnsi" w:hAnsiTheme="majorHAnsi" w:cstheme="majorHAnsi"/>
          <w:sz w:val="14"/>
          <w:szCs w:val="14"/>
        </w:rPr>
        <w:t>Bakshi</w:t>
      </w:r>
      <w:proofErr w:type="spellEnd"/>
      <w:r w:rsidRPr="0024181C">
        <w:rPr>
          <w:rFonts w:asciiTheme="majorHAnsi" w:hAnsiTheme="majorHAnsi" w:cstheme="majorHAnsi"/>
          <w:sz w:val="14"/>
          <w:szCs w:val="14"/>
        </w:rPr>
        <w:t xml:space="preserve"> Ghulam Mohammad. While successive governments inside India-administered Kashmir have sought to amend IWT and increase NHPC royalties, New Delhi continues to block concessions. It also refuses to offer counter-guarantees to the foreign companies willing to invest in Kashmir’s power projects. </w:t>
      </w:r>
      <w:r w:rsidRPr="0024181C">
        <w:rPr>
          <w:rFonts w:asciiTheme="majorHAnsi" w:hAnsiTheme="majorHAnsi" w:cstheme="majorHAnsi"/>
          <w:u w:val="single"/>
        </w:rPr>
        <w:t xml:space="preserve">Besides the Kashmir dispute, the new battle cry of the non-state actors — </w:t>
      </w:r>
      <w:r w:rsidRPr="0024181C">
        <w:rPr>
          <w:rFonts w:asciiTheme="majorHAnsi" w:hAnsiTheme="majorHAnsi" w:cstheme="majorHAnsi"/>
          <w:highlight w:val="cyan"/>
          <w:u w:val="single"/>
        </w:rPr>
        <w:t>water</w:t>
      </w:r>
      <w:r w:rsidRPr="0024181C">
        <w:rPr>
          <w:rFonts w:asciiTheme="majorHAnsi" w:hAnsiTheme="majorHAnsi" w:cstheme="majorHAnsi"/>
          <w:u w:val="single"/>
        </w:rPr>
        <w:t xml:space="preserve"> — is threatening to </w:t>
      </w:r>
      <w:r w:rsidRPr="0024181C">
        <w:rPr>
          <w:rFonts w:asciiTheme="majorHAnsi" w:hAnsiTheme="majorHAnsi" w:cstheme="majorHAnsi"/>
          <w:highlight w:val="cyan"/>
          <w:u w:val="single"/>
        </w:rPr>
        <w:t xml:space="preserve">adds </w:t>
      </w:r>
      <w:r w:rsidRPr="0024181C">
        <w:rPr>
          <w:rFonts w:asciiTheme="majorHAnsi" w:hAnsiTheme="majorHAnsi" w:cstheme="majorHAnsi"/>
          <w:b/>
          <w:highlight w:val="cyan"/>
          <w:u w:val="single"/>
        </w:rPr>
        <w:t>a new dimension to the long-standing conflict</w:t>
      </w:r>
      <w:r w:rsidRPr="0024181C">
        <w:rPr>
          <w:rFonts w:asciiTheme="majorHAnsi" w:hAnsiTheme="majorHAnsi" w:cstheme="majorHAnsi"/>
          <w:sz w:val="14"/>
          <w:szCs w:val="14"/>
          <w:highlight w:val="cyan"/>
        </w:rPr>
        <w:t xml:space="preserve">. </w:t>
      </w:r>
      <w:r w:rsidRPr="0024181C">
        <w:rPr>
          <w:rFonts w:asciiTheme="majorHAnsi" w:hAnsiTheme="majorHAnsi" w:cstheme="majorHAnsi"/>
          <w:sz w:val="14"/>
          <w:szCs w:val="14"/>
        </w:rPr>
        <w:t xml:space="preserve">Some </w:t>
      </w:r>
      <w:r w:rsidRPr="0024181C">
        <w:rPr>
          <w:rFonts w:asciiTheme="majorHAnsi" w:hAnsiTheme="majorHAnsi" w:cstheme="majorHAnsi"/>
          <w:u w:val="single"/>
        </w:rPr>
        <w:t>Pakistani officials continue to blame India for water shortages in the country</w:t>
      </w:r>
      <w:r w:rsidRPr="0024181C">
        <w:rPr>
          <w:rFonts w:asciiTheme="majorHAnsi" w:hAnsiTheme="majorHAnsi" w:cstheme="majorHAnsi"/>
          <w:sz w:val="14"/>
          <w:szCs w:val="14"/>
        </w:rPr>
        <w:t xml:space="preserve"> while India continues to dismiss such accusations. Articles and think tanks analyses frequently appearing in the Indian media suggest that India “should leverage this natural advantage” while rebel groups vow to fight India’s “water terrorism.” In </w:t>
      </w:r>
      <w:proofErr w:type="gramStart"/>
      <w:r w:rsidRPr="0024181C">
        <w:rPr>
          <w:rFonts w:asciiTheme="majorHAnsi" w:hAnsiTheme="majorHAnsi" w:cstheme="majorHAnsi"/>
          <w:sz w:val="14"/>
          <w:szCs w:val="14"/>
        </w:rPr>
        <w:t>fact</w:t>
      </w:r>
      <w:proofErr w:type="gramEnd"/>
      <w:r w:rsidRPr="0024181C">
        <w:rPr>
          <w:rFonts w:asciiTheme="majorHAnsi" w:hAnsiTheme="majorHAnsi" w:cstheme="majorHAnsi"/>
          <w:sz w:val="14"/>
          <w:szCs w:val="14"/>
        </w:rPr>
        <w:t xml:space="preserve"> a U.S. Senate’s Foreign Relations Committee report from 2011 also warns that unless Pakistan and India are able to resolve their water disputes amicably, a future war between them cannot be ruled out. Recently, when the Royal Institute of International Affairs, better known as Chatham House, launched a survey of the attitudes toward water in South Asia, it found the challenges “exacerbating” trans-boundary water concerns in the region. “There is a scope of updating it (IWT),” Gareth Price, senior research fellow at Chatham House, tells me in his London office. </w:t>
      </w:r>
      <w:r w:rsidRPr="0024181C">
        <w:rPr>
          <w:rFonts w:asciiTheme="majorHAnsi" w:hAnsiTheme="majorHAnsi" w:cstheme="majorHAnsi"/>
          <w:u w:val="single"/>
        </w:rPr>
        <w:t xml:space="preserve">“Ten years </w:t>
      </w:r>
      <w:proofErr w:type="gramStart"/>
      <w:r w:rsidRPr="0024181C">
        <w:rPr>
          <w:rFonts w:asciiTheme="majorHAnsi" w:hAnsiTheme="majorHAnsi" w:cstheme="majorHAnsi"/>
          <w:u w:val="single"/>
        </w:rPr>
        <w:t>ago</w:t>
      </w:r>
      <w:proofErr w:type="gramEnd"/>
      <w:r w:rsidRPr="0024181C">
        <w:rPr>
          <w:rFonts w:asciiTheme="majorHAnsi" w:hAnsiTheme="majorHAnsi" w:cstheme="majorHAnsi"/>
          <w:u w:val="single"/>
        </w:rPr>
        <w:t xml:space="preserve"> if you would talk about India-Pakistan tension one would end up saying water is one good thing in their relationship. But in last ten years, it suddenly shifted. Because there are more people, there is potentially less rain or more climate change related things … more flooding or there is more encroachment,”</w:t>
      </w:r>
      <w:r w:rsidRPr="0024181C">
        <w:rPr>
          <w:rFonts w:asciiTheme="majorHAnsi" w:hAnsiTheme="majorHAnsi" w:cstheme="majorHAnsi"/>
          <w:sz w:val="14"/>
          <w:szCs w:val="14"/>
        </w:rPr>
        <w:t xml:space="preserve"> he says.</w:t>
      </w:r>
    </w:p>
    <w:p w14:paraId="742CBDFF"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Biodiversity loss causes extinction.</w:t>
      </w:r>
    </w:p>
    <w:p w14:paraId="7381E7B4"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Phil </w:t>
      </w:r>
      <w:r w:rsidRPr="0024181C">
        <w:rPr>
          <w:rStyle w:val="Style13ptBold"/>
          <w:rFonts w:asciiTheme="majorHAnsi" w:hAnsiTheme="majorHAnsi" w:cstheme="majorHAnsi"/>
        </w:rPr>
        <w:t>Torres 16</w:t>
      </w:r>
      <w:r w:rsidRPr="0024181C">
        <w:rPr>
          <w:rFonts w:asciiTheme="majorHAnsi" w:hAnsiTheme="majorHAnsi" w:cstheme="majorHAnsi"/>
        </w:rPr>
        <w:t xml:space="preserve">. Affiliate scholar at the Institute for Ethics and Emerging Technologies. “Biodiversity loss: An existential risk comparable to climate change.” Bulletin of the Atomic </w:t>
      </w:r>
      <w:r w:rsidRPr="0024181C">
        <w:rPr>
          <w:rFonts w:asciiTheme="majorHAnsi" w:hAnsiTheme="majorHAnsi" w:cstheme="majorHAnsi"/>
        </w:rPr>
        <w:lastRenderedPageBreak/>
        <w:t>Scientists 4/11/2016. http://thebulletin.org/biodiversity-loss-existential-risk-comparable-climate-change9329</w:t>
      </w:r>
    </w:p>
    <w:p w14:paraId="59A2DF32" w14:textId="77777777" w:rsidR="0080030B" w:rsidRPr="0024181C" w:rsidRDefault="0080030B" w:rsidP="0080030B">
      <w:pPr>
        <w:rPr>
          <w:rFonts w:asciiTheme="majorHAnsi" w:hAnsiTheme="majorHAnsi" w:cstheme="majorHAnsi"/>
          <w:sz w:val="16"/>
        </w:rPr>
      </w:pPr>
      <w:r w:rsidRPr="0024181C">
        <w:rPr>
          <w:rFonts w:asciiTheme="majorHAnsi" w:hAnsiTheme="majorHAnsi" w:cstheme="majorHAnsi"/>
          <w:sz w:val="16"/>
        </w:rPr>
        <w:t xml:space="preserve">Such considerations warrant decoupling biodiversity loss from climate change, because the former has been consistently subsumed by the latter as a mere effect. </w:t>
      </w:r>
      <w:r w:rsidRPr="0024181C">
        <w:rPr>
          <w:rStyle w:val="StyleUnderline"/>
          <w:rFonts w:asciiTheme="majorHAnsi" w:hAnsiTheme="majorHAnsi" w:cstheme="majorHAnsi"/>
        </w:rPr>
        <w:t>Biodiversity loss is a distinct environmental crisis with its own unique syndrome of causes, consequences, and solutions</w:t>
      </w:r>
      <w:r w:rsidRPr="0024181C">
        <w:rPr>
          <w:rFonts w:asciiTheme="majorHAnsi" w:hAnsiTheme="majorHAnsi" w:cstheme="majorHAnsi"/>
          <w:sz w:val="16"/>
        </w:rPr>
        <w:t xml:space="preserve">—such as restoring habitats, creating protected areas (“biodiversity parks”), and practicing sustainable agriculture. The sixth extinction. </w:t>
      </w:r>
      <w:r w:rsidRPr="0024181C">
        <w:rPr>
          <w:rStyle w:val="StyleUnderline"/>
          <w:rFonts w:asciiTheme="majorHAnsi" w:hAnsiTheme="majorHAnsi" w:cstheme="majorHAnsi"/>
        </w:rPr>
        <w:t xml:space="preserve">The </w:t>
      </w:r>
      <w:r w:rsidRPr="0024181C">
        <w:rPr>
          <w:rStyle w:val="StyleUnderline"/>
          <w:rFonts w:asciiTheme="majorHAnsi" w:hAnsiTheme="majorHAnsi" w:cstheme="majorHAnsi"/>
          <w:highlight w:val="green"/>
        </w:rPr>
        <w:t xml:space="preserve">repercussions of </w:t>
      </w:r>
      <w:r w:rsidRPr="0024181C">
        <w:rPr>
          <w:rStyle w:val="Emphasis"/>
          <w:rFonts w:asciiTheme="majorHAnsi" w:eastAsiaTheme="majorEastAsia" w:hAnsiTheme="majorHAnsi" w:cstheme="majorHAnsi"/>
          <w:highlight w:val="green"/>
        </w:rPr>
        <w:t>biod</w:t>
      </w:r>
      <w:r w:rsidRPr="0024181C">
        <w:rPr>
          <w:rStyle w:val="StyleUnderline"/>
          <w:rFonts w:asciiTheme="majorHAnsi" w:hAnsiTheme="majorHAnsi" w:cstheme="majorHAnsi"/>
        </w:rPr>
        <w:t xml:space="preserve">iversity </w:t>
      </w:r>
      <w:r w:rsidRPr="0024181C">
        <w:rPr>
          <w:rStyle w:val="StyleUnderline"/>
          <w:rFonts w:asciiTheme="majorHAnsi" w:hAnsiTheme="majorHAnsi" w:cstheme="majorHAnsi"/>
          <w:highlight w:val="green"/>
        </w:rPr>
        <w:t>loss are</w:t>
      </w:r>
      <w:r w:rsidRPr="0024181C">
        <w:rPr>
          <w:rFonts w:asciiTheme="majorHAnsi" w:hAnsiTheme="majorHAnsi" w:cstheme="majorHAnsi"/>
          <w:sz w:val="16"/>
        </w:rPr>
        <w:t xml:space="preserve"> potentially </w:t>
      </w:r>
      <w:r w:rsidRPr="0024181C">
        <w:rPr>
          <w:rStyle w:val="StyleUnderline"/>
          <w:rFonts w:asciiTheme="majorHAnsi" w:hAnsiTheme="majorHAnsi" w:cstheme="majorHAnsi"/>
          <w:highlight w:val="green"/>
        </w:rPr>
        <w:t>as severe as</w:t>
      </w:r>
      <w:r w:rsidRPr="0024181C">
        <w:rPr>
          <w:rStyle w:val="StyleUnderline"/>
          <w:rFonts w:asciiTheme="majorHAnsi" w:hAnsiTheme="majorHAnsi" w:cstheme="majorHAnsi"/>
        </w:rPr>
        <w:t xml:space="preserve"> those</w:t>
      </w:r>
      <w:r w:rsidRPr="0024181C">
        <w:rPr>
          <w:rFonts w:asciiTheme="majorHAnsi" w:hAnsiTheme="majorHAnsi" w:cstheme="majorHAnsi"/>
          <w:sz w:val="16"/>
        </w:rPr>
        <w:t xml:space="preserve"> anticipated </w:t>
      </w:r>
      <w:r w:rsidRPr="0024181C">
        <w:rPr>
          <w:rStyle w:val="StyleUnderline"/>
          <w:rFonts w:asciiTheme="majorHAnsi" w:hAnsiTheme="majorHAnsi" w:cstheme="majorHAnsi"/>
        </w:rPr>
        <w:t xml:space="preserve">from </w:t>
      </w:r>
      <w:r w:rsidRPr="0024181C">
        <w:rPr>
          <w:rStyle w:val="Emphasis"/>
          <w:rFonts w:asciiTheme="majorHAnsi" w:eastAsiaTheme="majorEastAsia" w:hAnsiTheme="majorHAnsi" w:cstheme="majorHAnsi"/>
          <w:highlight w:val="green"/>
        </w:rPr>
        <w:t>climate change</w:t>
      </w:r>
      <w:r w:rsidRPr="0024181C">
        <w:rPr>
          <w:rStyle w:val="StyleUnderline"/>
          <w:rFonts w:asciiTheme="majorHAnsi" w:hAnsiTheme="majorHAnsi" w:cstheme="majorHAnsi"/>
          <w:highlight w:val="green"/>
        </w:rPr>
        <w:t>, or</w:t>
      </w:r>
      <w:r w:rsidRPr="0024181C">
        <w:rPr>
          <w:rFonts w:asciiTheme="majorHAnsi" w:hAnsiTheme="majorHAnsi" w:cstheme="majorHAnsi"/>
          <w:sz w:val="16"/>
        </w:rPr>
        <w:t xml:space="preserve"> even a </w:t>
      </w:r>
      <w:r w:rsidRPr="0024181C">
        <w:rPr>
          <w:rStyle w:val="Emphasis"/>
          <w:rFonts w:asciiTheme="majorHAnsi" w:eastAsiaTheme="majorEastAsia" w:hAnsiTheme="majorHAnsi" w:cstheme="majorHAnsi"/>
          <w:highlight w:val="green"/>
        </w:rPr>
        <w:t>nuc</w:t>
      </w:r>
      <w:r w:rsidRPr="0024181C">
        <w:rPr>
          <w:rStyle w:val="Emphasis"/>
          <w:rFonts w:asciiTheme="majorHAnsi" w:eastAsiaTheme="majorEastAsia" w:hAnsiTheme="majorHAnsi" w:cstheme="majorHAnsi"/>
        </w:rPr>
        <w:t xml:space="preserve">lear </w:t>
      </w:r>
      <w:r w:rsidRPr="0024181C">
        <w:rPr>
          <w:rStyle w:val="Emphasis"/>
          <w:rFonts w:asciiTheme="majorHAnsi" w:eastAsiaTheme="majorEastAsia" w:hAnsiTheme="majorHAnsi" w:cstheme="majorHAnsi"/>
          <w:highlight w:val="green"/>
        </w:rPr>
        <w:t>conflict</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according to a 2015 study</w:t>
      </w:r>
      <w:r w:rsidRPr="0024181C">
        <w:rPr>
          <w:rFonts w:asciiTheme="majorHAnsi" w:hAnsiTheme="majorHAnsi" w:cstheme="majorHAnsi"/>
          <w:sz w:val="16"/>
        </w:rPr>
        <w:t xml:space="preserve"> published in Science Advances, </w:t>
      </w:r>
      <w:r w:rsidRPr="0024181C">
        <w:rPr>
          <w:rStyle w:val="StyleUnderline"/>
          <w:rFonts w:asciiTheme="majorHAnsi" w:hAnsiTheme="majorHAnsi" w:cstheme="majorHAnsi"/>
        </w:rPr>
        <w:t xml:space="preserve">the best available evidence reveals “an exceptionally rapid loss of biodiversity over the last few centuries, indicating that a </w:t>
      </w:r>
      <w:r w:rsidRPr="0024181C">
        <w:rPr>
          <w:rStyle w:val="Emphasis"/>
          <w:rFonts w:asciiTheme="majorHAnsi" w:eastAsiaTheme="majorEastAsia" w:hAnsiTheme="majorHAnsi" w:cstheme="majorHAnsi"/>
        </w:rPr>
        <w:t>sixth mass extinction</w:t>
      </w:r>
      <w:r w:rsidRPr="0024181C">
        <w:rPr>
          <w:rStyle w:val="StyleUnderline"/>
          <w:rFonts w:asciiTheme="majorHAnsi" w:hAnsiTheme="majorHAnsi" w:cstheme="majorHAnsi"/>
        </w:rPr>
        <w:t xml:space="preserve"> is already under way.”</w:t>
      </w:r>
      <w:r w:rsidRPr="0024181C">
        <w:rPr>
          <w:rFonts w:asciiTheme="majorHAnsi" w:hAnsiTheme="majorHAnsi" w:cstheme="majorHAnsi"/>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24181C">
        <w:rPr>
          <w:rStyle w:val="StyleUnderline"/>
          <w:rFonts w:asciiTheme="majorHAnsi" w:hAnsiTheme="majorHAnsi" w:cstheme="majorHAnsi"/>
        </w:rPr>
        <w:t>using its conservative figures, the average loss of vertebrate species was 100 times higher in the past century relative to the background rate of extinction</w:t>
      </w:r>
      <w:r w:rsidRPr="0024181C">
        <w:rPr>
          <w:rFonts w:asciiTheme="majorHAnsi" w:hAnsiTheme="majorHAnsi" w:cstheme="majorHAnsi"/>
          <w:sz w:val="16"/>
        </w:rPr>
        <w:t xml:space="preserve">. (Other scientists have suggested that the current extinction rate could be as much as 10,000 times higher than normal.) As the authors write, </w:t>
      </w:r>
      <w:r w:rsidRPr="0024181C">
        <w:rPr>
          <w:rStyle w:val="StyleUnderline"/>
          <w:rFonts w:asciiTheme="majorHAnsi" w:hAnsiTheme="majorHAnsi" w:cstheme="majorHAnsi"/>
        </w:rPr>
        <w:t xml:space="preserve">“The </w:t>
      </w:r>
      <w:r w:rsidRPr="0024181C">
        <w:rPr>
          <w:rStyle w:val="Emphasis"/>
          <w:rFonts w:asciiTheme="majorHAnsi" w:eastAsiaTheme="majorEastAsia" w:hAnsiTheme="majorHAnsi" w:cstheme="majorHAnsi"/>
          <w:highlight w:val="green"/>
        </w:rPr>
        <w:t>ev</w:t>
      </w:r>
      <w:r w:rsidRPr="0024181C">
        <w:rPr>
          <w:rStyle w:val="StyleUnderline"/>
          <w:rFonts w:asciiTheme="majorHAnsi" w:hAnsiTheme="majorHAnsi" w:cstheme="majorHAnsi"/>
        </w:rPr>
        <w:t xml:space="preserve">idence </w:t>
      </w:r>
      <w:r w:rsidRPr="0024181C">
        <w:rPr>
          <w:rStyle w:val="StyleUnderline"/>
          <w:rFonts w:asciiTheme="majorHAnsi" w:hAnsiTheme="majorHAnsi" w:cstheme="majorHAnsi"/>
          <w:highlight w:val="green"/>
        </w:rPr>
        <w:t xml:space="preserve">is </w:t>
      </w:r>
      <w:r w:rsidRPr="0024181C">
        <w:rPr>
          <w:rStyle w:val="Emphasis"/>
          <w:rFonts w:asciiTheme="majorHAnsi" w:eastAsiaTheme="majorEastAsia" w:hAnsiTheme="majorHAnsi" w:cstheme="majorHAnsi"/>
          <w:highlight w:val="green"/>
        </w:rPr>
        <w:t>incontrovertible</w:t>
      </w:r>
      <w:r w:rsidRPr="0024181C">
        <w:rPr>
          <w:rStyle w:val="StyleUnderline"/>
          <w:rFonts w:asciiTheme="majorHAnsi" w:hAnsiTheme="majorHAnsi" w:cstheme="majorHAnsi"/>
        </w:rPr>
        <w:t xml:space="preserve"> that recent extinction rates are unprecedented in human history and highly unusual in Earth’s history.”</w:t>
      </w:r>
      <w:r w:rsidRPr="0024181C">
        <w:rPr>
          <w:rFonts w:asciiTheme="majorHAnsi" w:hAnsiTheme="majorHAnsi" w:cstheme="majorHAnsi"/>
          <w:sz w:val="16"/>
        </w:rPr>
        <w:t xml:space="preserve"> Perhaps the term “Big Six” should enter the popular lexicon—to add the current extinction to the previous “Big Five,” the last of which wiped out the dinosaurs 66 million years ago. But </w:t>
      </w:r>
      <w:r w:rsidRPr="0024181C">
        <w:rPr>
          <w:rStyle w:val="StyleUnderline"/>
          <w:rFonts w:asciiTheme="majorHAnsi" w:hAnsiTheme="majorHAnsi" w:cstheme="majorHAnsi"/>
        </w:rPr>
        <w:t>the concept of biodiversity encompasses more than just the total number of species on the planet. It</w:t>
      </w:r>
      <w:r w:rsidRPr="0024181C">
        <w:rPr>
          <w:rFonts w:asciiTheme="majorHAnsi" w:hAnsiTheme="majorHAnsi" w:cstheme="majorHAnsi"/>
          <w:sz w:val="16"/>
        </w:rPr>
        <w:t xml:space="preserve"> also </w:t>
      </w:r>
      <w:r w:rsidRPr="0024181C">
        <w:rPr>
          <w:rStyle w:val="StyleUnderline"/>
          <w:rFonts w:asciiTheme="majorHAnsi" w:hAnsiTheme="majorHAnsi" w:cstheme="majorHAnsi"/>
        </w:rPr>
        <w:t>refers to the size of different populations of species</w:t>
      </w:r>
      <w:r w:rsidRPr="0024181C">
        <w:rPr>
          <w:rFonts w:asciiTheme="majorHAnsi" w:hAnsiTheme="majorHAnsi" w:cstheme="majorHAnsi"/>
          <w:sz w:val="16"/>
        </w:rPr>
        <w:t xml:space="preserve">. With respect to this phenomenon, </w:t>
      </w:r>
      <w:r w:rsidRPr="0024181C">
        <w:rPr>
          <w:rStyle w:val="StyleUnderline"/>
          <w:rFonts w:asciiTheme="majorHAnsi" w:hAnsiTheme="majorHAnsi" w:cstheme="majorHAnsi"/>
        </w:rPr>
        <w:t xml:space="preserve">multiple studies have confirmed that wild populations around the world are dwindling and disappearing at an </w:t>
      </w:r>
      <w:r w:rsidRPr="0024181C">
        <w:rPr>
          <w:rStyle w:val="Emphasis"/>
          <w:rFonts w:asciiTheme="majorHAnsi" w:eastAsiaTheme="majorEastAsia" w:hAnsiTheme="majorHAnsi" w:cstheme="majorHAnsi"/>
        </w:rPr>
        <w:t>alarming rate</w:t>
      </w:r>
      <w:r w:rsidRPr="0024181C">
        <w:rPr>
          <w:rFonts w:asciiTheme="majorHAnsi" w:hAnsiTheme="majorHAnsi" w:cstheme="majorHAnsi"/>
          <w:sz w:val="16"/>
        </w:rPr>
        <w:t xml:space="preserve">. For example, the 2010 Global Biodiversity Outlook report found that the population of wild vertebrates living in the tropics dropped by 59 percent between 1970 and 2006. </w:t>
      </w:r>
      <w:r w:rsidRPr="0024181C">
        <w:rPr>
          <w:rFonts w:asciiTheme="majorHAnsi" w:hAnsiTheme="majorHAnsi" w:cstheme="majorHAnsi"/>
          <w:sz w:val="16"/>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24181C">
        <w:rPr>
          <w:rFonts w:asciiTheme="majorHAnsi" w:hAnsiTheme="majorHAnsi" w:cstheme="majorHAnsi"/>
          <w:sz w:val="16"/>
        </w:rPr>
        <w:t xml:space="preserve">Consistent with these data, </w:t>
      </w:r>
      <w:r w:rsidRPr="0024181C">
        <w:rPr>
          <w:rStyle w:val="StyleUnderline"/>
          <w:rFonts w:asciiTheme="majorHAnsi" w:hAnsiTheme="majorHAnsi" w:cstheme="majorHAnsi"/>
        </w:rPr>
        <w:t>the 2014 Living Planet Report shows that the global population of wild vertebrates dropped by 52 percent in only four decades</w:t>
      </w:r>
      <w:r w:rsidRPr="0024181C">
        <w:rPr>
          <w:rFonts w:asciiTheme="majorHAnsi" w:hAnsiTheme="majorHAnsi" w:cstheme="majorHAnsi"/>
          <w:sz w:val="16"/>
        </w:rPr>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24181C">
        <w:rPr>
          <w:rStyle w:val="StyleUnderline"/>
          <w:rFonts w:asciiTheme="majorHAnsi" w:hAnsiTheme="majorHAnsi" w:cstheme="majorHAnsi"/>
        </w:rPr>
        <w:t xml:space="preserve">a 2006 study published in </w:t>
      </w:r>
      <w:proofErr w:type="gramStart"/>
      <w:r w:rsidRPr="0024181C">
        <w:rPr>
          <w:rStyle w:val="StyleUnderline"/>
          <w:rFonts w:asciiTheme="majorHAnsi" w:hAnsiTheme="majorHAnsi" w:cstheme="majorHAnsi"/>
        </w:rPr>
        <w:t>Science</w:t>
      </w:r>
      <w:proofErr w:type="gramEnd"/>
      <w:r w:rsidRPr="0024181C">
        <w:rPr>
          <w:rFonts w:asciiTheme="majorHAnsi" w:hAnsiTheme="majorHAnsi" w:cstheme="majorHAnsi"/>
          <w:sz w:val="16"/>
        </w:rPr>
        <w:t xml:space="preserve"> does precisely this: It </w:t>
      </w:r>
      <w:r w:rsidRPr="0024181C">
        <w:rPr>
          <w:rStyle w:val="StyleUnderline"/>
          <w:rFonts w:asciiTheme="majorHAnsi" w:hAnsiTheme="majorHAnsi" w:cstheme="majorHAnsi"/>
        </w:rPr>
        <w:t>projects past trends of marine biodiversity loss into the 21st century, concluding that, unless significant changes are made to patterns of human activity, there will be virtually no more wild-caught seafood by 2048</w:t>
      </w:r>
      <w:r w:rsidRPr="0024181C">
        <w:rPr>
          <w:rFonts w:asciiTheme="majorHAnsi" w:hAnsiTheme="majorHAnsi" w:cstheme="majorHAnsi"/>
          <w:sz w:val="16"/>
        </w:rPr>
        <w:t xml:space="preserve">. Catastrophic consequences for civilization. </w:t>
      </w:r>
      <w:r w:rsidRPr="0024181C">
        <w:rPr>
          <w:rStyle w:val="StyleUnderline"/>
          <w:rFonts w:asciiTheme="majorHAnsi" w:hAnsiTheme="majorHAnsi" w:cstheme="majorHAnsi"/>
        </w:rPr>
        <w:t>The consequences of this rapid pruning of the evolutionary tree of life extend beyond the obvious. There could be surprising effects of biodiversity loss that scientists are unable to fully anticipate in advance</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 xml:space="preserve">prior research has shown that localized </w:t>
      </w:r>
      <w:r w:rsidRPr="0024181C">
        <w:rPr>
          <w:rStyle w:val="StyleUnderline"/>
          <w:rFonts w:asciiTheme="majorHAnsi" w:hAnsiTheme="majorHAnsi" w:cstheme="majorHAnsi"/>
          <w:highlight w:val="green"/>
        </w:rPr>
        <w:t>ecosystems</w:t>
      </w:r>
      <w:r w:rsidRPr="0024181C">
        <w:rPr>
          <w:rStyle w:val="StyleUnderline"/>
          <w:rFonts w:asciiTheme="majorHAnsi" w:hAnsiTheme="majorHAnsi" w:cstheme="majorHAnsi"/>
        </w:rPr>
        <w:t xml:space="preserve"> can </w:t>
      </w:r>
      <w:r w:rsidRPr="0024181C">
        <w:rPr>
          <w:rStyle w:val="StyleUnderline"/>
          <w:rFonts w:asciiTheme="majorHAnsi" w:hAnsiTheme="majorHAnsi" w:cstheme="majorHAnsi"/>
          <w:highlight w:val="green"/>
        </w:rPr>
        <w:t xml:space="preserve">undergo </w:t>
      </w:r>
      <w:r w:rsidRPr="0024181C">
        <w:rPr>
          <w:rStyle w:val="Emphasis"/>
          <w:rFonts w:asciiTheme="majorHAnsi" w:eastAsiaTheme="majorEastAsia" w:hAnsiTheme="majorHAnsi" w:cstheme="majorHAnsi"/>
          <w:highlight w:val="green"/>
        </w:rPr>
        <w:t>abrupt</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irreversible shifts</w:t>
      </w:r>
      <w:r w:rsidRPr="0024181C">
        <w:rPr>
          <w:rStyle w:val="StyleUnderline"/>
          <w:rFonts w:asciiTheme="majorHAnsi" w:hAnsiTheme="majorHAnsi" w:cstheme="majorHAnsi"/>
        </w:rPr>
        <w:t xml:space="preserve"> when they reach a tipping point. According to a 2012 paper published in Nature, there are reasons for thinking that we may be approaching a </w:t>
      </w:r>
      <w:r w:rsidRPr="0024181C">
        <w:rPr>
          <w:rStyle w:val="Emphasis"/>
          <w:rFonts w:asciiTheme="majorHAnsi" w:eastAsiaTheme="majorEastAsia" w:hAnsiTheme="majorHAnsi" w:cstheme="majorHAnsi"/>
          <w:highlight w:val="green"/>
        </w:rPr>
        <w:t>tipping point</w:t>
      </w:r>
      <w:r w:rsidRPr="0024181C">
        <w:rPr>
          <w:rStyle w:val="StyleUnderline"/>
          <w:rFonts w:asciiTheme="majorHAnsi" w:hAnsiTheme="majorHAnsi" w:cstheme="majorHAnsi"/>
        </w:rPr>
        <w:t xml:space="preserve"> of this sort in the </w:t>
      </w:r>
      <w:r w:rsidRPr="0024181C">
        <w:rPr>
          <w:rStyle w:val="Emphasis"/>
          <w:rFonts w:asciiTheme="majorHAnsi" w:eastAsiaTheme="majorEastAsia" w:hAnsiTheme="majorHAnsi" w:cstheme="majorHAnsi"/>
        </w:rPr>
        <w:t>global ecosystem</w:t>
      </w:r>
      <w:r w:rsidRPr="0024181C">
        <w:rPr>
          <w:rStyle w:val="StyleUnderline"/>
          <w:rFonts w:asciiTheme="majorHAnsi" w:hAnsiTheme="majorHAnsi" w:cstheme="majorHAnsi"/>
        </w:rPr>
        <w:t xml:space="preserve">, beyond which the </w:t>
      </w:r>
      <w:r w:rsidRPr="0024181C">
        <w:rPr>
          <w:rStyle w:val="StyleUnderline"/>
          <w:rFonts w:asciiTheme="majorHAnsi" w:hAnsiTheme="majorHAnsi" w:cstheme="majorHAnsi"/>
          <w:highlight w:val="green"/>
        </w:rPr>
        <w:t>consequences</w:t>
      </w:r>
      <w:r w:rsidRPr="0024181C">
        <w:rPr>
          <w:rStyle w:val="StyleUnderline"/>
          <w:rFonts w:asciiTheme="majorHAnsi" w:hAnsiTheme="majorHAnsi" w:cstheme="majorHAnsi"/>
        </w:rPr>
        <w:t xml:space="preserve"> could be </w:t>
      </w:r>
      <w:r w:rsidRPr="0024181C">
        <w:rPr>
          <w:rStyle w:val="Emphasis"/>
          <w:rFonts w:asciiTheme="majorHAnsi" w:eastAsiaTheme="majorEastAsia" w:hAnsiTheme="majorHAnsi" w:cstheme="majorHAnsi"/>
          <w:highlight w:val="green"/>
        </w:rPr>
        <w:t>catastrophic for civilization</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As the authors write, a planetary-scale transition could precipitate “substantial losses of ecosystem services </w:t>
      </w:r>
      <w:r w:rsidRPr="0024181C">
        <w:rPr>
          <w:rStyle w:val="Emphasis"/>
          <w:rFonts w:asciiTheme="majorHAnsi" w:eastAsiaTheme="majorEastAsia" w:hAnsiTheme="majorHAnsi" w:cstheme="majorHAnsi"/>
        </w:rPr>
        <w:t>required to sustain the human population</w:t>
      </w:r>
      <w:r w:rsidRPr="0024181C">
        <w:rPr>
          <w:rStyle w:val="StyleUnderline"/>
          <w:rFonts w:asciiTheme="majorHAnsi" w:hAnsiTheme="majorHAnsi" w:cstheme="majorHAnsi"/>
        </w:rPr>
        <w:t>.”</w:t>
      </w:r>
      <w:r w:rsidRPr="0024181C">
        <w:rPr>
          <w:rFonts w:asciiTheme="majorHAnsi" w:hAnsiTheme="majorHAnsi" w:cstheme="majorHAnsi"/>
          <w:sz w:val="16"/>
        </w:rPr>
        <w:t xml:space="preserve"> An ecosystem service is any ecological process that benefits humanity, such as food production and crop pollination. </w:t>
      </w:r>
      <w:r w:rsidRPr="0024181C">
        <w:rPr>
          <w:rStyle w:val="StyleUnderline"/>
          <w:rFonts w:asciiTheme="majorHAnsi" w:hAnsiTheme="majorHAnsi" w:cstheme="majorHAnsi"/>
        </w:rPr>
        <w:t>If the global ecosystem were to cross a tipping point and substantial ecosystem services were lost, the results could be “</w:t>
      </w:r>
      <w:r w:rsidRPr="0024181C">
        <w:rPr>
          <w:rStyle w:val="Emphasis"/>
          <w:rFonts w:asciiTheme="majorHAnsi" w:eastAsiaTheme="majorEastAsia" w:hAnsiTheme="majorHAnsi" w:cstheme="majorHAnsi"/>
          <w:highlight w:val="green"/>
        </w:rPr>
        <w:t>widespread</w:t>
      </w:r>
      <w:r w:rsidRPr="0024181C">
        <w:rPr>
          <w:rStyle w:val="Emphasis"/>
          <w:rFonts w:asciiTheme="majorHAnsi" w:eastAsiaTheme="majorEastAsia" w:hAnsiTheme="majorHAnsi" w:cstheme="majorHAnsi"/>
        </w:rPr>
        <w:t xml:space="preserve"> social </w:t>
      </w:r>
      <w:r w:rsidRPr="0024181C">
        <w:rPr>
          <w:rStyle w:val="Emphasis"/>
          <w:rFonts w:asciiTheme="majorHAnsi" w:eastAsiaTheme="majorEastAsia" w:hAnsiTheme="majorHAnsi" w:cstheme="majorHAnsi"/>
          <w:highlight w:val="green"/>
        </w:rPr>
        <w:t>unrest</w:t>
      </w:r>
      <w:r w:rsidRPr="0024181C">
        <w:rPr>
          <w:rStyle w:val="StyleUnderline"/>
          <w:rFonts w:asciiTheme="majorHAnsi" w:hAnsiTheme="majorHAnsi" w:cstheme="majorHAnsi"/>
          <w:highlight w:val="green"/>
        </w:rPr>
        <w:t xml:space="preserve">, </w:t>
      </w:r>
      <w:r w:rsidRPr="0024181C">
        <w:rPr>
          <w:rStyle w:val="Emphasis"/>
          <w:rFonts w:asciiTheme="majorHAnsi" w:eastAsiaTheme="majorEastAsia" w:hAnsiTheme="majorHAnsi" w:cstheme="majorHAnsi"/>
          <w:highlight w:val="green"/>
        </w:rPr>
        <w:t>economic instability</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loss of</w:t>
      </w:r>
      <w:r w:rsidRPr="0024181C">
        <w:rPr>
          <w:rStyle w:val="Emphasis"/>
          <w:rFonts w:asciiTheme="majorHAnsi" w:eastAsiaTheme="majorEastAsia" w:hAnsiTheme="majorHAnsi" w:cstheme="majorHAnsi"/>
        </w:rPr>
        <w:t xml:space="preserve"> human </w:t>
      </w:r>
      <w:r w:rsidRPr="0024181C">
        <w:rPr>
          <w:rStyle w:val="Emphasis"/>
          <w:rFonts w:asciiTheme="majorHAnsi" w:eastAsiaTheme="majorEastAsia" w:hAnsiTheme="majorHAnsi" w:cstheme="majorHAnsi"/>
          <w:highlight w:val="green"/>
        </w:rPr>
        <w:t>life</w:t>
      </w:r>
      <w:r w:rsidRPr="0024181C">
        <w:rPr>
          <w:rStyle w:val="StyleUnderline"/>
          <w:rFonts w:asciiTheme="majorHAnsi" w:hAnsiTheme="majorHAnsi" w:cstheme="majorHAnsi"/>
        </w:rPr>
        <w:t>.”</w:t>
      </w:r>
      <w:r w:rsidRPr="0024181C">
        <w:rPr>
          <w:rFonts w:asciiTheme="majorHAnsi" w:hAnsiTheme="majorHAnsi" w:cstheme="majorHAnsi"/>
          <w:sz w:val="16"/>
        </w:rPr>
        <w:t xml:space="preserve"> </w:t>
      </w:r>
      <w:r w:rsidRPr="0024181C">
        <w:rPr>
          <w:rStyle w:val="StyleUnderline"/>
          <w:rFonts w:asciiTheme="majorHAnsi" w:hAnsiTheme="majorHAnsi" w:cstheme="majorHAnsi"/>
        </w:rPr>
        <w:t>According to</w:t>
      </w:r>
      <w:r w:rsidRPr="0024181C">
        <w:rPr>
          <w:rFonts w:asciiTheme="majorHAnsi" w:hAnsiTheme="majorHAnsi" w:cstheme="majorHAnsi"/>
          <w:sz w:val="16"/>
        </w:rPr>
        <w:t xml:space="preserve"> Missouri Botanical Garden </w:t>
      </w:r>
      <w:r w:rsidRPr="0024181C">
        <w:rPr>
          <w:rStyle w:val="StyleUnderline"/>
          <w:rFonts w:asciiTheme="majorHAnsi" w:hAnsiTheme="majorHAnsi" w:cstheme="majorHAnsi"/>
        </w:rPr>
        <w:t>ecologist</w:t>
      </w:r>
      <w:r w:rsidRPr="0024181C">
        <w:rPr>
          <w:rFonts w:asciiTheme="majorHAnsi" w:hAnsiTheme="majorHAnsi" w:cstheme="majorHAnsi"/>
          <w:sz w:val="16"/>
        </w:rPr>
        <w:t xml:space="preserve"> Adam </w:t>
      </w:r>
      <w:r w:rsidRPr="0024181C">
        <w:rPr>
          <w:rStyle w:val="StyleUnderline"/>
          <w:rFonts w:asciiTheme="majorHAnsi" w:hAnsiTheme="majorHAnsi" w:cstheme="majorHAnsi"/>
        </w:rPr>
        <w:t>Smith</w:t>
      </w:r>
      <w:r w:rsidRPr="0024181C">
        <w:rPr>
          <w:rFonts w:asciiTheme="majorHAnsi" w:hAnsiTheme="majorHAnsi" w:cstheme="majorHAnsi"/>
          <w:sz w:val="16"/>
        </w:rPr>
        <w:t xml:space="preserve">, one of the paper’s co-authors, </w:t>
      </w:r>
      <w:r w:rsidRPr="0024181C">
        <w:rPr>
          <w:rStyle w:val="StyleUnderline"/>
          <w:rFonts w:asciiTheme="majorHAnsi" w:hAnsiTheme="majorHAnsi" w:cstheme="majorHAnsi"/>
        </w:rPr>
        <w:t>this could occur</w:t>
      </w:r>
      <w:r w:rsidRPr="0024181C">
        <w:rPr>
          <w:rFonts w:asciiTheme="majorHAnsi" w:hAnsiTheme="majorHAnsi" w:cstheme="majorHAnsi"/>
          <w:sz w:val="16"/>
        </w:rPr>
        <w:t xml:space="preserve"> in a matter of decades—</w:t>
      </w:r>
      <w:r w:rsidRPr="0024181C">
        <w:rPr>
          <w:rStyle w:val="Emphasis"/>
          <w:rFonts w:asciiTheme="majorHAnsi" w:eastAsiaTheme="majorEastAsia" w:hAnsiTheme="majorHAnsi" w:cstheme="majorHAnsi"/>
          <w:highlight w:val="green"/>
        </w:rPr>
        <w:t>far more quickly</w:t>
      </w:r>
      <w:r w:rsidRPr="0024181C">
        <w:rPr>
          <w:rStyle w:val="StyleUnderline"/>
          <w:rFonts w:asciiTheme="majorHAnsi" w:hAnsiTheme="majorHAnsi" w:cstheme="majorHAnsi"/>
          <w:highlight w:val="green"/>
        </w:rPr>
        <w:t xml:space="preserve"> than</w:t>
      </w:r>
      <w:r w:rsidRPr="0024181C">
        <w:rPr>
          <w:rFonts w:asciiTheme="majorHAnsi" w:hAnsiTheme="majorHAnsi" w:cstheme="majorHAnsi"/>
          <w:sz w:val="16"/>
        </w:rPr>
        <w:t xml:space="preserve"> most of </w:t>
      </w:r>
      <w:r w:rsidRPr="0024181C">
        <w:rPr>
          <w:rFonts w:asciiTheme="majorHAnsi" w:hAnsiTheme="majorHAnsi" w:cstheme="majorHAnsi"/>
          <w:sz w:val="16"/>
        </w:rPr>
        <w:lastRenderedPageBreak/>
        <w:t xml:space="preserve">the expected consequences of </w:t>
      </w:r>
      <w:r w:rsidRPr="0024181C">
        <w:rPr>
          <w:rStyle w:val="StyleUnderline"/>
          <w:rFonts w:asciiTheme="majorHAnsi" w:hAnsiTheme="majorHAnsi" w:cstheme="majorHAnsi"/>
          <w:highlight w:val="green"/>
        </w:rPr>
        <w:t>climate change</w:t>
      </w:r>
      <w:r w:rsidRPr="0024181C">
        <w:rPr>
          <w:rStyle w:val="StyleUnderline"/>
          <w:rFonts w:asciiTheme="majorHAnsi" w:hAnsiTheme="majorHAnsi" w:cstheme="majorHAnsi"/>
        </w:rPr>
        <w:t xml:space="preserve">, yet </w:t>
      </w:r>
      <w:r w:rsidRPr="0024181C">
        <w:rPr>
          <w:rStyle w:val="Emphasis"/>
          <w:rFonts w:asciiTheme="majorHAnsi" w:eastAsiaTheme="majorEastAsia" w:hAnsiTheme="majorHAnsi" w:cstheme="majorHAnsi"/>
          <w:highlight w:val="green"/>
        </w:rPr>
        <w:t>equally destructive</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Biodiversity loss is </w:t>
      </w:r>
      <w:r w:rsidRPr="0024181C">
        <w:rPr>
          <w:rStyle w:val="StyleUnderline"/>
          <w:rFonts w:asciiTheme="majorHAnsi" w:hAnsiTheme="majorHAnsi" w:cstheme="majorHAnsi"/>
          <w:highlight w:val="green"/>
        </w:rPr>
        <w:t xml:space="preserve">a </w:t>
      </w:r>
      <w:r w:rsidRPr="0024181C">
        <w:rPr>
          <w:rStyle w:val="Emphasis"/>
          <w:rFonts w:asciiTheme="majorHAnsi" w:eastAsiaTheme="majorEastAsia" w:hAnsiTheme="majorHAnsi" w:cstheme="majorHAnsi"/>
          <w:highlight w:val="green"/>
        </w:rPr>
        <w:t>“threat multiplier”</w:t>
      </w:r>
      <w:r w:rsidRPr="0024181C">
        <w:rPr>
          <w:rStyle w:val="StyleUnderline"/>
          <w:rFonts w:asciiTheme="majorHAnsi" w:hAnsiTheme="majorHAnsi" w:cstheme="majorHAnsi"/>
        </w:rPr>
        <w:t xml:space="preserve"> that, by pushing societies to the brink of collapse, will </w:t>
      </w:r>
      <w:r w:rsidRPr="0024181C">
        <w:rPr>
          <w:rStyle w:val="Emphasis"/>
          <w:rFonts w:asciiTheme="majorHAnsi" w:eastAsiaTheme="majorEastAsia" w:hAnsiTheme="majorHAnsi" w:cstheme="majorHAnsi"/>
          <w:highlight w:val="green"/>
        </w:rPr>
        <w:t>exacerbate</w:t>
      </w:r>
      <w:r w:rsidRPr="0024181C">
        <w:rPr>
          <w:rStyle w:val="Emphasis"/>
          <w:rFonts w:asciiTheme="majorHAnsi" w:eastAsiaTheme="majorEastAsia" w:hAnsiTheme="majorHAnsi" w:cstheme="majorHAnsi"/>
        </w:rPr>
        <w:t xml:space="preserve"> existing </w:t>
      </w:r>
      <w:r w:rsidRPr="0024181C">
        <w:rPr>
          <w:rStyle w:val="Emphasis"/>
          <w:rFonts w:asciiTheme="majorHAnsi" w:eastAsiaTheme="majorEastAsia" w:hAnsiTheme="majorHAnsi" w:cstheme="majorHAnsi"/>
          <w:highlight w:val="green"/>
        </w:rPr>
        <w:t>conflicts</w:t>
      </w:r>
      <w:r w:rsidRPr="0024181C">
        <w:rPr>
          <w:rStyle w:val="StyleUnderline"/>
          <w:rFonts w:asciiTheme="majorHAnsi" w:hAnsiTheme="majorHAnsi" w:cstheme="majorHAnsi"/>
        </w:rPr>
        <w:t xml:space="preserve"> and introduce entirely new struggles between state and non-state actors</w:t>
      </w:r>
      <w:r w:rsidRPr="0024181C">
        <w:rPr>
          <w:rFonts w:asciiTheme="majorHAnsi" w:hAnsiTheme="majorHAnsi" w:cstheme="majorHAnsi"/>
          <w:sz w:val="16"/>
        </w:rPr>
        <w:t xml:space="preserve">. Indeed, </w:t>
      </w:r>
      <w:r w:rsidRPr="0024181C">
        <w:rPr>
          <w:rStyle w:val="StyleUnderline"/>
          <w:rFonts w:asciiTheme="majorHAnsi" w:hAnsiTheme="majorHAnsi" w:cstheme="majorHAnsi"/>
        </w:rPr>
        <w:t xml:space="preserve">it could even </w:t>
      </w:r>
      <w:r w:rsidRPr="0024181C">
        <w:rPr>
          <w:rStyle w:val="StyleUnderline"/>
          <w:rFonts w:asciiTheme="majorHAnsi" w:hAnsiTheme="majorHAnsi" w:cstheme="majorHAnsi"/>
          <w:highlight w:val="green"/>
        </w:rPr>
        <w:t>fuel</w:t>
      </w:r>
      <w:r w:rsidRPr="0024181C">
        <w:rPr>
          <w:rFonts w:asciiTheme="majorHAnsi" w:hAnsiTheme="majorHAnsi" w:cstheme="majorHAnsi"/>
          <w:sz w:val="16"/>
        </w:rPr>
        <w:t xml:space="preserve"> the rise of </w:t>
      </w:r>
      <w:r w:rsidRPr="0024181C">
        <w:rPr>
          <w:rStyle w:val="Emphasis"/>
          <w:rFonts w:asciiTheme="majorHAnsi" w:eastAsiaTheme="majorEastAsia" w:hAnsiTheme="majorHAnsi" w:cstheme="majorHAnsi"/>
          <w:highlight w:val="green"/>
        </w:rPr>
        <w:t>terrorism</w:t>
      </w:r>
      <w:r w:rsidRPr="0024181C">
        <w:rPr>
          <w:rFonts w:asciiTheme="majorHAnsi" w:hAnsiTheme="majorHAnsi" w:cstheme="majorHAnsi"/>
          <w:sz w:val="16"/>
        </w:rPr>
        <w:t xml:space="preserve">. (After all, </w:t>
      </w:r>
      <w:r w:rsidRPr="0024181C">
        <w:rPr>
          <w:rStyle w:val="StyleUnderline"/>
          <w:rFonts w:asciiTheme="majorHAnsi" w:hAnsiTheme="majorHAnsi" w:cstheme="majorHAnsi"/>
        </w:rPr>
        <w:t>climate change has been linked to the emergence of ISIS in Syria, and multiple high-ranking US officials</w:t>
      </w:r>
      <w:r w:rsidRPr="0024181C">
        <w:rPr>
          <w:rFonts w:asciiTheme="majorHAnsi" w:hAnsiTheme="majorHAnsi" w:cstheme="majorHAnsi"/>
          <w:sz w:val="16"/>
        </w:rPr>
        <w:t xml:space="preserve">, such as former US Defense Secretary Chuck Hagel and CIA director John Brennan, </w:t>
      </w:r>
      <w:r w:rsidRPr="0024181C">
        <w:rPr>
          <w:rStyle w:val="StyleUnderline"/>
          <w:rFonts w:asciiTheme="majorHAnsi" w:hAnsiTheme="majorHAnsi" w:cstheme="majorHAnsi"/>
        </w:rPr>
        <w:t>have affirmed that climate change and terrorism are connected</w:t>
      </w:r>
      <w:r w:rsidRPr="0024181C">
        <w:rPr>
          <w:rFonts w:asciiTheme="majorHAnsi" w:hAnsiTheme="majorHAnsi" w:cstheme="majorHAnsi"/>
          <w:sz w:val="16"/>
        </w:rPr>
        <w:t xml:space="preserve">.) The reality is that </w:t>
      </w:r>
      <w:r w:rsidRPr="0024181C">
        <w:rPr>
          <w:rStyle w:val="StyleUnderline"/>
          <w:rFonts w:asciiTheme="majorHAnsi" w:hAnsiTheme="majorHAnsi" w:cstheme="majorHAnsi"/>
        </w:rPr>
        <w:t>we are entering the sixth mass extinction</w:t>
      </w:r>
      <w:r w:rsidRPr="0024181C">
        <w:rPr>
          <w:rFonts w:asciiTheme="majorHAnsi" w:hAnsiTheme="majorHAnsi" w:cstheme="majorHAnsi"/>
          <w:sz w:val="16"/>
        </w:rPr>
        <w:t xml:space="preserve"> in the 3.8-billion-year history of life on Earth, </w:t>
      </w:r>
      <w:r w:rsidRPr="0024181C">
        <w:rPr>
          <w:rStyle w:val="StyleUnderline"/>
          <w:rFonts w:asciiTheme="majorHAnsi" w:hAnsiTheme="majorHAnsi" w:cstheme="majorHAnsi"/>
        </w:rPr>
        <w:t>and the impact of this event could be felt by civilization “in as little as three human lifetimes,” as the</w:t>
      </w:r>
      <w:r w:rsidRPr="0024181C">
        <w:rPr>
          <w:rFonts w:asciiTheme="majorHAnsi" w:hAnsiTheme="majorHAnsi" w:cstheme="majorHAnsi"/>
          <w:sz w:val="16"/>
        </w:rPr>
        <w:t xml:space="preserve"> aforementioned </w:t>
      </w:r>
      <w:r w:rsidRPr="0024181C">
        <w:rPr>
          <w:rStyle w:val="StyleUnderline"/>
          <w:rFonts w:asciiTheme="majorHAnsi" w:hAnsiTheme="majorHAnsi" w:cstheme="majorHAnsi"/>
        </w:rPr>
        <w:t>2012 Nature paper notes</w:t>
      </w:r>
      <w:r w:rsidRPr="0024181C">
        <w:rPr>
          <w:rFonts w:asciiTheme="majorHAnsi" w:hAnsiTheme="majorHAnsi" w:cstheme="majorHAnsi"/>
          <w:sz w:val="16"/>
        </w:rPr>
        <w:t xml:space="preserve">. Furthermore, </w:t>
      </w:r>
      <w:r w:rsidRPr="0024181C">
        <w:rPr>
          <w:rStyle w:val="StyleUnderline"/>
          <w:rFonts w:asciiTheme="majorHAnsi" w:hAnsiTheme="majorHAnsi" w:cstheme="majorHAnsi"/>
        </w:rPr>
        <w:t xml:space="preserve">the widespread decline of biological populations could plausibly initiate a dramatic transformation of the global ecosystem on an even faster timescale: perhaps a </w:t>
      </w:r>
      <w:r w:rsidRPr="0024181C">
        <w:rPr>
          <w:rStyle w:val="Emphasis"/>
          <w:rFonts w:asciiTheme="majorHAnsi" w:eastAsiaTheme="majorEastAsia" w:hAnsiTheme="majorHAnsi" w:cstheme="majorHAnsi"/>
        </w:rPr>
        <w:t>single</w:t>
      </w:r>
      <w:r w:rsidRPr="0024181C">
        <w:rPr>
          <w:rStyle w:val="StyleUnderline"/>
          <w:rFonts w:asciiTheme="majorHAnsi" w:hAnsiTheme="majorHAnsi" w:cstheme="majorHAnsi"/>
        </w:rPr>
        <w:t xml:space="preserve"> human </w:t>
      </w:r>
      <w:r w:rsidRPr="0024181C">
        <w:rPr>
          <w:rStyle w:val="Emphasis"/>
          <w:rFonts w:asciiTheme="majorHAnsi" w:eastAsiaTheme="majorEastAsia" w:hAnsiTheme="majorHAnsi" w:cstheme="majorHAnsi"/>
        </w:rPr>
        <w:t>lifetime</w:t>
      </w:r>
      <w:r w:rsidRPr="0024181C">
        <w:rPr>
          <w:rFonts w:asciiTheme="majorHAnsi" w:hAnsiTheme="majorHAnsi" w:cstheme="majorHAnsi"/>
          <w:sz w:val="16"/>
        </w:rPr>
        <w:t xml:space="preserve">. The unavoidable conclusion is that </w:t>
      </w:r>
      <w:r w:rsidRPr="0024181C">
        <w:rPr>
          <w:rStyle w:val="StyleUnderline"/>
          <w:rFonts w:asciiTheme="majorHAnsi" w:hAnsiTheme="majorHAnsi" w:cstheme="majorHAnsi"/>
        </w:rPr>
        <w:t xml:space="preserve">biodiversity loss constitutes </w:t>
      </w:r>
      <w:r w:rsidRPr="0024181C">
        <w:rPr>
          <w:rStyle w:val="StyleUnderline"/>
          <w:rFonts w:asciiTheme="majorHAnsi" w:hAnsiTheme="majorHAnsi" w:cstheme="majorHAnsi"/>
          <w:highlight w:val="green"/>
        </w:rPr>
        <w:t xml:space="preserve">an </w:t>
      </w:r>
      <w:r w:rsidRPr="0024181C">
        <w:rPr>
          <w:rStyle w:val="Emphasis"/>
          <w:rFonts w:asciiTheme="majorHAnsi" w:eastAsiaTheme="majorEastAsia" w:hAnsiTheme="majorHAnsi" w:cstheme="majorHAnsi"/>
          <w:highlight w:val="green"/>
        </w:rPr>
        <w:t>existential threat</w:t>
      </w:r>
      <w:r w:rsidRPr="0024181C">
        <w:rPr>
          <w:rStyle w:val="StyleUnderline"/>
          <w:rFonts w:asciiTheme="majorHAnsi" w:hAnsiTheme="majorHAnsi" w:cstheme="majorHAnsi"/>
        </w:rPr>
        <w:t xml:space="preserve"> in its own right</w:t>
      </w:r>
      <w:r w:rsidRPr="0024181C">
        <w:rPr>
          <w:rFonts w:asciiTheme="majorHAnsi" w:hAnsiTheme="majorHAnsi" w:cstheme="majorHAnsi"/>
          <w:sz w:val="16"/>
        </w:rPr>
        <w:t xml:space="preserve">. As such, </w:t>
      </w:r>
      <w:r w:rsidRPr="0024181C">
        <w:rPr>
          <w:rStyle w:val="StyleUnderline"/>
          <w:rFonts w:asciiTheme="majorHAnsi" w:hAnsiTheme="majorHAnsi" w:cstheme="majorHAnsi"/>
        </w:rPr>
        <w:t>it ought to be considered alongside climate change and nuclear weapons as one of the most significant contemporary risks to human</w:t>
      </w:r>
      <w:r w:rsidRPr="0024181C">
        <w:rPr>
          <w:rFonts w:asciiTheme="majorHAnsi" w:hAnsiTheme="majorHAnsi" w:cstheme="majorHAnsi"/>
          <w:sz w:val="16"/>
        </w:rPr>
        <w:t xml:space="preserve"> prosperity and </w:t>
      </w:r>
      <w:r w:rsidRPr="0024181C">
        <w:rPr>
          <w:rStyle w:val="StyleUnderline"/>
          <w:rFonts w:asciiTheme="majorHAnsi" w:hAnsiTheme="majorHAnsi" w:cstheme="majorHAnsi"/>
        </w:rPr>
        <w:t>survival</w:t>
      </w:r>
      <w:r w:rsidRPr="0024181C">
        <w:rPr>
          <w:rFonts w:asciiTheme="majorHAnsi" w:hAnsiTheme="majorHAnsi" w:cstheme="majorHAnsi"/>
          <w:sz w:val="16"/>
        </w:rPr>
        <w:t>.</w:t>
      </w:r>
    </w:p>
    <w:p w14:paraId="58597647" w14:textId="77777777" w:rsidR="0080030B" w:rsidRPr="0024181C" w:rsidRDefault="0080030B" w:rsidP="0080030B">
      <w:pPr>
        <w:rPr>
          <w:rFonts w:asciiTheme="majorHAnsi" w:hAnsiTheme="majorHAnsi" w:cstheme="majorHAnsi"/>
          <w:u w:val="single"/>
        </w:rPr>
      </w:pPr>
    </w:p>
    <w:p w14:paraId="7B1B57F5" w14:textId="77777777" w:rsidR="0080030B" w:rsidRPr="0024181C" w:rsidRDefault="0080030B" w:rsidP="0080030B">
      <w:pPr>
        <w:pStyle w:val="Heading3"/>
        <w:keepLines w:val="0"/>
        <w:rPr>
          <w:rFonts w:asciiTheme="majorHAnsi" w:hAnsiTheme="majorHAnsi" w:cstheme="majorHAnsi"/>
        </w:rPr>
      </w:pPr>
      <w:r w:rsidRPr="0024181C">
        <w:rPr>
          <w:rFonts w:asciiTheme="majorHAnsi" w:hAnsiTheme="majorHAnsi" w:cstheme="majorHAnsi"/>
        </w:rPr>
        <w:lastRenderedPageBreak/>
        <w:t>Backsliding</w:t>
      </w:r>
    </w:p>
    <w:p w14:paraId="630A4DDC"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Advantage 2: Democracy</w:t>
      </w:r>
    </w:p>
    <w:p w14:paraId="1D59D481"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India is in a democracy crisis now. </w:t>
      </w:r>
    </w:p>
    <w:p w14:paraId="1A3A1BB4" w14:textId="77777777" w:rsidR="0080030B" w:rsidRPr="0024181C" w:rsidRDefault="0080030B" w:rsidP="0080030B">
      <w:pPr>
        <w:rPr>
          <w:rFonts w:asciiTheme="majorHAnsi" w:hAnsiTheme="majorHAnsi" w:cstheme="majorHAnsi"/>
          <w:sz w:val="18"/>
          <w:szCs w:val="18"/>
        </w:rPr>
      </w:pPr>
      <w:r w:rsidRPr="0024181C">
        <w:rPr>
          <w:rFonts w:asciiTheme="majorHAnsi" w:hAnsiTheme="majorHAnsi" w:cstheme="majorHAnsi"/>
          <w:b/>
          <w:sz w:val="26"/>
          <w:szCs w:val="26"/>
        </w:rPr>
        <w:t>Singh 7/5</w:t>
      </w:r>
      <w:r w:rsidRPr="0024181C">
        <w:rPr>
          <w:rFonts w:asciiTheme="majorHAnsi" w:hAnsiTheme="majorHAnsi" w:cstheme="majorHAnsi"/>
        </w:rPr>
        <w:t xml:space="preserve"> </w:t>
      </w:r>
      <w:r w:rsidRPr="0024181C">
        <w:rPr>
          <w:rFonts w:asciiTheme="majorHAnsi" w:hAnsiTheme="majorHAnsi" w:cstheme="majorHAnsi"/>
          <w:sz w:val="18"/>
          <w:szCs w:val="18"/>
        </w:rPr>
        <w:t>[</w:t>
      </w:r>
      <w:proofErr w:type="spellStart"/>
      <w:r w:rsidRPr="0024181C">
        <w:rPr>
          <w:rFonts w:asciiTheme="majorHAnsi" w:hAnsiTheme="majorHAnsi" w:cstheme="majorHAnsi"/>
          <w:sz w:val="18"/>
          <w:szCs w:val="18"/>
        </w:rPr>
        <w:t>Prerna</w:t>
      </w:r>
      <w:proofErr w:type="spellEnd"/>
      <w:r w:rsidRPr="0024181C">
        <w:rPr>
          <w:rFonts w:asciiTheme="majorHAnsi" w:hAnsiTheme="majorHAnsi" w:cstheme="majorHAnsi"/>
          <w:sz w:val="18"/>
          <w:szCs w:val="18"/>
        </w:rPr>
        <w:t xml:space="preserve"> Singh, July 5, 2021 at 5:00 a.m., “India has become an ‘electoral autocracy.’ Its covid-19 catastrophe is no surprise”, </w:t>
      </w:r>
      <w:hyperlink r:id="rId73">
        <w:r w:rsidRPr="0024181C">
          <w:rPr>
            <w:rFonts w:asciiTheme="majorHAnsi" w:hAnsiTheme="majorHAnsi" w:cstheme="majorHAnsi"/>
            <w:color w:val="000000"/>
            <w:sz w:val="18"/>
            <w:szCs w:val="18"/>
          </w:rPr>
          <w:t>https://www.washingtonpost.com/politics/2021/07/05/india-has-become-an-electoral-autocracy-its-covid-19-catastrophe-is-no-surprise //</w:t>
        </w:r>
      </w:hyperlink>
      <w:r w:rsidRPr="0024181C">
        <w:rPr>
          <w:rFonts w:asciiTheme="majorHAnsi" w:hAnsiTheme="majorHAnsi" w:cstheme="majorHAnsi"/>
          <w:sz w:val="18"/>
          <w:szCs w:val="18"/>
        </w:rPr>
        <w:t xml:space="preserve"> JB recut by Lex </w:t>
      </w:r>
      <w:proofErr w:type="spellStart"/>
      <w:r w:rsidRPr="0024181C">
        <w:rPr>
          <w:rFonts w:asciiTheme="majorHAnsi" w:hAnsiTheme="majorHAnsi" w:cstheme="majorHAnsi"/>
          <w:sz w:val="18"/>
          <w:szCs w:val="18"/>
        </w:rPr>
        <w:t>AKo</w:t>
      </w:r>
      <w:proofErr w:type="spellEnd"/>
      <w:r w:rsidRPr="0024181C">
        <w:rPr>
          <w:rFonts w:asciiTheme="majorHAnsi" w:hAnsiTheme="majorHAnsi" w:cstheme="majorHAnsi"/>
          <w:sz w:val="18"/>
          <w:szCs w:val="18"/>
        </w:rPr>
        <w:t>]</w:t>
      </w:r>
    </w:p>
    <w:p w14:paraId="42457CC4" w14:textId="77777777" w:rsidR="0080030B" w:rsidRPr="0024181C" w:rsidRDefault="0080030B" w:rsidP="0080030B">
      <w:pPr>
        <w:rPr>
          <w:rFonts w:asciiTheme="majorHAnsi" w:hAnsiTheme="majorHAnsi" w:cstheme="majorHAnsi"/>
          <w:sz w:val="10"/>
          <w:szCs w:val="10"/>
        </w:rPr>
      </w:pPr>
      <w:r w:rsidRPr="0024181C">
        <w:rPr>
          <w:rFonts w:asciiTheme="majorHAnsi" w:hAnsiTheme="majorHAnsi" w:cstheme="majorHAnsi"/>
          <w:sz w:val="10"/>
          <w:szCs w:val="10"/>
        </w:rPr>
        <w:t>On Thursday, the White House announced that it is deploying </w:t>
      </w:r>
      <w:hyperlink r:id="rId74">
        <w:r w:rsidRPr="0024181C">
          <w:rPr>
            <w:rFonts w:asciiTheme="majorHAnsi" w:hAnsiTheme="majorHAnsi" w:cstheme="majorHAnsi"/>
            <w:color w:val="000000"/>
            <w:sz w:val="10"/>
            <w:szCs w:val="10"/>
          </w:rPr>
          <w:t>response teams</w:t>
        </w:r>
      </w:hyperlink>
      <w:r w:rsidRPr="0024181C">
        <w:rPr>
          <w:rFonts w:asciiTheme="majorHAnsi" w:hAnsiTheme="majorHAnsi" w:cstheme="majorHAnsi"/>
          <w:sz w:val="10"/>
          <w:szCs w:val="10"/>
        </w:rPr>
        <w:t>, composed of officials from the Centers for Disease Control and Prevention and other federal agencies, to combat the “</w:t>
      </w:r>
      <w:proofErr w:type="spellStart"/>
      <w:r w:rsidRPr="0024181C">
        <w:rPr>
          <w:rFonts w:asciiTheme="majorHAnsi" w:hAnsiTheme="majorHAnsi" w:cstheme="majorHAnsi"/>
          <w:sz w:val="10"/>
          <w:szCs w:val="10"/>
        </w:rPr>
        <w:t>hypertransmissible</w:t>
      </w:r>
      <w:proofErr w:type="spellEnd"/>
      <w:r w:rsidRPr="0024181C">
        <w:rPr>
          <w:rFonts w:asciiTheme="majorHAnsi" w:hAnsiTheme="majorHAnsi" w:cstheme="majorHAnsi"/>
          <w:sz w:val="10"/>
          <w:szCs w:val="10"/>
        </w:rPr>
        <w:t>” delta variant of the </w:t>
      </w:r>
      <w:hyperlink r:id="rId75">
        <w:r w:rsidRPr="0024181C">
          <w:rPr>
            <w:rFonts w:asciiTheme="majorHAnsi" w:hAnsiTheme="majorHAnsi" w:cstheme="majorHAnsi"/>
            <w:color w:val="000000"/>
            <w:sz w:val="10"/>
            <w:szCs w:val="10"/>
          </w:rPr>
          <w:t>coronavirus</w:t>
        </w:r>
      </w:hyperlink>
      <w:r w:rsidRPr="0024181C">
        <w:rPr>
          <w:rFonts w:asciiTheme="majorHAnsi" w:hAnsiTheme="majorHAnsi" w:cstheme="majorHAnsi"/>
          <w:sz w:val="10"/>
          <w:szCs w:val="10"/>
        </w:rPr>
        <w:t> spreading across the United States and the world. This variant first emerged in India, where a devastating second wave of virus infections have been accompanied by a parallel epidemic of </w:t>
      </w:r>
      <w:proofErr w:type="spellStart"/>
      <w:r w:rsidRPr="0024181C">
        <w:rPr>
          <w:rFonts w:asciiTheme="majorHAnsi" w:hAnsiTheme="majorHAnsi" w:cstheme="majorHAnsi"/>
          <w:szCs w:val="22"/>
        </w:rPr>
        <w:fldChar w:fldCharType="begin"/>
      </w:r>
      <w:r w:rsidRPr="0024181C">
        <w:rPr>
          <w:rFonts w:asciiTheme="majorHAnsi" w:hAnsiTheme="majorHAnsi" w:cstheme="majorHAnsi"/>
        </w:rPr>
        <w:instrText xml:space="preserve"> HYPERLINK "https://www.scientificamerican.com/article/why-deadly-black-fungus-is-ravaging-covid-patients-in-india/" \h </w:instrText>
      </w:r>
      <w:r w:rsidRPr="0024181C">
        <w:rPr>
          <w:rFonts w:asciiTheme="majorHAnsi" w:hAnsiTheme="majorHAnsi" w:cstheme="majorHAnsi"/>
          <w:szCs w:val="22"/>
        </w:rPr>
        <w:fldChar w:fldCharType="separate"/>
      </w:r>
      <w:r w:rsidRPr="0024181C">
        <w:rPr>
          <w:rFonts w:asciiTheme="majorHAnsi" w:hAnsiTheme="majorHAnsi" w:cstheme="majorHAnsi"/>
          <w:color w:val="000000"/>
          <w:sz w:val="10"/>
          <w:szCs w:val="10"/>
        </w:rPr>
        <w:t>mucormycosis</w:t>
      </w:r>
      <w:proofErr w:type="spellEnd"/>
      <w:r w:rsidRPr="0024181C">
        <w:rPr>
          <w:rFonts w:asciiTheme="majorHAnsi" w:hAnsiTheme="majorHAnsi" w:cstheme="majorHAnsi"/>
          <w:color w:val="000000"/>
          <w:sz w:val="10"/>
          <w:szCs w:val="10"/>
        </w:rPr>
        <w:t>, or “black fungus,”</w:t>
      </w:r>
      <w:r w:rsidRPr="0024181C">
        <w:rPr>
          <w:rFonts w:asciiTheme="majorHAnsi" w:hAnsiTheme="majorHAnsi" w:cstheme="majorHAnsi"/>
          <w:color w:val="000000"/>
          <w:sz w:val="10"/>
          <w:szCs w:val="10"/>
        </w:rPr>
        <w:fldChar w:fldCharType="end"/>
      </w:r>
      <w:r w:rsidRPr="0024181C">
        <w:rPr>
          <w:rFonts w:asciiTheme="majorHAnsi" w:hAnsiTheme="majorHAnsi" w:cstheme="majorHAnsi"/>
          <w:sz w:val="10"/>
          <w:szCs w:val="10"/>
        </w:rPr>
        <w:t xml:space="preserve"> that is maiming and killing patients. </w:t>
      </w:r>
      <w:r w:rsidRPr="0024181C">
        <w:rPr>
          <w:rFonts w:asciiTheme="majorHAnsi" w:hAnsiTheme="majorHAnsi" w:cstheme="majorHAnsi"/>
          <w:b/>
          <w:highlight w:val="green"/>
          <w:u w:val="single"/>
        </w:rPr>
        <w:t xml:space="preserve">India’s </w:t>
      </w:r>
      <w:r w:rsidRPr="0024181C">
        <w:rPr>
          <w:rFonts w:asciiTheme="majorHAnsi" w:hAnsiTheme="majorHAnsi" w:cstheme="majorHAnsi"/>
          <w:b/>
          <w:u w:val="single"/>
        </w:rPr>
        <w:t>humanitarian tragedy is linked to</w:t>
      </w:r>
      <w:r w:rsidRPr="0024181C">
        <w:rPr>
          <w:rFonts w:asciiTheme="majorHAnsi" w:hAnsiTheme="majorHAnsi" w:cstheme="majorHAnsi"/>
          <w:sz w:val="10"/>
          <w:szCs w:val="10"/>
        </w:rPr>
        <w:t xml:space="preserve"> a </w:t>
      </w:r>
      <w:r w:rsidRPr="0024181C">
        <w:rPr>
          <w:rFonts w:asciiTheme="majorHAnsi" w:hAnsiTheme="majorHAnsi" w:cstheme="majorHAnsi"/>
          <w:b/>
          <w:u w:val="single"/>
        </w:rPr>
        <w:t>deeper political crisis</w:t>
      </w:r>
      <w:r w:rsidRPr="0024181C">
        <w:rPr>
          <w:rFonts w:asciiTheme="majorHAnsi" w:hAnsiTheme="majorHAnsi" w:cstheme="majorHAnsi"/>
          <w:sz w:val="10"/>
          <w:szCs w:val="10"/>
        </w:rPr>
        <w:t xml:space="preserve"> — that of </w:t>
      </w:r>
      <w:r w:rsidRPr="0024181C">
        <w:rPr>
          <w:rFonts w:asciiTheme="majorHAnsi" w:hAnsiTheme="majorHAnsi" w:cstheme="majorHAnsi"/>
          <w:b/>
          <w:u w:val="single"/>
        </w:rPr>
        <w:t>democratic erosion</w:t>
      </w:r>
      <w:r w:rsidRPr="0024181C">
        <w:rPr>
          <w:rFonts w:asciiTheme="majorHAnsi" w:hAnsiTheme="majorHAnsi" w:cstheme="majorHAnsi"/>
          <w:sz w:val="10"/>
          <w:szCs w:val="10"/>
        </w:rPr>
        <w:t xml:space="preserve">. At independence from colonial rule, </w:t>
      </w:r>
      <w:r w:rsidRPr="0024181C">
        <w:rPr>
          <w:rFonts w:asciiTheme="majorHAnsi" w:hAnsiTheme="majorHAnsi" w:cstheme="majorHAnsi"/>
          <w:b/>
          <w:u w:val="single"/>
        </w:rPr>
        <w:t>India</w:t>
      </w:r>
      <w:r w:rsidRPr="0024181C">
        <w:rPr>
          <w:rFonts w:asciiTheme="majorHAnsi" w:hAnsiTheme="majorHAnsi" w:cstheme="majorHAnsi"/>
          <w:sz w:val="10"/>
          <w:szCs w:val="10"/>
        </w:rPr>
        <w:t xml:space="preserve"> had relatively </w:t>
      </w:r>
      <w:r w:rsidRPr="0024181C">
        <w:rPr>
          <w:rFonts w:asciiTheme="majorHAnsi" w:hAnsiTheme="majorHAnsi" w:cstheme="majorHAnsi"/>
          <w:b/>
          <w:u w:val="single"/>
        </w:rPr>
        <w:t>low</w:t>
      </w:r>
      <w:r w:rsidRPr="0024181C">
        <w:rPr>
          <w:rFonts w:asciiTheme="majorHAnsi" w:hAnsiTheme="majorHAnsi" w:cstheme="majorHAnsi"/>
          <w:sz w:val="10"/>
          <w:szCs w:val="10"/>
        </w:rPr>
        <w:t xml:space="preserve"> economic </w:t>
      </w:r>
      <w:r w:rsidRPr="0024181C">
        <w:rPr>
          <w:rFonts w:asciiTheme="majorHAnsi" w:hAnsiTheme="majorHAnsi" w:cstheme="majorHAnsi"/>
          <w:b/>
          <w:u w:val="single"/>
        </w:rPr>
        <w:t>development and industrialization</w:t>
      </w:r>
      <w:r w:rsidRPr="0024181C">
        <w:rPr>
          <w:rFonts w:asciiTheme="majorHAnsi" w:hAnsiTheme="majorHAnsi" w:cstheme="majorHAnsi"/>
          <w:sz w:val="10"/>
          <w:szCs w:val="10"/>
        </w:rPr>
        <w:t>, widespread poverty and illiteracy, and immense ethnic diversity across linguistic, religious and caste lines. </w:t>
      </w:r>
      <w:hyperlink r:id="rId76">
        <w:r w:rsidRPr="0024181C">
          <w:rPr>
            <w:rFonts w:asciiTheme="majorHAnsi" w:hAnsiTheme="majorHAnsi" w:cstheme="majorHAnsi"/>
            <w:color w:val="000000"/>
            <w:sz w:val="10"/>
            <w:szCs w:val="10"/>
          </w:rPr>
          <w:t>Leading political science theories</w:t>
        </w:r>
      </w:hyperlink>
      <w:r w:rsidRPr="0024181C">
        <w:rPr>
          <w:rFonts w:asciiTheme="majorHAnsi" w:hAnsiTheme="majorHAnsi" w:cstheme="majorHAnsi"/>
          <w:sz w:val="10"/>
          <w:szCs w:val="10"/>
        </w:rPr>
        <w:t> argued these conditions made India </w:t>
      </w:r>
      <w:hyperlink r:id="rId77">
        <w:r w:rsidRPr="0024181C">
          <w:rPr>
            <w:rFonts w:asciiTheme="majorHAnsi" w:hAnsiTheme="majorHAnsi" w:cstheme="majorHAnsi"/>
            <w:color w:val="000000"/>
            <w:sz w:val="10"/>
            <w:szCs w:val="10"/>
          </w:rPr>
          <w:t>infertile terrain</w:t>
        </w:r>
      </w:hyperlink>
      <w:r w:rsidRPr="0024181C">
        <w:rPr>
          <w:rFonts w:asciiTheme="majorHAnsi" w:hAnsiTheme="majorHAnsi" w:cstheme="majorHAnsi"/>
          <w:sz w:val="10"/>
          <w:szCs w:val="10"/>
        </w:rPr>
        <w:t> for democracy. Yet in 1947, India instituted a democratic government and, with the exception of </w:t>
      </w:r>
      <w:hyperlink r:id="rId78">
        <w:r w:rsidRPr="0024181C">
          <w:rPr>
            <w:rFonts w:asciiTheme="majorHAnsi" w:hAnsiTheme="majorHAnsi" w:cstheme="majorHAnsi"/>
            <w:color w:val="000000"/>
            <w:sz w:val="10"/>
            <w:szCs w:val="10"/>
          </w:rPr>
          <w:t>a short time from 1975-77</w:t>
        </w:r>
      </w:hyperlink>
      <w:r w:rsidRPr="0024181C">
        <w:rPr>
          <w:rFonts w:asciiTheme="majorHAnsi" w:hAnsiTheme="majorHAnsi" w:cstheme="majorHAnsi"/>
          <w:sz w:val="10"/>
          <w:szCs w:val="10"/>
        </w:rPr>
        <w:t xml:space="preserve">, has remained one. Up until a few weeks ago, that is. In its influential annual rankings of countries across the world, the U.S.-based democracy watchdog Freedom House downgraded </w:t>
      </w:r>
      <w:r w:rsidRPr="0024181C">
        <w:rPr>
          <w:rFonts w:asciiTheme="majorHAnsi" w:hAnsiTheme="majorHAnsi" w:cstheme="majorHAnsi"/>
          <w:b/>
          <w:u w:val="single"/>
        </w:rPr>
        <w:t>India from a free democracy to a “</w:t>
      </w:r>
      <w:hyperlink r:id="rId79">
        <w:r w:rsidRPr="0024181C">
          <w:rPr>
            <w:rFonts w:asciiTheme="majorHAnsi" w:hAnsiTheme="majorHAnsi" w:cstheme="majorHAnsi"/>
            <w:b/>
            <w:u w:val="single"/>
          </w:rPr>
          <w:t>partially free democracy</w:t>
        </w:r>
      </w:hyperlink>
      <w:r w:rsidRPr="0024181C">
        <w:rPr>
          <w:rFonts w:asciiTheme="majorHAnsi" w:hAnsiTheme="majorHAnsi" w:cstheme="majorHAnsi"/>
          <w:b/>
          <w:u w:val="single"/>
        </w:rPr>
        <w:t>.”</w:t>
      </w:r>
      <w:r w:rsidRPr="0024181C">
        <w:rPr>
          <w:rFonts w:asciiTheme="majorHAnsi" w:hAnsiTheme="majorHAnsi" w:cstheme="majorHAnsi"/>
          <w:sz w:val="10"/>
          <w:szCs w:val="10"/>
        </w:rPr>
        <w:t xml:space="preserve"> Similarly, the </w:t>
      </w:r>
      <w:r w:rsidRPr="0024181C">
        <w:rPr>
          <w:rFonts w:asciiTheme="majorHAnsi" w:hAnsiTheme="majorHAnsi" w:cstheme="majorHAnsi"/>
          <w:b/>
          <w:u w:val="single"/>
        </w:rPr>
        <w:t xml:space="preserve">Swedish-based V-Dem Institute </w:t>
      </w:r>
      <w:r w:rsidRPr="0024181C">
        <w:rPr>
          <w:rFonts w:asciiTheme="majorHAnsi" w:hAnsiTheme="majorHAnsi" w:cstheme="majorHAnsi"/>
          <w:b/>
          <w:highlight w:val="green"/>
          <w:u w:val="single"/>
        </w:rPr>
        <w:t>demoted</w:t>
      </w:r>
      <w:r w:rsidRPr="0024181C">
        <w:rPr>
          <w:rFonts w:asciiTheme="majorHAnsi" w:hAnsiTheme="majorHAnsi" w:cstheme="majorHAnsi"/>
          <w:sz w:val="10"/>
          <w:szCs w:val="10"/>
        </w:rPr>
        <w:t xml:space="preserve"> </w:t>
      </w:r>
      <w:r w:rsidRPr="0024181C">
        <w:rPr>
          <w:rFonts w:asciiTheme="majorHAnsi" w:hAnsiTheme="majorHAnsi" w:cstheme="majorHAnsi"/>
          <w:b/>
          <w:u w:val="single"/>
        </w:rPr>
        <w:t xml:space="preserve">the country </w:t>
      </w:r>
      <w:r w:rsidRPr="0024181C">
        <w:rPr>
          <w:rFonts w:asciiTheme="majorHAnsi" w:hAnsiTheme="majorHAnsi" w:cstheme="majorHAnsi"/>
          <w:b/>
          <w:highlight w:val="green"/>
          <w:u w:val="single"/>
        </w:rPr>
        <w:t>to</w:t>
      </w:r>
      <w:r w:rsidRPr="0024181C">
        <w:rPr>
          <w:rFonts w:asciiTheme="majorHAnsi" w:hAnsiTheme="majorHAnsi" w:cstheme="majorHAnsi"/>
          <w:b/>
          <w:u w:val="single"/>
        </w:rPr>
        <w:t xml:space="preserve"> an </w:t>
      </w:r>
      <w:r w:rsidRPr="0024181C">
        <w:rPr>
          <w:rFonts w:asciiTheme="majorHAnsi" w:hAnsiTheme="majorHAnsi" w:cstheme="majorHAnsi"/>
          <w:b/>
          <w:highlight w:val="green"/>
          <w:u w:val="single"/>
        </w:rPr>
        <w:t>“</w:t>
      </w:r>
      <w:hyperlink r:id="rId80">
        <w:r w:rsidRPr="0024181C">
          <w:rPr>
            <w:rFonts w:asciiTheme="majorHAnsi" w:hAnsiTheme="majorHAnsi" w:cstheme="majorHAnsi"/>
            <w:b/>
            <w:highlight w:val="green"/>
            <w:u w:val="single"/>
          </w:rPr>
          <w:t>electoral autocracy</w:t>
        </w:r>
      </w:hyperlink>
      <w:r w:rsidRPr="0024181C">
        <w:rPr>
          <w:rFonts w:asciiTheme="majorHAnsi" w:hAnsiTheme="majorHAnsi" w:cstheme="majorHAnsi"/>
          <w:b/>
          <w:highlight w:val="green"/>
          <w:u w:val="single"/>
        </w:rPr>
        <w:t>.”</w:t>
      </w:r>
      <w:r w:rsidRPr="0024181C">
        <w:rPr>
          <w:rFonts w:asciiTheme="majorHAnsi" w:hAnsiTheme="majorHAnsi" w:cstheme="majorHAnsi"/>
          <w:sz w:val="10"/>
          <w:szCs w:val="10"/>
        </w:rPr>
        <w:t xml:space="preserve"> Both organizations cited the regime’s </w:t>
      </w:r>
      <w:r w:rsidRPr="0024181C">
        <w:rPr>
          <w:rFonts w:asciiTheme="majorHAnsi" w:hAnsiTheme="majorHAnsi" w:cstheme="majorHAnsi"/>
          <w:b/>
          <w:u w:val="single"/>
        </w:rPr>
        <w:t>crackdowns on freedom of speech</w:t>
      </w:r>
      <w:r w:rsidRPr="0024181C">
        <w:rPr>
          <w:rFonts w:asciiTheme="majorHAnsi" w:hAnsiTheme="majorHAnsi" w:cstheme="majorHAnsi"/>
          <w:sz w:val="10"/>
          <w:szCs w:val="10"/>
        </w:rPr>
        <w:t xml:space="preserve"> — and in particular, expressions of dissent — as a key factor driving India’s slide down these indexes. How are </w:t>
      </w:r>
      <w:r w:rsidRPr="0024181C">
        <w:rPr>
          <w:rFonts w:asciiTheme="majorHAnsi" w:hAnsiTheme="majorHAnsi" w:cstheme="majorHAnsi"/>
          <w:b/>
          <w:u w:val="single"/>
        </w:rPr>
        <w:t>India’s coronavirus crisis and democratic backsliding linked</w:t>
      </w:r>
      <w:r w:rsidRPr="0024181C">
        <w:rPr>
          <w:rFonts w:asciiTheme="majorHAnsi" w:hAnsiTheme="majorHAnsi" w:cstheme="majorHAnsi"/>
          <w:sz w:val="10"/>
          <w:szCs w:val="10"/>
        </w:rPr>
        <w:t xml:space="preserve">? Here’s what you need to know. </w:t>
      </w:r>
      <w:r w:rsidRPr="0024181C">
        <w:rPr>
          <w:rFonts w:asciiTheme="majorHAnsi" w:hAnsiTheme="majorHAnsi" w:cstheme="majorHAnsi"/>
          <w:b/>
          <w:u w:val="single"/>
        </w:rPr>
        <w:t xml:space="preserve">The </w:t>
      </w:r>
      <w:r w:rsidRPr="0024181C">
        <w:rPr>
          <w:rFonts w:asciiTheme="majorHAnsi" w:hAnsiTheme="majorHAnsi" w:cstheme="majorHAnsi"/>
          <w:b/>
          <w:highlight w:val="green"/>
          <w:u w:val="single"/>
        </w:rPr>
        <w:t>decline of free speech</w:t>
      </w:r>
      <w:r w:rsidRPr="0024181C">
        <w:rPr>
          <w:rFonts w:asciiTheme="majorHAnsi" w:hAnsiTheme="majorHAnsi" w:cstheme="majorHAnsi"/>
          <w:b/>
          <w:u w:val="single"/>
        </w:rPr>
        <w:t xml:space="preserve"> in the world’s largest democracy</w:t>
      </w:r>
      <w:r w:rsidRPr="0024181C">
        <w:rPr>
          <w:rFonts w:asciiTheme="majorHAnsi" w:hAnsiTheme="majorHAnsi" w:cstheme="majorHAnsi"/>
          <w:sz w:val="10"/>
          <w:szCs w:val="10"/>
        </w:rPr>
        <w:t xml:space="preserve"> Since assuming power in 2014, </w:t>
      </w:r>
      <w:r w:rsidRPr="0024181C">
        <w:rPr>
          <w:rFonts w:asciiTheme="majorHAnsi" w:hAnsiTheme="majorHAnsi" w:cstheme="majorHAnsi"/>
          <w:b/>
          <w:u w:val="single"/>
        </w:rPr>
        <w:t>the</w:t>
      </w:r>
      <w:r w:rsidRPr="0024181C">
        <w:rPr>
          <w:rFonts w:asciiTheme="majorHAnsi" w:hAnsiTheme="majorHAnsi" w:cstheme="majorHAnsi"/>
          <w:sz w:val="10"/>
          <w:szCs w:val="10"/>
        </w:rPr>
        <w:t xml:space="preserve"> ruling </w:t>
      </w:r>
      <w:proofErr w:type="spellStart"/>
      <w:r w:rsidRPr="0024181C">
        <w:rPr>
          <w:rFonts w:asciiTheme="majorHAnsi" w:hAnsiTheme="majorHAnsi" w:cstheme="majorHAnsi"/>
          <w:sz w:val="10"/>
          <w:szCs w:val="10"/>
        </w:rPr>
        <w:t>Bharatiya</w:t>
      </w:r>
      <w:proofErr w:type="spellEnd"/>
      <w:r w:rsidRPr="0024181C">
        <w:rPr>
          <w:rFonts w:asciiTheme="majorHAnsi" w:hAnsiTheme="majorHAnsi" w:cstheme="majorHAnsi"/>
          <w:sz w:val="10"/>
          <w:szCs w:val="10"/>
        </w:rPr>
        <w:t xml:space="preserve"> Janata Party (</w:t>
      </w:r>
      <w:r w:rsidRPr="0024181C">
        <w:rPr>
          <w:rFonts w:asciiTheme="majorHAnsi" w:hAnsiTheme="majorHAnsi" w:cstheme="majorHAnsi"/>
          <w:b/>
          <w:highlight w:val="green"/>
          <w:u w:val="single"/>
        </w:rPr>
        <w:t>BJP</w:t>
      </w:r>
      <w:r w:rsidRPr="0024181C">
        <w:rPr>
          <w:rFonts w:asciiTheme="majorHAnsi" w:hAnsiTheme="majorHAnsi" w:cstheme="majorHAnsi"/>
          <w:sz w:val="10"/>
          <w:szCs w:val="10"/>
        </w:rPr>
        <w:t xml:space="preserve">) regime has </w:t>
      </w:r>
      <w:r w:rsidRPr="0024181C">
        <w:rPr>
          <w:rFonts w:asciiTheme="majorHAnsi" w:hAnsiTheme="majorHAnsi" w:cstheme="majorHAnsi"/>
          <w:b/>
          <w:u w:val="single"/>
        </w:rPr>
        <w:t xml:space="preserve">consistently and brutally </w:t>
      </w:r>
      <w:r w:rsidRPr="0024181C">
        <w:rPr>
          <w:rFonts w:asciiTheme="majorHAnsi" w:hAnsiTheme="majorHAnsi" w:cstheme="majorHAnsi"/>
          <w:b/>
          <w:highlight w:val="green"/>
          <w:u w:val="single"/>
        </w:rPr>
        <w:t xml:space="preserve">undermined </w:t>
      </w:r>
      <w:r w:rsidRPr="0024181C">
        <w:rPr>
          <w:rFonts w:asciiTheme="majorHAnsi" w:hAnsiTheme="majorHAnsi" w:cstheme="majorHAnsi"/>
          <w:b/>
          <w:u w:val="single"/>
        </w:rPr>
        <w:t xml:space="preserve">civil </w:t>
      </w:r>
      <w:r w:rsidRPr="0024181C">
        <w:rPr>
          <w:rFonts w:asciiTheme="majorHAnsi" w:hAnsiTheme="majorHAnsi" w:cstheme="majorHAnsi"/>
          <w:b/>
          <w:highlight w:val="green"/>
          <w:u w:val="single"/>
        </w:rPr>
        <w:t>liberties</w:t>
      </w:r>
      <w:r w:rsidRPr="0024181C">
        <w:rPr>
          <w:rFonts w:asciiTheme="majorHAnsi" w:hAnsiTheme="majorHAnsi" w:cstheme="majorHAnsi"/>
          <w:sz w:val="10"/>
          <w:szCs w:val="10"/>
        </w:rPr>
        <w:t>, especially freedom of speech. This crackdown has </w:t>
      </w:r>
      <w:hyperlink r:id="rId81">
        <w:r w:rsidRPr="0024181C">
          <w:rPr>
            <w:rFonts w:asciiTheme="majorHAnsi" w:hAnsiTheme="majorHAnsi" w:cstheme="majorHAnsi"/>
            <w:color w:val="000000"/>
            <w:sz w:val="10"/>
            <w:szCs w:val="10"/>
          </w:rPr>
          <w:t>affected</w:t>
        </w:r>
      </w:hyperlink>
      <w:r w:rsidRPr="0024181C">
        <w:rPr>
          <w:rFonts w:asciiTheme="majorHAnsi" w:hAnsiTheme="majorHAnsi" w:cstheme="majorHAnsi"/>
          <w:sz w:val="10"/>
          <w:szCs w:val="10"/>
        </w:rPr>
        <w:t> journalists, editors, organizers, climate activists, Bollywood actors, cricketers, celebrities, and even ordinary citizens posting on social media. The BJP has forced editors of prominent newspapers to step down</w:t>
      </w:r>
      <w:r w:rsidRPr="0024181C">
        <w:rPr>
          <w:rFonts w:asciiTheme="majorHAnsi" w:hAnsiTheme="majorHAnsi" w:cstheme="majorHAnsi"/>
          <w:b/>
          <w:u w:val="single"/>
        </w:rPr>
        <w:t xml:space="preserve">. </w:t>
      </w:r>
      <w:r w:rsidRPr="0024181C">
        <w:rPr>
          <w:rFonts w:asciiTheme="majorHAnsi" w:hAnsiTheme="majorHAnsi" w:cstheme="majorHAnsi"/>
          <w:b/>
          <w:highlight w:val="green"/>
          <w:u w:val="single"/>
        </w:rPr>
        <w:t>Police</w:t>
      </w:r>
      <w:r w:rsidRPr="0024181C">
        <w:rPr>
          <w:rFonts w:asciiTheme="majorHAnsi" w:hAnsiTheme="majorHAnsi" w:cstheme="majorHAnsi"/>
          <w:sz w:val="10"/>
          <w:szCs w:val="10"/>
        </w:rPr>
        <w:t xml:space="preserve"> have </w:t>
      </w:r>
      <w:hyperlink r:id="rId82">
        <w:r w:rsidRPr="0024181C">
          <w:rPr>
            <w:rFonts w:asciiTheme="majorHAnsi" w:hAnsiTheme="majorHAnsi" w:cstheme="majorHAnsi"/>
            <w:b/>
            <w:highlight w:val="green"/>
            <w:u w:val="single"/>
          </w:rPr>
          <w:t>raided</w:t>
        </w:r>
      </w:hyperlink>
      <w:r w:rsidRPr="0024181C">
        <w:rPr>
          <w:rFonts w:asciiTheme="majorHAnsi" w:hAnsiTheme="majorHAnsi" w:cstheme="majorHAnsi"/>
          <w:b/>
          <w:u w:val="single"/>
        </w:rPr>
        <w:t xml:space="preserve"> or shut down the offices of media </w:t>
      </w:r>
      <w:r w:rsidRPr="0024181C">
        <w:rPr>
          <w:rFonts w:asciiTheme="majorHAnsi" w:hAnsiTheme="majorHAnsi" w:cstheme="majorHAnsi"/>
          <w:b/>
          <w:highlight w:val="green"/>
          <w:u w:val="single"/>
        </w:rPr>
        <w:t>outlets</w:t>
      </w:r>
      <w:r w:rsidRPr="0024181C">
        <w:rPr>
          <w:rFonts w:asciiTheme="majorHAnsi" w:hAnsiTheme="majorHAnsi" w:cstheme="majorHAnsi"/>
          <w:sz w:val="10"/>
          <w:szCs w:val="10"/>
        </w:rPr>
        <w:t xml:space="preserve"> that featured articles </w:t>
      </w:r>
      <w:r w:rsidRPr="0024181C">
        <w:rPr>
          <w:rFonts w:asciiTheme="majorHAnsi" w:hAnsiTheme="majorHAnsi" w:cstheme="majorHAnsi"/>
          <w:b/>
          <w:u w:val="single"/>
        </w:rPr>
        <w:t>challenging the regime’s actions</w:t>
      </w:r>
      <w:r w:rsidRPr="0024181C">
        <w:rPr>
          <w:rFonts w:asciiTheme="majorHAnsi" w:hAnsiTheme="majorHAnsi" w:cstheme="majorHAnsi"/>
          <w:sz w:val="10"/>
          <w:szCs w:val="10"/>
        </w:rPr>
        <w:t>. Physical attacks on journalists have become commonplace. Some have been gunned down in broad daylight outside their homes, earning India a </w:t>
      </w:r>
      <w:hyperlink r:id="rId83">
        <w:r w:rsidRPr="0024181C">
          <w:rPr>
            <w:rFonts w:asciiTheme="majorHAnsi" w:hAnsiTheme="majorHAnsi" w:cstheme="majorHAnsi"/>
            <w:color w:val="000000"/>
            <w:sz w:val="10"/>
            <w:szCs w:val="10"/>
          </w:rPr>
          <w:t>reputation</w:t>
        </w:r>
      </w:hyperlink>
      <w:r w:rsidRPr="0024181C">
        <w:rPr>
          <w:rFonts w:asciiTheme="majorHAnsi" w:hAnsiTheme="majorHAnsi" w:cstheme="majorHAnsi"/>
          <w:sz w:val="10"/>
          <w:szCs w:val="10"/>
        </w:rPr>
        <w:t> as what the Columbia Journalism Review called “one of the world’s most dangerous countries to be a reporter.” Meanwhile, reporters and media organizations sympathetic to the regime have been </w:t>
      </w:r>
      <w:hyperlink r:id="rId84">
        <w:r w:rsidRPr="0024181C">
          <w:rPr>
            <w:rFonts w:asciiTheme="majorHAnsi" w:hAnsiTheme="majorHAnsi" w:cstheme="majorHAnsi"/>
            <w:color w:val="000000"/>
            <w:sz w:val="10"/>
            <w:szCs w:val="10"/>
          </w:rPr>
          <w:t>protected</w:t>
        </w:r>
      </w:hyperlink>
      <w:r w:rsidRPr="0024181C">
        <w:rPr>
          <w:rFonts w:asciiTheme="majorHAnsi" w:hAnsiTheme="majorHAnsi" w:cstheme="majorHAnsi"/>
          <w:sz w:val="10"/>
          <w:szCs w:val="10"/>
        </w:rPr>
        <w:t xml:space="preserve"> and supported. </w:t>
      </w:r>
      <w:hyperlink r:id="rId85">
        <w:r w:rsidRPr="0024181C">
          <w:rPr>
            <w:rFonts w:asciiTheme="majorHAnsi" w:hAnsiTheme="majorHAnsi" w:cstheme="majorHAnsi"/>
            <w:color w:val="000000"/>
            <w:sz w:val="10"/>
            <w:szCs w:val="10"/>
          </w:rPr>
          <w:t>Thousands</w:t>
        </w:r>
      </w:hyperlink>
      <w:r w:rsidRPr="0024181C">
        <w:rPr>
          <w:rFonts w:asciiTheme="majorHAnsi" w:hAnsiTheme="majorHAnsi" w:cstheme="majorHAnsi"/>
          <w:sz w:val="10"/>
          <w:szCs w:val="10"/>
        </w:rPr>
        <w:t> of individuals and organizations critical of the regime have had wide-ranging charges filed against them. Many awaiting trial still </w:t>
      </w:r>
      <w:hyperlink r:id="rId86">
        <w:r w:rsidRPr="0024181C">
          <w:rPr>
            <w:rFonts w:asciiTheme="majorHAnsi" w:hAnsiTheme="majorHAnsi" w:cstheme="majorHAnsi"/>
            <w:color w:val="000000"/>
            <w:sz w:val="10"/>
            <w:szCs w:val="10"/>
          </w:rPr>
          <w:t>languish</w:t>
        </w:r>
      </w:hyperlink>
      <w:r w:rsidRPr="0024181C">
        <w:rPr>
          <w:rFonts w:asciiTheme="majorHAnsi" w:hAnsiTheme="majorHAnsi" w:cstheme="majorHAnsi"/>
          <w:sz w:val="10"/>
          <w:szCs w:val="10"/>
        </w:rPr>
        <w:t xml:space="preserve"> in jails across the country. </w:t>
      </w:r>
      <w:r w:rsidRPr="0024181C">
        <w:rPr>
          <w:rFonts w:asciiTheme="majorHAnsi" w:hAnsiTheme="majorHAnsi" w:cstheme="majorHAnsi"/>
          <w:b/>
          <w:u w:val="single"/>
        </w:rPr>
        <w:t xml:space="preserve">These </w:t>
      </w:r>
      <w:r w:rsidRPr="0024181C">
        <w:rPr>
          <w:rFonts w:asciiTheme="majorHAnsi" w:hAnsiTheme="majorHAnsi" w:cstheme="majorHAnsi"/>
          <w:b/>
          <w:highlight w:val="green"/>
          <w:u w:val="single"/>
        </w:rPr>
        <w:t>attacks on freedom</w:t>
      </w:r>
      <w:r w:rsidRPr="0024181C">
        <w:rPr>
          <w:rFonts w:asciiTheme="majorHAnsi" w:hAnsiTheme="majorHAnsi" w:cstheme="majorHAnsi"/>
          <w:sz w:val="10"/>
          <w:szCs w:val="10"/>
        </w:rPr>
        <w:t xml:space="preserve"> of speech </w:t>
      </w:r>
      <w:r w:rsidRPr="0024181C">
        <w:rPr>
          <w:rFonts w:asciiTheme="majorHAnsi" w:hAnsiTheme="majorHAnsi" w:cstheme="majorHAnsi"/>
          <w:b/>
          <w:u w:val="single"/>
        </w:rPr>
        <w:t>harm democracies’ effective functioning. An uncensored public realm enables</w:t>
      </w:r>
      <w:r w:rsidRPr="0024181C">
        <w:rPr>
          <w:rFonts w:asciiTheme="majorHAnsi" w:hAnsiTheme="majorHAnsi" w:cstheme="majorHAnsi"/>
          <w:sz w:val="10"/>
          <w:szCs w:val="10"/>
        </w:rPr>
        <w:t xml:space="preserve"> the </w:t>
      </w:r>
      <w:r w:rsidRPr="0024181C">
        <w:rPr>
          <w:rFonts w:asciiTheme="majorHAnsi" w:hAnsiTheme="majorHAnsi" w:cstheme="majorHAnsi"/>
          <w:b/>
          <w:u w:val="single"/>
        </w:rPr>
        <w:t>open exchange of information</w:t>
      </w:r>
      <w:r w:rsidRPr="0024181C">
        <w:rPr>
          <w:rFonts w:asciiTheme="majorHAnsi" w:hAnsiTheme="majorHAnsi" w:cstheme="majorHAnsi"/>
          <w:sz w:val="10"/>
          <w:szCs w:val="10"/>
        </w:rPr>
        <w:t xml:space="preserve">; an unencumbered press enables popular accountability. </w:t>
      </w:r>
      <w:r w:rsidRPr="0024181C">
        <w:rPr>
          <w:rFonts w:asciiTheme="majorHAnsi" w:hAnsiTheme="majorHAnsi" w:cstheme="majorHAnsi"/>
          <w:b/>
          <w:u w:val="single"/>
        </w:rPr>
        <w:t xml:space="preserve">That </w:t>
      </w:r>
      <w:r w:rsidRPr="0024181C">
        <w:rPr>
          <w:rFonts w:asciiTheme="majorHAnsi" w:hAnsiTheme="majorHAnsi" w:cstheme="majorHAnsi"/>
          <w:b/>
          <w:highlight w:val="green"/>
          <w:u w:val="single"/>
        </w:rPr>
        <w:t>leaves governments</w:t>
      </w:r>
      <w:r w:rsidRPr="0024181C">
        <w:rPr>
          <w:rFonts w:asciiTheme="majorHAnsi" w:hAnsiTheme="majorHAnsi" w:cstheme="majorHAnsi"/>
          <w:sz w:val="10"/>
          <w:szCs w:val="10"/>
        </w:rPr>
        <w:t xml:space="preserve"> insulated from evidence and accountability, </w:t>
      </w:r>
      <w:r w:rsidRPr="0024181C">
        <w:rPr>
          <w:rFonts w:asciiTheme="majorHAnsi" w:hAnsiTheme="majorHAnsi" w:cstheme="majorHAnsi"/>
          <w:b/>
          <w:u w:val="single"/>
        </w:rPr>
        <w:t xml:space="preserve">making decisions </w:t>
      </w:r>
      <w:r w:rsidRPr="0024181C">
        <w:rPr>
          <w:rFonts w:asciiTheme="majorHAnsi" w:hAnsiTheme="majorHAnsi" w:cstheme="majorHAnsi"/>
          <w:b/>
          <w:highlight w:val="green"/>
          <w:u w:val="single"/>
        </w:rPr>
        <w:t>in isolation</w:t>
      </w:r>
      <w:r w:rsidRPr="0024181C">
        <w:rPr>
          <w:rFonts w:asciiTheme="majorHAnsi" w:hAnsiTheme="majorHAnsi" w:cstheme="majorHAnsi"/>
          <w:sz w:val="10"/>
          <w:szCs w:val="10"/>
        </w:rPr>
        <w:t xml:space="preserve">. </w:t>
      </w:r>
      <w:hyperlink r:id="rId87">
        <w:r w:rsidRPr="0024181C">
          <w:rPr>
            <w:rFonts w:asciiTheme="majorHAnsi" w:hAnsiTheme="majorHAnsi" w:cstheme="majorHAnsi"/>
            <w:color w:val="000000"/>
            <w:sz w:val="10"/>
            <w:szCs w:val="10"/>
          </w:rPr>
          <w:t>What's behind India's dramatic pandemic surge? Here's one factor: Too little competition in parliament.</w:t>
        </w:r>
      </w:hyperlink>
      <w:r w:rsidRPr="0024181C">
        <w:rPr>
          <w:rFonts w:asciiTheme="majorHAnsi" w:hAnsiTheme="majorHAnsi" w:cstheme="majorHAnsi"/>
          <w:sz w:val="10"/>
          <w:szCs w:val="10"/>
        </w:rPr>
        <w:t xml:space="preserve"> Silencing critics can be lethal during natural disasters. In their influential 1991 book “</w:t>
      </w:r>
      <w:hyperlink r:id="rId88">
        <w:r w:rsidRPr="0024181C">
          <w:rPr>
            <w:rFonts w:asciiTheme="majorHAnsi" w:hAnsiTheme="majorHAnsi" w:cstheme="majorHAnsi"/>
            <w:color w:val="000000"/>
            <w:sz w:val="10"/>
            <w:szCs w:val="10"/>
          </w:rPr>
          <w:t>Hunger and Public Action</w:t>
        </w:r>
      </w:hyperlink>
      <w:r w:rsidRPr="0024181C">
        <w:rPr>
          <w:rFonts w:asciiTheme="majorHAnsi" w:hAnsiTheme="majorHAnsi" w:cstheme="majorHAnsi"/>
          <w:sz w:val="10"/>
          <w:szCs w:val="10"/>
        </w:rPr>
        <w:t xml:space="preserve">,” development economists Jean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24181C">
        <w:rPr>
          <w:rFonts w:asciiTheme="majorHAnsi" w:hAnsiTheme="majorHAnsi" w:cstheme="majorHAnsi"/>
          <w:sz w:val="10"/>
          <w:szCs w:val="10"/>
        </w:rPr>
        <w:t>Narenda</w:t>
      </w:r>
      <w:proofErr w:type="spellEnd"/>
      <w:r w:rsidRPr="0024181C">
        <w:rPr>
          <w:rFonts w:asciiTheme="majorHAnsi" w:hAnsiTheme="majorHAnsi" w:cstheme="majorHAnsi"/>
          <w:sz w:val="10"/>
          <w:szCs w:val="10"/>
        </w:rPr>
        <w:t xml:space="preserve"> </w:t>
      </w:r>
      <w:r w:rsidRPr="0024181C">
        <w:rPr>
          <w:rFonts w:asciiTheme="majorHAnsi" w:hAnsiTheme="majorHAnsi" w:cstheme="majorHAnsi"/>
          <w:b/>
          <w:u w:val="single"/>
        </w:rPr>
        <w:t>Modi’s government</w:t>
      </w:r>
      <w:hyperlink r:id="rId89">
        <w:r w:rsidRPr="0024181C">
          <w:rPr>
            <w:rFonts w:asciiTheme="majorHAnsi" w:hAnsiTheme="majorHAnsi" w:cstheme="majorHAnsi"/>
            <w:b/>
            <w:u w:val="single"/>
          </w:rPr>
          <w:t> petitioned</w:t>
        </w:r>
      </w:hyperlink>
      <w:r w:rsidRPr="0024181C">
        <w:rPr>
          <w:rFonts w:asciiTheme="majorHAnsi" w:hAnsiTheme="majorHAnsi" w:cstheme="majorHAnsi"/>
          <w:b/>
          <w:u w:val="single"/>
        </w:rPr>
        <w:t> </w:t>
      </w:r>
      <w:r w:rsidRPr="0024181C">
        <w:rPr>
          <w:rFonts w:asciiTheme="majorHAnsi" w:hAnsiTheme="majorHAnsi" w:cstheme="majorHAnsi"/>
          <w:b/>
          <w:highlight w:val="green"/>
          <w:u w:val="single"/>
        </w:rPr>
        <w:t>India</w:t>
      </w:r>
      <w:r w:rsidRPr="0024181C">
        <w:rPr>
          <w:rFonts w:asciiTheme="majorHAnsi" w:hAnsiTheme="majorHAnsi" w:cstheme="majorHAnsi"/>
          <w:b/>
          <w:u w:val="single"/>
        </w:rPr>
        <w:t>’s top court</w:t>
      </w:r>
      <w:r w:rsidRPr="0024181C">
        <w:rPr>
          <w:rFonts w:asciiTheme="majorHAnsi" w:hAnsiTheme="majorHAnsi" w:cstheme="majorHAnsi"/>
          <w:sz w:val="10"/>
          <w:szCs w:val="10"/>
        </w:rPr>
        <w:t xml:space="preserve"> to </w:t>
      </w:r>
      <w:r w:rsidRPr="0024181C">
        <w:rPr>
          <w:rFonts w:asciiTheme="majorHAnsi" w:hAnsiTheme="majorHAnsi" w:cstheme="majorHAnsi"/>
          <w:b/>
          <w:u w:val="single"/>
        </w:rPr>
        <w:t>prevent journalists from reporting covid-19 information that the regime had not sanctioned</w:t>
      </w:r>
      <w:r w:rsidRPr="0024181C">
        <w:rPr>
          <w:rFonts w:asciiTheme="majorHAnsi" w:hAnsiTheme="majorHAnsi" w:cstheme="majorHAnsi"/>
          <w:sz w:val="10"/>
          <w:szCs w:val="10"/>
        </w:rPr>
        <w:t xml:space="preserve">. The Supreme Court denied the petition — but nevertheless directed the media to broadcast “the official version” of covid-19 developments. Meanwhile, </w:t>
      </w:r>
      <w:r w:rsidRPr="0024181C">
        <w:rPr>
          <w:rFonts w:asciiTheme="majorHAnsi" w:hAnsiTheme="majorHAnsi" w:cstheme="majorHAnsi"/>
          <w:b/>
          <w:u w:val="single"/>
        </w:rPr>
        <w:t>the government</w:t>
      </w:r>
      <w:r w:rsidRPr="0024181C">
        <w:rPr>
          <w:rFonts w:asciiTheme="majorHAnsi" w:hAnsiTheme="majorHAnsi" w:cstheme="majorHAnsi"/>
          <w:sz w:val="10"/>
          <w:szCs w:val="10"/>
        </w:rPr>
        <w:t xml:space="preserve"> has </w:t>
      </w:r>
      <w:hyperlink r:id="rId90">
        <w:r w:rsidRPr="0024181C">
          <w:rPr>
            <w:rFonts w:asciiTheme="majorHAnsi" w:hAnsiTheme="majorHAnsi" w:cstheme="majorHAnsi"/>
            <w:b/>
            <w:u w:val="single"/>
          </w:rPr>
          <w:t xml:space="preserve">filed </w:t>
        </w:r>
      </w:hyperlink>
      <w:hyperlink r:id="rId91">
        <w:r w:rsidRPr="0024181C">
          <w:rPr>
            <w:rFonts w:asciiTheme="majorHAnsi" w:hAnsiTheme="majorHAnsi" w:cstheme="majorHAnsi"/>
            <w:b/>
            <w:highlight w:val="green"/>
            <w:u w:val="single"/>
          </w:rPr>
          <w:t>charges</w:t>
        </w:r>
      </w:hyperlink>
      <w:r w:rsidRPr="0024181C">
        <w:rPr>
          <w:rFonts w:asciiTheme="majorHAnsi" w:hAnsiTheme="majorHAnsi" w:cstheme="majorHAnsi"/>
          <w:b/>
          <w:highlight w:val="green"/>
          <w:u w:val="single"/>
        </w:rPr>
        <w:t> against</w:t>
      </w:r>
      <w:r w:rsidRPr="0024181C">
        <w:rPr>
          <w:rFonts w:asciiTheme="majorHAnsi" w:hAnsiTheme="majorHAnsi" w:cstheme="majorHAnsi"/>
          <w:sz w:val="10"/>
          <w:szCs w:val="10"/>
        </w:rPr>
        <w:t xml:space="preserve"> and arrested dozens of </w:t>
      </w:r>
      <w:r w:rsidRPr="0024181C">
        <w:rPr>
          <w:rFonts w:asciiTheme="majorHAnsi" w:hAnsiTheme="majorHAnsi" w:cstheme="majorHAnsi"/>
          <w:b/>
          <w:highlight w:val="green"/>
          <w:u w:val="single"/>
        </w:rPr>
        <w:t>journalists reporting</w:t>
      </w:r>
      <w:r w:rsidRPr="0024181C">
        <w:rPr>
          <w:rFonts w:asciiTheme="majorHAnsi" w:hAnsiTheme="majorHAnsi" w:cstheme="majorHAnsi"/>
          <w:sz w:val="10"/>
          <w:szCs w:val="10"/>
        </w:rPr>
        <w:t xml:space="preserve"> on the </w:t>
      </w:r>
      <w:r w:rsidRPr="0024181C">
        <w:rPr>
          <w:rFonts w:asciiTheme="majorHAnsi" w:hAnsiTheme="majorHAnsi" w:cstheme="majorHAnsi"/>
          <w:b/>
          <w:u w:val="single"/>
        </w:rPr>
        <w:t xml:space="preserve">government’s mismanagement of </w:t>
      </w:r>
      <w:r w:rsidRPr="0024181C">
        <w:rPr>
          <w:rFonts w:asciiTheme="majorHAnsi" w:hAnsiTheme="majorHAnsi" w:cstheme="majorHAnsi"/>
          <w:b/>
          <w:highlight w:val="green"/>
          <w:u w:val="single"/>
        </w:rPr>
        <w:t>the</w:t>
      </w:r>
      <w:r w:rsidRPr="0024181C">
        <w:rPr>
          <w:rFonts w:asciiTheme="majorHAnsi" w:hAnsiTheme="majorHAnsi" w:cstheme="majorHAnsi"/>
          <w:b/>
          <w:u w:val="single"/>
        </w:rPr>
        <w:t xml:space="preserve"> coronavirus </w:t>
      </w:r>
      <w:r w:rsidRPr="0024181C">
        <w:rPr>
          <w:rFonts w:asciiTheme="majorHAnsi" w:hAnsiTheme="majorHAnsi" w:cstheme="majorHAnsi"/>
          <w:b/>
          <w:highlight w:val="green"/>
          <w:u w:val="single"/>
        </w:rPr>
        <w:t>crisis</w:t>
      </w:r>
      <w:r w:rsidRPr="0024181C">
        <w:rPr>
          <w:rFonts w:asciiTheme="majorHAnsi" w:hAnsiTheme="majorHAnsi" w:cstheme="majorHAnsi"/>
          <w:b/>
          <w:u w:val="single"/>
        </w:rPr>
        <w:t>, whether that was about</w:t>
      </w:r>
      <w:r w:rsidRPr="0024181C">
        <w:rPr>
          <w:rFonts w:asciiTheme="majorHAnsi" w:hAnsiTheme="majorHAnsi" w:cstheme="majorHAnsi"/>
          <w:sz w:val="10"/>
          <w:szCs w:val="10"/>
        </w:rPr>
        <w:t xml:space="preserve"> the urban </w:t>
      </w:r>
      <w:hyperlink r:id="rId92">
        <w:r w:rsidRPr="0024181C">
          <w:rPr>
            <w:rFonts w:asciiTheme="majorHAnsi" w:hAnsiTheme="majorHAnsi" w:cstheme="majorHAnsi"/>
            <w:color w:val="000000"/>
            <w:sz w:val="10"/>
            <w:szCs w:val="10"/>
          </w:rPr>
          <w:t>migrant crisis</w:t>
        </w:r>
      </w:hyperlink>
      <w:r w:rsidRPr="0024181C">
        <w:rPr>
          <w:rFonts w:asciiTheme="majorHAnsi" w:hAnsiTheme="majorHAnsi" w:cstheme="majorHAnsi"/>
          <w:sz w:val="10"/>
          <w:szCs w:val="10"/>
        </w:rPr>
        <w:t xml:space="preserve"> caused by the regime’s abrupt lockdown at the start of the pandemic; dire conditions at quarantine centers; or the shortage of oxygen and other key medical supplies. Following </w:t>
      </w:r>
      <w:proofErr w:type="spellStart"/>
      <w:r w:rsidRPr="0024181C">
        <w:rPr>
          <w:rFonts w:asciiTheme="majorHAnsi" w:hAnsiTheme="majorHAnsi" w:cstheme="majorHAnsi"/>
          <w:sz w:val="10"/>
          <w:szCs w:val="10"/>
        </w:rPr>
        <w:t>Drèze</w:t>
      </w:r>
      <w:proofErr w:type="spellEnd"/>
      <w:r w:rsidRPr="0024181C">
        <w:rPr>
          <w:rFonts w:asciiTheme="majorHAnsi" w:hAnsiTheme="majorHAnsi" w:cstheme="majorHAnsi"/>
          <w:sz w:val="10"/>
          <w:szCs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93">
        <w:r w:rsidRPr="0024181C">
          <w:rPr>
            <w:rFonts w:asciiTheme="majorHAnsi" w:hAnsiTheme="majorHAnsi" w:cstheme="majorHAnsi"/>
            <w:color w:val="000000"/>
            <w:sz w:val="10"/>
            <w:szCs w:val="10"/>
          </w:rPr>
          <w:t>Millions of people in India's crowded slums can't keep each other at a distance during a pandemic lockdown</w:t>
        </w:r>
      </w:hyperlink>
      <w:r w:rsidRPr="0024181C">
        <w:rPr>
          <w:rFonts w:asciiTheme="majorHAnsi" w:hAnsiTheme="majorHAnsi" w:cstheme="majorHAnsi"/>
          <w:sz w:val="10"/>
          <w:szCs w:val="10"/>
        </w:rPr>
        <w:t xml:space="preserve"> The </w:t>
      </w:r>
      <w:proofErr w:type="gramStart"/>
      <w:r w:rsidRPr="0024181C">
        <w:rPr>
          <w:rFonts w:asciiTheme="majorHAnsi" w:hAnsiTheme="majorHAnsi" w:cstheme="majorHAnsi"/>
          <w:sz w:val="10"/>
          <w:szCs w:val="10"/>
        </w:rPr>
        <w:t>In</w:t>
      </w:r>
      <w:proofErr w:type="gramEnd"/>
      <w:r w:rsidRPr="0024181C">
        <w:rPr>
          <w:rFonts w:asciiTheme="majorHAnsi" w:hAnsiTheme="majorHAnsi" w:cstheme="majorHAnsi"/>
          <w:sz w:val="10"/>
          <w:szCs w:val="10"/>
        </w:rPr>
        <w:t xml:space="preserve"> February, the government announced controversial</w:t>
      </w:r>
      <w:hyperlink r:id="rId94">
        <w:r w:rsidRPr="0024181C">
          <w:rPr>
            <w:rFonts w:asciiTheme="majorHAnsi" w:hAnsiTheme="majorHAnsi" w:cstheme="majorHAnsi"/>
            <w:color w:val="000000"/>
            <w:sz w:val="10"/>
            <w:szCs w:val="10"/>
          </w:rPr>
          <w:t> new rules covering digital publishing</w:t>
        </w:r>
      </w:hyperlink>
      <w:r w:rsidRPr="0024181C">
        <w:rPr>
          <w:rFonts w:asciiTheme="majorHAnsi" w:hAnsiTheme="majorHAnsi" w:cstheme="majorHAnsi"/>
          <w:sz w:val="10"/>
          <w:szCs w:val="10"/>
        </w:rPr>
        <w:t> that give officials the power to block stories from being published or to shut down entire websites. In the past few weeks, the government has </w:t>
      </w:r>
      <w:hyperlink r:id="rId95">
        <w:r w:rsidRPr="0024181C">
          <w:rPr>
            <w:rFonts w:asciiTheme="majorHAnsi" w:hAnsiTheme="majorHAnsi" w:cstheme="majorHAnsi"/>
            <w:color w:val="000000"/>
            <w:sz w:val="10"/>
            <w:szCs w:val="10"/>
          </w:rPr>
          <w:t>pressured social media platforms such as Facebook, Instagram, Twitter to remove posts critical of the government</w:t>
        </w:r>
      </w:hyperlink>
      <w:r w:rsidRPr="0024181C">
        <w:rPr>
          <w:rFonts w:asciiTheme="majorHAnsi" w:hAnsiTheme="majorHAnsi" w:cstheme="majorHAnsi"/>
          <w:sz w:val="10"/>
          <w:szCs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96">
        <w:r w:rsidRPr="0024181C">
          <w:rPr>
            <w:rFonts w:asciiTheme="majorHAnsi" w:hAnsiTheme="majorHAnsi" w:cstheme="majorHAnsi"/>
            <w:color w:val="000000"/>
            <w:sz w:val="10"/>
            <w:szCs w:val="10"/>
          </w:rPr>
          <w:t>police charged him with circulating misinformation</w:t>
        </w:r>
      </w:hyperlink>
      <w:r w:rsidRPr="0024181C">
        <w:rPr>
          <w:rFonts w:asciiTheme="majorHAnsi" w:hAnsiTheme="majorHAnsi" w:cstheme="majorHAnsi"/>
          <w:sz w:val="10"/>
          <w:szCs w:val="10"/>
        </w:rPr>
        <w:t xml:space="preserve"> “with the intent to cause fear or alarm.” </w:t>
      </w:r>
      <w:r w:rsidRPr="0024181C">
        <w:rPr>
          <w:rFonts w:asciiTheme="majorHAnsi" w:hAnsiTheme="majorHAnsi" w:cstheme="majorHAnsi"/>
          <w:b/>
          <w:u w:val="single"/>
        </w:rPr>
        <w:t>These attacks</w:t>
      </w:r>
      <w:r w:rsidRPr="0024181C">
        <w:rPr>
          <w:rFonts w:asciiTheme="majorHAnsi" w:hAnsiTheme="majorHAnsi" w:cstheme="majorHAnsi"/>
          <w:sz w:val="10"/>
          <w:szCs w:val="10"/>
        </w:rPr>
        <w:t xml:space="preserve"> on free speech </w:t>
      </w:r>
      <w:r w:rsidRPr="0024181C">
        <w:rPr>
          <w:rFonts w:asciiTheme="majorHAnsi" w:hAnsiTheme="majorHAnsi" w:cstheme="majorHAnsi"/>
          <w:b/>
          <w:u w:val="single"/>
        </w:rPr>
        <w:t>are</w:t>
      </w:r>
      <w:r w:rsidRPr="0024181C">
        <w:rPr>
          <w:rFonts w:asciiTheme="majorHAnsi" w:hAnsiTheme="majorHAnsi" w:cstheme="majorHAnsi"/>
          <w:sz w:val="10"/>
          <w:szCs w:val="10"/>
        </w:rPr>
        <w:t xml:space="preserve"> all the </w:t>
      </w:r>
      <w:r w:rsidRPr="0024181C">
        <w:rPr>
          <w:rFonts w:asciiTheme="majorHAnsi" w:hAnsiTheme="majorHAnsi" w:cstheme="majorHAnsi"/>
          <w:b/>
          <w:u w:val="single"/>
        </w:rPr>
        <w:t xml:space="preserve">more dangerous because other key </w:t>
      </w:r>
      <w:r w:rsidRPr="0024181C">
        <w:rPr>
          <w:rFonts w:asciiTheme="majorHAnsi" w:hAnsiTheme="majorHAnsi" w:cstheme="majorHAnsi"/>
          <w:b/>
          <w:highlight w:val="green"/>
          <w:u w:val="single"/>
        </w:rPr>
        <w:t>democratic</w:t>
      </w:r>
      <w:r w:rsidRPr="0024181C">
        <w:rPr>
          <w:rFonts w:asciiTheme="majorHAnsi" w:hAnsiTheme="majorHAnsi" w:cstheme="majorHAnsi"/>
          <w:b/>
          <w:u w:val="single"/>
        </w:rPr>
        <w:t xml:space="preserve"> watchdog </w:t>
      </w:r>
      <w:r w:rsidRPr="0024181C">
        <w:rPr>
          <w:rFonts w:asciiTheme="majorHAnsi" w:hAnsiTheme="majorHAnsi" w:cstheme="majorHAnsi"/>
          <w:b/>
          <w:highlight w:val="green"/>
          <w:u w:val="single"/>
        </w:rPr>
        <w:t>institutions</w:t>
      </w:r>
      <w:r w:rsidRPr="0024181C">
        <w:rPr>
          <w:rFonts w:asciiTheme="majorHAnsi" w:hAnsiTheme="majorHAnsi" w:cstheme="majorHAnsi"/>
          <w:sz w:val="10"/>
          <w:szCs w:val="10"/>
        </w:rPr>
        <w:t xml:space="preserve"> — for example, an active </w:t>
      </w:r>
      <w:hyperlink r:id="rId97">
        <w:r w:rsidRPr="0024181C">
          <w:rPr>
            <w:rFonts w:asciiTheme="majorHAnsi" w:hAnsiTheme="majorHAnsi" w:cstheme="majorHAnsi"/>
            <w:color w:val="000000"/>
            <w:sz w:val="10"/>
            <w:szCs w:val="10"/>
          </w:rPr>
          <w:t>political opposition</w:t>
        </w:r>
      </w:hyperlink>
      <w:r w:rsidRPr="0024181C">
        <w:rPr>
          <w:rFonts w:asciiTheme="majorHAnsi" w:hAnsiTheme="majorHAnsi" w:cstheme="majorHAnsi"/>
          <w:sz w:val="10"/>
          <w:szCs w:val="10"/>
        </w:rPr>
        <w:t xml:space="preserve"> — </w:t>
      </w:r>
      <w:r w:rsidRPr="0024181C">
        <w:rPr>
          <w:rFonts w:asciiTheme="majorHAnsi" w:hAnsiTheme="majorHAnsi" w:cstheme="majorHAnsi"/>
          <w:b/>
          <w:highlight w:val="green"/>
          <w:u w:val="single"/>
        </w:rPr>
        <w:t>are weak</w:t>
      </w:r>
      <w:r w:rsidRPr="0024181C">
        <w:rPr>
          <w:rFonts w:asciiTheme="majorHAnsi" w:hAnsiTheme="majorHAnsi" w:cstheme="majorHAnsi"/>
          <w:sz w:val="10"/>
          <w:szCs w:val="10"/>
        </w:rPr>
        <w:t xml:space="preserve">. India has protected the freedom of speech, until now BJP government extended its power to censor </w:t>
      </w:r>
      <w:proofErr w:type="gramStart"/>
      <w:r w:rsidRPr="0024181C">
        <w:rPr>
          <w:rFonts w:asciiTheme="majorHAnsi" w:hAnsiTheme="majorHAnsi" w:cstheme="majorHAnsi"/>
          <w:sz w:val="10"/>
          <w:szCs w:val="10"/>
        </w:rPr>
        <w:t>The</w:t>
      </w:r>
      <w:proofErr w:type="gramEnd"/>
      <w:r w:rsidRPr="0024181C">
        <w:rPr>
          <w:rFonts w:asciiTheme="majorHAnsi" w:hAnsiTheme="majorHAnsi" w:cstheme="majorHAnsi"/>
          <w:sz w:val="10"/>
          <w:szCs w:val="10"/>
        </w:rPr>
        <w:t xml:space="preserve"> freedom of speech, including the right to critique, has been at the core of Indian nationalism, forged during resistance to British colonialism. The Modi regime’s </w:t>
      </w:r>
      <w:hyperlink r:id="rId98">
        <w:r w:rsidRPr="0024181C">
          <w:rPr>
            <w:rFonts w:asciiTheme="majorHAnsi" w:hAnsiTheme="majorHAnsi" w:cstheme="majorHAnsi"/>
            <w:color w:val="000000"/>
            <w:sz w:val="10"/>
            <w:szCs w:val="10"/>
          </w:rPr>
          <w:t>exclusionary Hindu nationalism</w:t>
        </w:r>
      </w:hyperlink>
      <w:r w:rsidRPr="0024181C">
        <w:rPr>
          <w:rFonts w:asciiTheme="majorHAnsi" w:hAnsiTheme="majorHAnsi" w:cstheme="majorHAnsi"/>
          <w:sz w:val="10"/>
          <w:szCs w:val="10"/>
        </w:rPr>
        <w:t> deviates from that history. Muzzling free speech has been </w:t>
      </w:r>
      <w:hyperlink r:id="rId99">
        <w:r w:rsidRPr="0024181C">
          <w:rPr>
            <w:rFonts w:asciiTheme="majorHAnsi" w:hAnsiTheme="majorHAnsi" w:cstheme="majorHAnsi"/>
            <w:color w:val="000000"/>
            <w:sz w:val="10"/>
            <w:szCs w:val="10"/>
          </w:rPr>
          <w:t>deadly</w:t>
        </w:r>
      </w:hyperlink>
      <w:r w:rsidRPr="0024181C">
        <w:rPr>
          <w:rFonts w:asciiTheme="majorHAnsi" w:hAnsiTheme="majorHAnsi" w:cstheme="majorHAnsi"/>
          <w:sz w:val="10"/>
          <w:szCs w:val="10"/>
        </w:rPr>
        <w:t xml:space="preserve"> during the pandemic. Today </w:t>
      </w:r>
      <w:r w:rsidRPr="0024181C">
        <w:rPr>
          <w:rFonts w:asciiTheme="majorHAnsi" w:hAnsiTheme="majorHAnsi" w:cstheme="majorHAnsi"/>
          <w:b/>
          <w:highlight w:val="green"/>
          <w:u w:val="single"/>
        </w:rPr>
        <w:t>the scale of</w:t>
      </w:r>
      <w:r w:rsidRPr="0024181C">
        <w:rPr>
          <w:rFonts w:asciiTheme="majorHAnsi" w:hAnsiTheme="majorHAnsi" w:cstheme="majorHAnsi"/>
          <w:b/>
          <w:u w:val="single"/>
        </w:rPr>
        <w:t xml:space="preserve"> the </w:t>
      </w:r>
      <w:r w:rsidRPr="0024181C">
        <w:rPr>
          <w:rFonts w:asciiTheme="majorHAnsi" w:hAnsiTheme="majorHAnsi" w:cstheme="majorHAnsi"/>
          <w:b/>
          <w:highlight w:val="green"/>
          <w:u w:val="single"/>
        </w:rPr>
        <w:t>covid</w:t>
      </w:r>
      <w:r w:rsidRPr="0024181C">
        <w:rPr>
          <w:rFonts w:asciiTheme="majorHAnsi" w:hAnsiTheme="majorHAnsi" w:cstheme="majorHAnsi"/>
          <w:b/>
          <w:u w:val="single"/>
        </w:rPr>
        <w:t>-19 crisis</w:t>
      </w:r>
      <w:r w:rsidRPr="0024181C">
        <w:rPr>
          <w:rFonts w:asciiTheme="majorHAnsi" w:hAnsiTheme="majorHAnsi" w:cstheme="majorHAnsi"/>
          <w:sz w:val="10"/>
          <w:szCs w:val="10"/>
        </w:rPr>
        <w:t xml:space="preserve"> that </w:t>
      </w:r>
      <w:r w:rsidRPr="0024181C">
        <w:rPr>
          <w:rFonts w:asciiTheme="majorHAnsi" w:hAnsiTheme="majorHAnsi" w:cstheme="majorHAnsi"/>
          <w:b/>
          <w:u w:val="single"/>
        </w:rPr>
        <w:t xml:space="preserve">continues to burn across India </w:t>
      </w:r>
      <w:r w:rsidRPr="0024181C">
        <w:rPr>
          <w:rFonts w:asciiTheme="majorHAnsi" w:hAnsiTheme="majorHAnsi" w:cstheme="majorHAnsi"/>
          <w:b/>
          <w:highlight w:val="green"/>
          <w:u w:val="single"/>
        </w:rPr>
        <w:t>remains unknown</w:t>
      </w:r>
      <w:r w:rsidRPr="0024181C">
        <w:rPr>
          <w:rFonts w:asciiTheme="majorHAnsi" w:hAnsiTheme="majorHAnsi" w:cstheme="majorHAnsi"/>
          <w:b/>
          <w:u w:val="single"/>
        </w:rPr>
        <w:t xml:space="preserve">. </w:t>
      </w:r>
      <w:r w:rsidRPr="0024181C">
        <w:rPr>
          <w:rFonts w:asciiTheme="majorHAnsi" w:hAnsiTheme="majorHAnsi" w:cstheme="majorHAnsi"/>
          <w:sz w:val="10"/>
          <w:szCs w:val="10"/>
        </w:rPr>
        <w:t>Experts </w:t>
      </w:r>
      <w:hyperlink r:id="rId100">
        <w:r w:rsidRPr="0024181C">
          <w:rPr>
            <w:rFonts w:asciiTheme="majorHAnsi" w:hAnsiTheme="majorHAnsi" w:cstheme="majorHAnsi"/>
            <w:color w:val="000000"/>
            <w:sz w:val="10"/>
            <w:szCs w:val="10"/>
          </w:rPr>
          <w:t>warn</w:t>
        </w:r>
      </w:hyperlink>
      <w:r w:rsidRPr="0024181C">
        <w:rPr>
          <w:rFonts w:asciiTheme="majorHAnsi" w:hAnsiTheme="majorHAnsi" w:cstheme="majorHAnsi"/>
          <w:sz w:val="10"/>
          <w:szCs w:val="10"/>
        </w:rPr>
        <w:t> that death tolls are likely many times the official reports. Scientists remain unclear about how well each of the vaccines work against the delta strain. In the United States, </w:t>
      </w:r>
      <w:hyperlink r:id="rId101">
        <w:r w:rsidRPr="0024181C">
          <w:rPr>
            <w:rFonts w:asciiTheme="majorHAnsi" w:hAnsiTheme="majorHAnsi" w:cstheme="majorHAnsi"/>
            <w:color w:val="000000"/>
            <w:sz w:val="10"/>
            <w:szCs w:val="10"/>
          </w:rPr>
          <w:t>concerns</w:t>
        </w:r>
      </w:hyperlink>
      <w:r w:rsidRPr="0024181C">
        <w:rPr>
          <w:rFonts w:asciiTheme="majorHAnsi" w:hAnsiTheme="majorHAnsi" w:cstheme="majorHAnsi"/>
          <w:sz w:val="10"/>
          <w:szCs w:val="10"/>
        </w:rPr>
        <w:t xml:space="preserve"> about a new surge are growing. </w:t>
      </w:r>
      <w:r w:rsidRPr="0024181C">
        <w:rPr>
          <w:rFonts w:asciiTheme="majorHAnsi" w:hAnsiTheme="majorHAnsi" w:cstheme="majorHAnsi"/>
          <w:u w:val="single"/>
        </w:rPr>
        <w:t xml:space="preserve">A </w:t>
      </w:r>
      <w:r w:rsidRPr="0024181C">
        <w:rPr>
          <w:rFonts w:asciiTheme="majorHAnsi" w:hAnsiTheme="majorHAnsi" w:cstheme="majorHAnsi"/>
          <w:highlight w:val="green"/>
          <w:u w:val="single"/>
        </w:rPr>
        <w:t>free</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 xml:space="preserve">press </w:t>
      </w:r>
      <w:r w:rsidRPr="0024181C">
        <w:rPr>
          <w:rFonts w:asciiTheme="majorHAnsi" w:hAnsiTheme="majorHAnsi" w:cstheme="majorHAnsi"/>
          <w:u w:val="single"/>
        </w:rPr>
        <w:t xml:space="preserve">could not have prevented the pandemic. But it </w:t>
      </w:r>
      <w:r w:rsidRPr="0024181C">
        <w:rPr>
          <w:rFonts w:asciiTheme="majorHAnsi" w:hAnsiTheme="majorHAnsi" w:cstheme="majorHAnsi"/>
          <w:highlight w:val="green"/>
          <w:u w:val="single"/>
        </w:rPr>
        <w:t>could have</w:t>
      </w:r>
      <w:r w:rsidRPr="0024181C">
        <w:rPr>
          <w:rFonts w:asciiTheme="majorHAnsi" w:hAnsiTheme="majorHAnsi" w:cstheme="majorHAnsi"/>
          <w:u w:val="single"/>
        </w:rPr>
        <w:t xml:space="preserve"> both </w:t>
      </w:r>
      <w:r w:rsidRPr="0024181C">
        <w:rPr>
          <w:rFonts w:asciiTheme="majorHAnsi" w:hAnsiTheme="majorHAnsi" w:cstheme="majorHAnsi"/>
          <w:highlight w:val="green"/>
          <w:u w:val="single"/>
        </w:rPr>
        <w:t>provided</w:t>
      </w:r>
      <w:r w:rsidRPr="0024181C">
        <w:rPr>
          <w:rFonts w:asciiTheme="majorHAnsi" w:hAnsiTheme="majorHAnsi" w:cstheme="majorHAnsi"/>
          <w:u w:val="single"/>
        </w:rPr>
        <w:t xml:space="preserve"> critical early </w:t>
      </w:r>
      <w:r w:rsidRPr="0024181C">
        <w:rPr>
          <w:rFonts w:asciiTheme="majorHAnsi" w:hAnsiTheme="majorHAnsi" w:cstheme="majorHAnsi"/>
          <w:highlight w:val="green"/>
          <w:u w:val="single"/>
        </w:rPr>
        <w:t>information</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about the</w:t>
      </w:r>
      <w:r w:rsidRPr="0024181C">
        <w:rPr>
          <w:rFonts w:asciiTheme="majorHAnsi" w:hAnsiTheme="majorHAnsi" w:cstheme="majorHAnsi"/>
          <w:u w:val="single"/>
        </w:rPr>
        <w:t xml:space="preserve"> unfolding </w:t>
      </w:r>
      <w:r w:rsidRPr="0024181C">
        <w:rPr>
          <w:rFonts w:asciiTheme="majorHAnsi" w:hAnsiTheme="majorHAnsi" w:cstheme="majorHAnsi"/>
          <w:highlight w:val="green"/>
          <w:u w:val="single"/>
        </w:rPr>
        <w:t>second wave</w:t>
      </w:r>
      <w:r w:rsidRPr="0024181C">
        <w:rPr>
          <w:rFonts w:asciiTheme="majorHAnsi" w:hAnsiTheme="majorHAnsi" w:cstheme="majorHAnsi"/>
          <w:u w:val="single"/>
        </w:rPr>
        <w:t xml:space="preserve"> of virus infections </w:t>
      </w:r>
      <w:r w:rsidRPr="0024181C">
        <w:rPr>
          <w:rFonts w:asciiTheme="majorHAnsi" w:hAnsiTheme="majorHAnsi" w:cstheme="majorHAnsi"/>
          <w:highlight w:val="green"/>
          <w:u w:val="single"/>
        </w:rPr>
        <w:t>and put pressure on</w:t>
      </w:r>
      <w:r w:rsidRPr="0024181C">
        <w:rPr>
          <w:rFonts w:asciiTheme="majorHAnsi" w:hAnsiTheme="majorHAnsi" w:cstheme="majorHAnsi"/>
          <w:u w:val="single"/>
        </w:rPr>
        <w:t xml:space="preserve"> the </w:t>
      </w:r>
      <w:r w:rsidRPr="0024181C">
        <w:rPr>
          <w:rFonts w:asciiTheme="majorHAnsi" w:hAnsiTheme="majorHAnsi" w:cstheme="majorHAnsi"/>
          <w:highlight w:val="green"/>
          <w:u w:val="single"/>
        </w:rPr>
        <w:t>government</w:t>
      </w:r>
      <w:r w:rsidRPr="0024181C">
        <w:rPr>
          <w:rFonts w:asciiTheme="majorHAnsi" w:hAnsiTheme="majorHAnsi" w:cstheme="majorHAnsi"/>
          <w:u w:val="single"/>
        </w:rPr>
        <w:t xml:space="preserve"> to take </w:t>
      </w:r>
      <w:r w:rsidRPr="0024181C">
        <w:rPr>
          <w:rFonts w:asciiTheme="majorHAnsi" w:hAnsiTheme="majorHAnsi" w:cstheme="majorHAnsi"/>
          <w:highlight w:val="green"/>
          <w:u w:val="single"/>
        </w:rPr>
        <w:t>action</w:t>
      </w:r>
      <w:r w:rsidRPr="0024181C">
        <w:rPr>
          <w:rFonts w:asciiTheme="majorHAnsi" w:hAnsiTheme="majorHAnsi" w:cstheme="majorHAnsi"/>
          <w:sz w:val="10"/>
          <w:szCs w:val="10"/>
        </w:rPr>
        <w:t>. This would have likely reduced the public health tragedy.</w:t>
      </w:r>
    </w:p>
    <w:p w14:paraId="7ED043C4"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The Indian Supreme Court intervenes on the right to strike </w:t>
      </w:r>
    </w:p>
    <w:p w14:paraId="16C4AADF"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By </w:t>
      </w:r>
      <w:proofErr w:type="spellStart"/>
      <w:r w:rsidRPr="0024181C">
        <w:rPr>
          <w:rFonts w:asciiTheme="majorHAnsi" w:hAnsiTheme="majorHAnsi" w:cstheme="majorHAnsi"/>
        </w:rPr>
        <w:t>Samanwaya</w:t>
      </w:r>
      <w:proofErr w:type="spellEnd"/>
      <w:r w:rsidRPr="0024181C">
        <w:rPr>
          <w:rFonts w:asciiTheme="majorHAnsi" w:hAnsiTheme="majorHAnsi" w:cstheme="majorHAnsi"/>
        </w:rPr>
        <w:t xml:space="preserve"> </w:t>
      </w:r>
      <w:proofErr w:type="spellStart"/>
      <w:r w:rsidRPr="0024181C">
        <w:rPr>
          <w:rFonts w:asciiTheme="majorHAnsi" w:hAnsiTheme="majorHAnsi" w:cstheme="majorHAnsi"/>
          <w:b/>
          <w:sz w:val="26"/>
          <w:szCs w:val="26"/>
          <w:u w:val="single"/>
        </w:rPr>
        <w:t>Rautray</w:t>
      </w:r>
      <w:proofErr w:type="spellEnd"/>
      <w:r w:rsidRPr="0024181C">
        <w:rPr>
          <w:rFonts w:asciiTheme="majorHAnsi" w:hAnsiTheme="majorHAnsi" w:cstheme="majorHAnsi"/>
          <w:b/>
          <w:sz w:val="26"/>
          <w:szCs w:val="26"/>
          <w:u w:val="single"/>
        </w:rPr>
        <w:t xml:space="preserve"> </w:t>
      </w:r>
      <w:r w:rsidRPr="0024181C">
        <w:rPr>
          <w:rFonts w:asciiTheme="majorHAnsi" w:hAnsiTheme="majorHAnsi" w:cstheme="majorHAnsi"/>
        </w:rPr>
        <w:t xml:space="preserve">| Last Updated: </w:t>
      </w:r>
      <w:r w:rsidRPr="0024181C">
        <w:rPr>
          <w:rFonts w:asciiTheme="majorHAnsi" w:hAnsiTheme="majorHAnsi" w:cstheme="majorHAnsi"/>
          <w:b/>
          <w:sz w:val="26"/>
          <w:szCs w:val="26"/>
          <w:u w:val="single"/>
        </w:rPr>
        <w:t>10-05</w:t>
      </w:r>
      <w:r w:rsidRPr="0024181C">
        <w:rPr>
          <w:rFonts w:asciiTheme="majorHAnsi" w:hAnsiTheme="majorHAnsi" w:cstheme="majorHAnsi"/>
        </w:rPr>
        <w:t xml:space="preserve">-2021, 08:21 AM IST | Farmers' protests must end: Centre in Supreme Court | The Economic Times | </w:t>
      </w:r>
      <w:r w:rsidRPr="0024181C">
        <w:rPr>
          <w:rFonts w:asciiTheme="majorHAnsi" w:hAnsiTheme="majorHAnsi" w:cstheme="majorHAnsi"/>
        </w:rPr>
        <w:lastRenderedPageBreak/>
        <w:t>https://economictimes.indiatimes.com/news/india/farmers-protests-must-end-centre-in-supreme-court/articleshow/86771228.cms</w:t>
      </w:r>
    </w:p>
    <w:p w14:paraId="11DBD973"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central government</w:t>
      </w:r>
      <w:r w:rsidRPr="0024181C">
        <w:rPr>
          <w:rFonts w:asciiTheme="majorHAnsi" w:hAnsiTheme="majorHAnsi" w:cstheme="majorHAnsi"/>
          <w:u w:val="single"/>
        </w:rPr>
        <w:t xml:space="preserve"> has </w:t>
      </w:r>
      <w:r w:rsidRPr="0024181C">
        <w:rPr>
          <w:rFonts w:asciiTheme="majorHAnsi" w:hAnsiTheme="majorHAnsi" w:cstheme="majorHAnsi"/>
          <w:highlight w:val="cyan"/>
          <w:u w:val="single"/>
        </w:rPr>
        <w:t>told the Supreme Court</w:t>
      </w:r>
      <w:r w:rsidRPr="0024181C">
        <w:rPr>
          <w:rFonts w:asciiTheme="majorHAnsi" w:hAnsiTheme="majorHAnsi" w:cstheme="majorHAnsi"/>
          <w:u w:val="single"/>
        </w:rPr>
        <w:t xml:space="preserve"> on Monday that the </w:t>
      </w:r>
      <w:r w:rsidRPr="0024181C">
        <w:rPr>
          <w:rFonts w:asciiTheme="majorHAnsi" w:hAnsiTheme="majorHAnsi" w:cstheme="majorHAnsi"/>
          <w:highlight w:val="cyan"/>
          <w:u w:val="single"/>
        </w:rPr>
        <w:t>farmers' protest must</w:t>
      </w:r>
      <w:r w:rsidRPr="0024181C">
        <w:rPr>
          <w:rFonts w:asciiTheme="majorHAnsi" w:hAnsiTheme="majorHAnsi" w:cstheme="majorHAnsi"/>
          <w:u w:val="single"/>
        </w:rPr>
        <w:t xml:space="preserve"> come to an </w:t>
      </w:r>
      <w:r w:rsidRPr="0024181C">
        <w:rPr>
          <w:rFonts w:asciiTheme="majorHAnsi" w:hAnsiTheme="majorHAnsi" w:cstheme="majorHAnsi"/>
          <w:highlight w:val="cyan"/>
          <w:u w:val="single"/>
        </w:rPr>
        <w:t>end</w:t>
      </w:r>
      <w:r w:rsidRPr="0024181C">
        <w:rPr>
          <w:rFonts w:asciiTheme="majorHAnsi" w:hAnsiTheme="majorHAnsi" w:cstheme="majorHAnsi"/>
          <w:u w:val="single"/>
        </w:rPr>
        <w:t xml:space="preserve"> to ensure that no untoward incidents happen again like in Lakhimpur </w:t>
      </w:r>
      <w:proofErr w:type="spellStart"/>
      <w:r w:rsidRPr="0024181C">
        <w:rPr>
          <w:rFonts w:asciiTheme="majorHAnsi" w:hAnsiTheme="majorHAnsi" w:cstheme="majorHAnsi"/>
          <w:u w:val="single"/>
        </w:rPr>
        <w:t>Kheri</w:t>
      </w:r>
      <w:proofErr w:type="spellEnd"/>
      <w:r w:rsidRPr="0024181C">
        <w:rPr>
          <w:rFonts w:asciiTheme="majorHAnsi" w:hAnsiTheme="majorHAnsi" w:cstheme="majorHAnsi"/>
          <w:u w:val="single"/>
        </w:rPr>
        <w:t xml:space="preserve"> on Sunday, prompting </w:t>
      </w:r>
      <w:r w:rsidRPr="0024181C">
        <w:rPr>
          <w:rFonts w:asciiTheme="majorHAnsi" w:hAnsiTheme="majorHAnsi" w:cstheme="majorHAnsi"/>
          <w:highlight w:val="cyan"/>
          <w:u w:val="single"/>
        </w:rPr>
        <w:t>the top court</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wonder</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whether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farmers can still continue their protests</w:t>
      </w:r>
      <w:r w:rsidRPr="0024181C">
        <w:rPr>
          <w:rFonts w:asciiTheme="majorHAnsi" w:hAnsiTheme="majorHAnsi" w:cstheme="majorHAnsi"/>
          <w:u w:val="single"/>
        </w:rPr>
        <w:t xml:space="preserve"> while a challenge to the constitutionality of the farm laws was pending before the court. </w:t>
      </w:r>
    </w:p>
    <w:p w14:paraId="3A31B93D"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209C364C"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23DBD2FC"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"Such unfortunate incidents should not happen. The protests must stop," the AG said. </w:t>
      </w:r>
    </w:p>
    <w:p w14:paraId="4339CB10" w14:textId="77777777" w:rsidR="0080030B" w:rsidRPr="0024181C" w:rsidRDefault="0080030B" w:rsidP="0080030B">
      <w:pPr>
        <w:rPr>
          <w:rFonts w:asciiTheme="majorHAnsi" w:hAnsiTheme="majorHAnsi" w:cstheme="majorHAnsi"/>
          <w:u w:val="single"/>
        </w:rPr>
      </w:pPr>
      <w:r w:rsidRPr="0024181C">
        <w:rPr>
          <w:rFonts w:asciiTheme="majorHAnsi" w:hAnsiTheme="majorHAnsi" w:cstheme="majorHAnsi"/>
          <w:u w:val="single"/>
        </w:rPr>
        <w:t xml:space="preserve">In this context, a bench, led by </w:t>
      </w:r>
      <w:r w:rsidRPr="0024181C">
        <w:rPr>
          <w:rFonts w:asciiTheme="majorHAnsi" w:hAnsiTheme="majorHAnsi" w:cstheme="majorHAnsi"/>
          <w:highlight w:val="cyan"/>
          <w:u w:val="single"/>
        </w:rPr>
        <w:t>Justice AM</w:t>
      </w:r>
      <w:r w:rsidRPr="0024181C">
        <w:rPr>
          <w:rFonts w:asciiTheme="majorHAnsi" w:hAnsiTheme="majorHAnsi" w:cstheme="majorHAnsi"/>
          <w:u w:val="single"/>
        </w:rPr>
        <w:t xml:space="preserve"> </w:t>
      </w:r>
      <w:proofErr w:type="spellStart"/>
      <w:r w:rsidRPr="0024181C">
        <w:rPr>
          <w:rFonts w:asciiTheme="majorHAnsi" w:hAnsiTheme="majorHAnsi" w:cstheme="majorHAnsi"/>
          <w:u w:val="single"/>
        </w:rPr>
        <w:t>Khanwilkar</w:t>
      </w:r>
      <w:proofErr w:type="spellEnd"/>
      <w:r w:rsidRPr="0024181C">
        <w:rPr>
          <w:rFonts w:asciiTheme="majorHAnsi" w:hAnsiTheme="majorHAnsi" w:cstheme="majorHAnsi"/>
          <w:u w:val="single"/>
        </w:rPr>
        <w:t xml:space="preserve">, made several adverse </w:t>
      </w:r>
      <w:r w:rsidRPr="0024181C">
        <w:rPr>
          <w:rFonts w:asciiTheme="majorHAnsi" w:hAnsiTheme="majorHAnsi" w:cstheme="majorHAnsi"/>
          <w:highlight w:val="cyan"/>
          <w:u w:val="single"/>
        </w:rPr>
        <w:t xml:space="preserve">comments </w:t>
      </w:r>
      <w:r w:rsidRPr="0024181C">
        <w:rPr>
          <w:rFonts w:asciiTheme="majorHAnsi" w:hAnsiTheme="majorHAnsi" w:cstheme="majorHAnsi"/>
          <w:u w:val="single"/>
        </w:rPr>
        <w:t xml:space="preserve">on the protests. "Nobody takes responsibility when such events happen," Justice </w:t>
      </w:r>
      <w:proofErr w:type="spellStart"/>
      <w:r w:rsidRPr="0024181C">
        <w:rPr>
          <w:rFonts w:asciiTheme="majorHAnsi" w:hAnsiTheme="majorHAnsi" w:cstheme="majorHAnsi"/>
          <w:u w:val="single"/>
        </w:rPr>
        <w:t>Khanwailkar</w:t>
      </w:r>
      <w:proofErr w:type="spellEnd"/>
      <w:r w:rsidRPr="0024181C">
        <w:rPr>
          <w:rFonts w:asciiTheme="majorHAnsi" w:hAnsiTheme="majorHAnsi" w:cstheme="majorHAnsi"/>
          <w:u w:val="single"/>
        </w:rPr>
        <w:t xml:space="preserve"> observed. He also </w:t>
      </w:r>
      <w:r w:rsidRPr="0024181C">
        <w:rPr>
          <w:rFonts w:asciiTheme="majorHAnsi" w:hAnsiTheme="majorHAnsi" w:cstheme="majorHAnsi"/>
          <w:highlight w:val="cyan"/>
          <w:u w:val="single"/>
        </w:rPr>
        <w:t>demanded to know why the farmers were protesting</w:t>
      </w:r>
      <w:r w:rsidRPr="0024181C">
        <w:rPr>
          <w:rFonts w:asciiTheme="majorHAnsi" w:hAnsiTheme="majorHAnsi" w:cstheme="majorHAnsi"/>
          <w:u w:val="single"/>
        </w:rPr>
        <w:t xml:space="preserve">. "There is nothing to be implemented. What are the farmers protesting about? No one other than the court can decide the validity of the farm laws. When farmers are in court challenging the law, why protest on the streets? </w:t>
      </w:r>
      <w:r w:rsidRPr="0024181C">
        <w:rPr>
          <w:rFonts w:asciiTheme="majorHAnsi" w:hAnsiTheme="majorHAnsi" w:cstheme="majorHAnsi"/>
          <w:highlight w:val="cyan"/>
          <w:u w:val="single"/>
        </w:rPr>
        <w:t xml:space="preserve">How can the executive allow these protests? </w:t>
      </w:r>
      <w:r w:rsidRPr="0024181C">
        <w:rPr>
          <w:rFonts w:asciiTheme="majorHAnsi" w:hAnsiTheme="majorHAnsi" w:cstheme="majorHAnsi"/>
          <w:u w:val="single"/>
        </w:rPr>
        <w:t xml:space="preserve">What is the validity of the protests?" </w:t>
      </w:r>
    </w:p>
    <w:p w14:paraId="1B300386"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Judicial activism </w:t>
      </w:r>
      <w:r w:rsidRPr="0024181C">
        <w:rPr>
          <w:rFonts w:asciiTheme="majorHAnsi" w:hAnsiTheme="majorHAnsi" w:cstheme="majorHAnsi"/>
          <w:u w:val="single"/>
        </w:rPr>
        <w:t>collapses democracy</w:t>
      </w:r>
      <w:r w:rsidRPr="0024181C">
        <w:rPr>
          <w:rFonts w:asciiTheme="majorHAnsi" w:hAnsiTheme="majorHAnsi" w:cstheme="majorHAnsi"/>
        </w:rPr>
        <w:t>.</w:t>
      </w:r>
    </w:p>
    <w:p w14:paraId="1C03F5F0" w14:textId="77777777" w:rsidR="0080030B" w:rsidRPr="0024181C" w:rsidRDefault="0080030B" w:rsidP="0080030B">
      <w:pPr>
        <w:rPr>
          <w:rFonts w:asciiTheme="majorHAnsi" w:hAnsiTheme="majorHAnsi" w:cstheme="majorHAnsi"/>
        </w:rPr>
      </w:pPr>
      <w:r w:rsidRPr="0024181C">
        <w:rPr>
          <w:rFonts w:asciiTheme="majorHAnsi" w:hAnsiTheme="majorHAnsi" w:cstheme="majorHAnsi"/>
        </w:rPr>
        <w:t xml:space="preserve">James </w:t>
      </w:r>
      <w:proofErr w:type="spellStart"/>
      <w:r w:rsidRPr="0024181C">
        <w:rPr>
          <w:rFonts w:asciiTheme="majorHAnsi" w:hAnsiTheme="majorHAnsi" w:cstheme="majorHAnsi"/>
          <w:b/>
          <w:sz w:val="26"/>
          <w:szCs w:val="26"/>
          <w:u w:val="single"/>
        </w:rPr>
        <w:t>Muffett</w:t>
      </w:r>
      <w:proofErr w:type="spellEnd"/>
      <w:r w:rsidRPr="0024181C">
        <w:rPr>
          <w:rFonts w:asciiTheme="majorHAnsi" w:hAnsiTheme="majorHAnsi" w:cstheme="majorHAnsi"/>
          <w:b/>
          <w:sz w:val="26"/>
          <w:szCs w:val="26"/>
          <w:u w:val="single"/>
        </w:rPr>
        <w:t xml:space="preserve"> 14</w:t>
      </w:r>
      <w:r w:rsidRPr="0024181C">
        <w:rPr>
          <w:rFonts w:asciiTheme="majorHAnsi" w:hAnsiTheme="majorHAnsi" w:cstheme="majorHAnsi"/>
        </w:rPr>
        <w:t xml:space="preserve">. Founder &amp; President of Student Statesmanship Institute and President of Citizens for Traditional Values. “The Danger </w:t>
      </w:r>
      <w:proofErr w:type="gramStart"/>
      <w:r w:rsidRPr="0024181C">
        <w:rPr>
          <w:rFonts w:asciiTheme="majorHAnsi" w:hAnsiTheme="majorHAnsi" w:cstheme="majorHAnsi"/>
        </w:rPr>
        <w:t>Of</w:t>
      </w:r>
      <w:proofErr w:type="gramEnd"/>
      <w:r w:rsidRPr="0024181C">
        <w:rPr>
          <w:rFonts w:asciiTheme="majorHAnsi" w:hAnsiTheme="majorHAnsi" w:cstheme="majorHAnsi"/>
        </w:rPr>
        <w:t xml:space="preserve"> Judicial Activism”. Michigan All Rise. 9-8-14. </w:t>
      </w:r>
      <w:hyperlink r:id="rId102">
        <w:r w:rsidRPr="0024181C">
          <w:rPr>
            <w:rFonts w:asciiTheme="majorHAnsi" w:hAnsiTheme="majorHAnsi" w:cstheme="majorHAnsi"/>
          </w:rPr>
          <w:t>https://michiganallrise.org/resources/the-danger-of-judicial-activism/</w:t>
        </w:r>
      </w:hyperlink>
    </w:p>
    <w:p w14:paraId="5EFEABE3" w14:textId="77777777" w:rsidR="0080030B" w:rsidRPr="0024181C" w:rsidRDefault="0080030B" w:rsidP="0080030B">
      <w:pPr>
        <w:rPr>
          <w:rFonts w:asciiTheme="majorHAnsi" w:hAnsiTheme="majorHAnsi" w:cstheme="majorHAnsi"/>
          <w:sz w:val="16"/>
          <w:szCs w:val="16"/>
        </w:rPr>
      </w:pPr>
      <w:r w:rsidRPr="0024181C">
        <w:rPr>
          <w:rFonts w:asciiTheme="majorHAnsi" w:hAnsiTheme="majorHAnsi"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24181C">
        <w:rPr>
          <w:rFonts w:asciiTheme="majorHAnsi" w:hAnsiTheme="majorHAnsi" w:cstheme="majorHAnsi"/>
          <w:sz w:val="16"/>
          <w:szCs w:val="16"/>
        </w:rPr>
        <w:t xml:space="preserve"> The latter are referred to as, “activist judges.” </w:t>
      </w:r>
      <w:r w:rsidRPr="0024181C">
        <w:rPr>
          <w:rFonts w:asciiTheme="majorHAnsi" w:hAnsiTheme="majorHAnsi" w:cstheme="majorHAnsi"/>
          <w:highlight w:val="cyan"/>
          <w:u w:val="single"/>
        </w:rPr>
        <w:t xml:space="preserve">When judges insert </w:t>
      </w:r>
      <w:r w:rsidRPr="0024181C">
        <w:rPr>
          <w:rFonts w:asciiTheme="majorHAnsi" w:hAnsiTheme="majorHAnsi" w:cstheme="majorHAnsi"/>
          <w:u w:val="single"/>
        </w:rPr>
        <w:t xml:space="preserve">their own personal </w:t>
      </w:r>
      <w:r w:rsidRPr="0024181C">
        <w:rPr>
          <w:rFonts w:asciiTheme="majorHAnsi" w:hAnsiTheme="majorHAnsi" w:cstheme="majorHAnsi"/>
          <w:highlight w:val="cyan"/>
          <w:u w:val="single"/>
        </w:rPr>
        <w:t>bias</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 xml:space="preserve">they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role of the legislators whom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citizens elect</w:t>
      </w:r>
      <w:r w:rsidRPr="0024181C">
        <w:rPr>
          <w:rFonts w:asciiTheme="majorHAnsi" w:hAnsiTheme="majorHAnsi" w:cstheme="majorHAnsi"/>
          <w:u w:val="single"/>
        </w:rPr>
        <w:t xml:space="preserve"> to represent them in deciding disputed, difficult policy issues</w:t>
      </w:r>
      <w:r w:rsidRPr="0024181C">
        <w:rPr>
          <w:rFonts w:asciiTheme="majorHAnsi" w:hAnsiTheme="majorHAnsi" w:cstheme="majorHAnsi"/>
          <w:sz w:val="16"/>
          <w:szCs w:val="16"/>
        </w:rPr>
        <w:t xml:space="preserve">. Thus, </w:t>
      </w:r>
      <w:r w:rsidRPr="0024181C">
        <w:rPr>
          <w:rFonts w:asciiTheme="majorHAnsi" w:hAnsiTheme="majorHAnsi" w:cstheme="majorHAnsi"/>
          <w:highlight w:val="cyan"/>
          <w:u w:val="single"/>
        </w:rPr>
        <w:t xml:space="preserve">judicial activism </w:t>
      </w:r>
      <w:r w:rsidRPr="0024181C">
        <w:rPr>
          <w:rFonts w:asciiTheme="majorHAnsi" w:hAnsiTheme="majorHAnsi" w:cstheme="majorHAnsi"/>
          <w:b/>
          <w:highlight w:val="cyan"/>
          <w:u w:val="single"/>
        </w:rPr>
        <w:t>undermines</w:t>
      </w:r>
      <w:r w:rsidRPr="0024181C">
        <w:rPr>
          <w:rFonts w:asciiTheme="majorHAnsi" w:hAnsiTheme="majorHAnsi" w:cstheme="majorHAnsi"/>
          <w:b/>
          <w:u w:val="single"/>
        </w:rPr>
        <w:t xml:space="preserve"> the very basis of our representative </w:t>
      </w:r>
      <w:r w:rsidRPr="0024181C">
        <w:rPr>
          <w:rFonts w:asciiTheme="majorHAnsi" w:hAnsiTheme="majorHAnsi" w:cstheme="majorHAnsi"/>
          <w:b/>
          <w:highlight w:val="cyan"/>
          <w:u w:val="single"/>
        </w:rPr>
        <w:t>democracy</w:t>
      </w:r>
      <w:r w:rsidRPr="0024181C">
        <w:rPr>
          <w:rFonts w:asciiTheme="majorHAnsi" w:hAnsiTheme="majorHAnsi" w:cstheme="majorHAnsi"/>
          <w:b/>
          <w:u w:val="single"/>
        </w:rPr>
        <w:t xml:space="preserve">. </w:t>
      </w:r>
      <w:r w:rsidRPr="0024181C">
        <w:rPr>
          <w:rFonts w:asciiTheme="majorHAnsi" w:hAnsiTheme="majorHAnsi" w:cstheme="majorHAnsi"/>
          <w:sz w:val="16"/>
          <w:szCs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24181C">
        <w:rPr>
          <w:rFonts w:asciiTheme="majorHAnsi" w:hAnsiTheme="majorHAnsi" w:cstheme="majorHAnsi"/>
          <w:highlight w:val="cyan"/>
          <w:u w:val="single"/>
        </w:rPr>
        <w:t xml:space="preserve">Judges who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authority </w:t>
      </w:r>
      <w:r w:rsidRPr="0024181C">
        <w:rPr>
          <w:rFonts w:asciiTheme="majorHAnsi" w:hAnsiTheme="majorHAnsi" w:cstheme="majorHAnsi"/>
          <w:u w:val="single"/>
        </w:rPr>
        <w:t xml:space="preserve">of the people are </w:t>
      </w:r>
      <w:r w:rsidRPr="0024181C">
        <w:rPr>
          <w:rFonts w:asciiTheme="majorHAnsi" w:hAnsiTheme="majorHAnsi" w:cstheme="majorHAnsi"/>
          <w:b/>
          <w:u w:val="single"/>
        </w:rPr>
        <w:t xml:space="preserve">not merely incorrect; they </w:t>
      </w:r>
      <w:r w:rsidRPr="0024181C">
        <w:rPr>
          <w:rFonts w:asciiTheme="majorHAnsi" w:hAnsiTheme="majorHAnsi" w:cstheme="majorHAnsi"/>
          <w:b/>
          <w:highlight w:val="cyan"/>
          <w:u w:val="single"/>
        </w:rPr>
        <w:t xml:space="preserve">are </w:t>
      </w:r>
      <w:r w:rsidRPr="0024181C">
        <w:rPr>
          <w:rFonts w:asciiTheme="majorHAnsi" w:hAnsiTheme="majorHAnsi" w:cstheme="majorHAnsi"/>
          <w:b/>
          <w:u w:val="single"/>
        </w:rPr>
        <w:t xml:space="preserve">themselves </w:t>
      </w:r>
      <w:r w:rsidRPr="0024181C">
        <w:rPr>
          <w:rFonts w:asciiTheme="majorHAnsi" w:hAnsiTheme="majorHAnsi" w:cstheme="majorHAnsi"/>
          <w:b/>
          <w:highlight w:val="cyan"/>
          <w:u w:val="single"/>
        </w:rPr>
        <w:t>unconstitutiona</w:t>
      </w:r>
      <w:r w:rsidRPr="0024181C">
        <w:rPr>
          <w:rFonts w:asciiTheme="majorHAnsi" w:hAnsiTheme="majorHAnsi" w:cstheme="majorHAnsi"/>
          <w:highlight w:val="cyan"/>
          <w:u w:val="single"/>
        </w:rPr>
        <w:t>l</w:t>
      </w:r>
      <w:r w:rsidRPr="0024181C">
        <w:rPr>
          <w:rFonts w:asciiTheme="majorHAnsi" w:hAnsiTheme="majorHAnsi" w:cstheme="majorHAnsi"/>
          <w:sz w:val="16"/>
          <w:szCs w:val="16"/>
        </w:rPr>
        <w:t xml:space="preserve">. And they are unjust. In fact, Justice White in his Roe v. Wade dissent opinion, wrote that </w:t>
      </w:r>
      <w:r w:rsidRPr="0024181C">
        <w:rPr>
          <w:rFonts w:asciiTheme="majorHAnsi" w:hAnsiTheme="majorHAnsi" w:cstheme="majorHAnsi"/>
          <w:u w:val="single"/>
        </w:rPr>
        <w:t>the court had acted “</w:t>
      </w:r>
      <w:r w:rsidRPr="0024181C">
        <w:rPr>
          <w:rFonts w:asciiTheme="majorHAnsi" w:hAnsiTheme="majorHAnsi" w:cstheme="majorHAnsi"/>
          <w:b/>
          <w:u w:val="single"/>
        </w:rPr>
        <w:t>not in constitutional interpretation</w:t>
      </w:r>
      <w:r w:rsidRPr="0024181C">
        <w:rPr>
          <w:rFonts w:asciiTheme="majorHAnsi" w:hAnsiTheme="majorHAnsi" w:cstheme="majorHAnsi"/>
          <w:u w:val="single"/>
        </w:rPr>
        <w:t xml:space="preserve">, but in the unrestrained imposition of its own, </w:t>
      </w:r>
      <w:r w:rsidRPr="0024181C">
        <w:rPr>
          <w:rFonts w:asciiTheme="majorHAnsi" w:hAnsiTheme="majorHAnsi" w:cstheme="majorHAnsi"/>
          <w:b/>
          <w:u w:val="single"/>
        </w:rPr>
        <w:t>extra-constitutional value preferences</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In addition to short-circuiting the democratic process, </w:t>
      </w:r>
      <w:r w:rsidRPr="0024181C">
        <w:rPr>
          <w:rFonts w:asciiTheme="majorHAnsi" w:hAnsiTheme="majorHAnsi" w:cstheme="majorHAnsi"/>
          <w:u w:val="single"/>
        </w:rPr>
        <w:t xml:space="preserve">this judicial approach creates an environment of </w:t>
      </w:r>
      <w:r w:rsidRPr="0024181C">
        <w:rPr>
          <w:rFonts w:asciiTheme="majorHAnsi" w:hAnsiTheme="majorHAnsi" w:cstheme="majorHAnsi"/>
          <w:highlight w:val="cyan"/>
          <w:u w:val="single"/>
        </w:rPr>
        <w:t>unpredictability</w:t>
      </w:r>
      <w:r w:rsidRPr="0024181C">
        <w:rPr>
          <w:rFonts w:asciiTheme="majorHAnsi" w:hAnsiTheme="majorHAnsi" w:cstheme="majorHAnsi"/>
          <w:u w:val="single"/>
        </w:rPr>
        <w:t xml:space="preserve"> which ultimately </w:t>
      </w:r>
      <w:r w:rsidRPr="0024181C">
        <w:rPr>
          <w:rFonts w:asciiTheme="majorHAnsi" w:hAnsiTheme="majorHAnsi" w:cstheme="majorHAnsi"/>
          <w:highlight w:val="cyan"/>
          <w:u w:val="single"/>
        </w:rPr>
        <w:t xml:space="preserve">leads to </w:t>
      </w:r>
      <w:r w:rsidRPr="0024181C">
        <w:rPr>
          <w:rFonts w:asciiTheme="majorHAnsi" w:hAnsiTheme="majorHAnsi" w:cstheme="majorHAnsi"/>
          <w:b/>
          <w:highlight w:val="cyan"/>
          <w:u w:val="single"/>
        </w:rPr>
        <w:t xml:space="preserve">destabilization </w:t>
      </w:r>
      <w:r w:rsidRPr="0024181C">
        <w:rPr>
          <w:rFonts w:asciiTheme="majorHAnsi" w:hAnsiTheme="majorHAnsi" w:cstheme="majorHAnsi"/>
          <w:b/>
          <w:u w:val="single"/>
        </w:rPr>
        <w:t>and more litigation.</w:t>
      </w:r>
      <w:r w:rsidRPr="0024181C">
        <w:rPr>
          <w:rFonts w:asciiTheme="majorHAnsi" w:hAnsiTheme="majorHAnsi" w:cstheme="majorHAnsi"/>
          <w:b/>
          <w:sz w:val="16"/>
          <w:szCs w:val="16"/>
        </w:rPr>
        <w:t xml:space="preserve"> </w:t>
      </w:r>
      <w:r w:rsidRPr="0024181C">
        <w:rPr>
          <w:rFonts w:asciiTheme="majorHAnsi" w:hAnsiTheme="majorHAnsi" w:cstheme="majorHAnsi"/>
          <w:highlight w:val="cyan"/>
          <w:u w:val="single"/>
        </w:rPr>
        <w:t xml:space="preserve">When judges </w:t>
      </w:r>
      <w:r w:rsidRPr="0024181C">
        <w:rPr>
          <w:rFonts w:asciiTheme="majorHAnsi" w:hAnsiTheme="majorHAnsi" w:cstheme="majorHAnsi"/>
          <w:u w:val="single"/>
        </w:rPr>
        <w:t xml:space="preserve">exercising the power of judicial review </w:t>
      </w:r>
      <w:r w:rsidRPr="0024181C">
        <w:rPr>
          <w:rFonts w:asciiTheme="majorHAnsi" w:hAnsiTheme="majorHAnsi" w:cstheme="majorHAnsi"/>
          <w:highlight w:val="cyan"/>
          <w:u w:val="single"/>
        </w:rPr>
        <w:t>are guided by</w:t>
      </w:r>
      <w:r w:rsidRPr="0024181C">
        <w:rPr>
          <w:rFonts w:asciiTheme="majorHAnsi" w:hAnsiTheme="majorHAnsi" w:cstheme="majorHAnsi"/>
          <w:u w:val="single"/>
        </w:rPr>
        <w:t xml:space="preserve"> the text,</w:t>
      </w:r>
      <w:r w:rsidRPr="0024181C">
        <w:rPr>
          <w:rFonts w:asciiTheme="majorHAnsi" w:hAnsiTheme="majorHAnsi" w:cstheme="majorHAnsi"/>
          <w:sz w:val="16"/>
          <w:szCs w:val="16"/>
        </w:rPr>
        <w:t xml:space="preserve"> logic, structure, </w:t>
      </w:r>
      <w:r w:rsidRPr="0024181C">
        <w:rPr>
          <w:rFonts w:asciiTheme="majorHAnsi" w:hAnsiTheme="majorHAnsi" w:cstheme="majorHAnsi"/>
          <w:u w:val="single"/>
        </w:rPr>
        <w:t xml:space="preserve">and </w:t>
      </w:r>
      <w:r w:rsidRPr="0024181C">
        <w:rPr>
          <w:rFonts w:asciiTheme="majorHAnsi" w:hAnsiTheme="majorHAnsi" w:cstheme="majorHAnsi"/>
          <w:highlight w:val="cyan"/>
          <w:u w:val="single"/>
        </w:rPr>
        <w:t>original understanding of the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Constitution and the </w:t>
      </w:r>
      <w:r w:rsidRPr="0024181C">
        <w:rPr>
          <w:rFonts w:asciiTheme="majorHAnsi" w:hAnsiTheme="majorHAnsi" w:cstheme="majorHAnsi"/>
          <w:highlight w:val="cyan"/>
          <w:u w:val="single"/>
        </w:rPr>
        <w:t>law</w:t>
      </w:r>
      <w:r w:rsidRPr="0024181C">
        <w:rPr>
          <w:rFonts w:asciiTheme="majorHAnsi" w:hAnsiTheme="majorHAnsi" w:cstheme="majorHAnsi"/>
          <w:u w:val="single"/>
        </w:rPr>
        <w:t xml:space="preserve">, they deserve </w:t>
      </w:r>
      <w:r w:rsidRPr="0024181C">
        <w:rPr>
          <w:rFonts w:asciiTheme="majorHAnsi" w:hAnsiTheme="majorHAnsi" w:cstheme="majorHAnsi"/>
          <w:sz w:val="16"/>
          <w:szCs w:val="16"/>
        </w:rPr>
        <w:t xml:space="preserve">our </w:t>
      </w:r>
      <w:r w:rsidRPr="0024181C">
        <w:rPr>
          <w:rFonts w:asciiTheme="majorHAnsi" w:hAnsiTheme="majorHAnsi" w:cstheme="majorHAnsi"/>
          <w:u w:val="single"/>
        </w:rPr>
        <w:t xml:space="preserve">respect </w:t>
      </w:r>
      <w:r w:rsidRPr="0024181C">
        <w:rPr>
          <w:rFonts w:asciiTheme="majorHAnsi" w:hAnsiTheme="majorHAnsi" w:cstheme="majorHAnsi"/>
          <w:sz w:val="16"/>
          <w:szCs w:val="16"/>
        </w:rPr>
        <w:t xml:space="preserve">and gratitude. </w:t>
      </w:r>
      <w:r w:rsidRPr="0024181C">
        <w:rPr>
          <w:rFonts w:asciiTheme="majorHAnsi" w:hAnsiTheme="majorHAnsi" w:cstheme="majorHAnsi"/>
          <w:u w:val="single"/>
        </w:rPr>
        <w:t xml:space="preserve">By </w:t>
      </w:r>
      <w:r w:rsidRPr="0024181C">
        <w:rPr>
          <w:rFonts w:asciiTheme="majorHAnsi" w:hAnsiTheme="majorHAnsi" w:cstheme="majorHAnsi"/>
          <w:u w:val="single"/>
        </w:rPr>
        <w:lastRenderedPageBreak/>
        <w:t xml:space="preserve">operating with this type of judicial oversight, </w:t>
      </w:r>
      <w:r w:rsidRPr="0024181C">
        <w:rPr>
          <w:rFonts w:asciiTheme="majorHAnsi" w:hAnsiTheme="majorHAnsi" w:cstheme="majorHAnsi"/>
          <w:highlight w:val="cyan"/>
          <w:u w:val="single"/>
        </w:rPr>
        <w:t>they</w:t>
      </w:r>
      <w:r w:rsidRPr="0024181C">
        <w:rPr>
          <w:rFonts w:asciiTheme="majorHAnsi" w:hAnsiTheme="majorHAnsi" w:cstheme="majorHAnsi"/>
          <w:u w:val="single"/>
        </w:rPr>
        <w:t xml:space="preserve"> are playing their part to </w:t>
      </w:r>
      <w:r w:rsidRPr="0024181C">
        <w:rPr>
          <w:rFonts w:asciiTheme="majorHAnsi" w:hAnsiTheme="majorHAnsi" w:cstheme="majorHAnsi"/>
          <w:highlight w:val="cyan"/>
          <w:u w:val="single"/>
        </w:rPr>
        <w:t>make constitutional republican government a reality</w:t>
      </w:r>
      <w:r w:rsidRPr="0024181C">
        <w:rPr>
          <w:rFonts w:asciiTheme="majorHAnsi" w:hAnsiTheme="majorHAnsi" w:cstheme="majorHAnsi"/>
          <w:u w:val="single"/>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But where judges usurp democratic legislative authority by imposing on the people their moral and political preferences, </w:t>
      </w:r>
      <w:r w:rsidRPr="0024181C">
        <w:rPr>
          <w:rFonts w:asciiTheme="majorHAnsi" w:hAnsiTheme="majorHAnsi" w:cstheme="majorHAnsi"/>
          <w:sz w:val="16"/>
          <w:szCs w:val="16"/>
        </w:rPr>
        <w:t>under the guise of fairness or empat</w:t>
      </w:r>
      <w:r w:rsidRPr="0024181C">
        <w:rPr>
          <w:rFonts w:asciiTheme="majorHAnsi" w:hAnsiTheme="majorHAnsi" w:cstheme="majorHAnsi"/>
          <w:u w:val="single"/>
        </w:rPr>
        <w:t xml:space="preserve">hy, they should be </w:t>
      </w:r>
      <w:r w:rsidRPr="0024181C">
        <w:rPr>
          <w:rFonts w:asciiTheme="majorHAnsi" w:hAnsiTheme="majorHAnsi" w:cstheme="majorHAnsi"/>
          <w:sz w:val="16"/>
          <w:szCs w:val="16"/>
        </w:rPr>
        <w:t xml:space="preserve">severely criticized and </w:t>
      </w:r>
      <w:r w:rsidRPr="0024181C">
        <w:rPr>
          <w:rFonts w:asciiTheme="majorHAnsi" w:hAnsiTheme="majorHAnsi" w:cstheme="majorHAnsi"/>
          <w:u w:val="single"/>
        </w:rPr>
        <w:t>resolutely opposed. It is time for</w:t>
      </w:r>
      <w:r w:rsidRPr="0024181C">
        <w:rPr>
          <w:rFonts w:asciiTheme="majorHAnsi" w:hAnsiTheme="majorHAnsi" w:cstheme="majorHAnsi"/>
          <w:sz w:val="16"/>
          <w:szCs w:val="16"/>
        </w:rPr>
        <w:t xml:space="preserve"> all </w:t>
      </w:r>
      <w:r w:rsidRPr="0024181C">
        <w:rPr>
          <w:rFonts w:asciiTheme="majorHAnsi" w:hAnsiTheme="majorHAnsi" w:cstheme="majorHAnsi"/>
          <w:u w:val="single"/>
        </w:rPr>
        <w:t xml:space="preserve">citizens to wake up to this </w:t>
      </w:r>
      <w:r w:rsidRPr="0024181C">
        <w:rPr>
          <w:rFonts w:asciiTheme="majorHAnsi" w:hAnsiTheme="majorHAnsi" w:cstheme="majorHAnsi"/>
          <w:b/>
          <w:u w:val="single"/>
        </w:rPr>
        <w:t>crisis</w:t>
      </w:r>
      <w:r w:rsidRPr="0024181C">
        <w:rPr>
          <w:rFonts w:asciiTheme="majorHAnsi" w:hAnsiTheme="majorHAnsi" w:cstheme="majorHAnsi"/>
          <w:sz w:val="16"/>
          <w:szCs w:val="16"/>
        </w:rPr>
        <w:t xml:space="preserve"> and work to elect “Rule of Law” judges who exercise constitutional authority only to enforce the law as written and ensure that laws apply to everyone equally.</w:t>
      </w:r>
    </w:p>
    <w:p w14:paraId="6B150A0A" w14:textId="77777777"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It’s an impact filter---democracies are comparatively </w:t>
      </w:r>
      <w:r w:rsidRPr="0024181C">
        <w:rPr>
          <w:rFonts w:asciiTheme="majorHAnsi" w:hAnsiTheme="majorHAnsi" w:cstheme="majorHAnsi"/>
          <w:u w:val="single"/>
        </w:rPr>
        <w:t>more stable</w:t>
      </w:r>
      <w:r w:rsidRPr="0024181C">
        <w:rPr>
          <w:rFonts w:asciiTheme="majorHAnsi" w:hAnsiTheme="majorHAnsi" w:cstheme="majorHAnsi"/>
        </w:rPr>
        <w:t xml:space="preserve"> than autocracies. </w:t>
      </w:r>
    </w:p>
    <w:p w14:paraId="212F1506" w14:textId="77777777" w:rsidR="0080030B" w:rsidRPr="0024181C" w:rsidRDefault="0080030B" w:rsidP="0080030B">
      <w:pPr>
        <w:rPr>
          <w:rFonts w:asciiTheme="majorHAnsi" w:hAnsiTheme="majorHAnsi" w:cstheme="majorHAnsi"/>
          <w:b/>
          <w:sz w:val="26"/>
          <w:szCs w:val="26"/>
        </w:rPr>
      </w:pPr>
      <w:proofErr w:type="spellStart"/>
      <w:r w:rsidRPr="0024181C">
        <w:rPr>
          <w:rFonts w:asciiTheme="majorHAnsi" w:hAnsiTheme="majorHAnsi" w:cstheme="majorHAnsi"/>
          <w:b/>
          <w:sz w:val="26"/>
          <w:szCs w:val="26"/>
          <w:u w:val="single"/>
        </w:rPr>
        <w:t>Kroenig</w:t>
      </w:r>
      <w:proofErr w:type="spellEnd"/>
      <w:r w:rsidRPr="0024181C">
        <w:rPr>
          <w:rFonts w:asciiTheme="majorHAnsi" w:hAnsiTheme="majorHAnsi" w:cstheme="majorHAnsi"/>
          <w:b/>
          <w:sz w:val="26"/>
          <w:szCs w:val="26"/>
          <w:u w:val="single"/>
        </w:rPr>
        <w:t xml:space="preserve"> 20 </w:t>
      </w:r>
      <w:r w:rsidRPr="0024181C">
        <w:rPr>
          <w:rFonts w:asciiTheme="majorHAnsi" w:hAnsiTheme="majorHAnsi" w:cstheme="majorHAnsi"/>
        </w:rPr>
        <w:t xml:space="preserve">Matt. 4/3. Professor of government and foreign service at Georgetown University – you know who he is. “Why the U.S. Will Outcompete China” </w:t>
      </w:r>
      <w:hyperlink r:id="rId103">
        <w:r w:rsidRPr="0024181C">
          <w:rPr>
            <w:rFonts w:asciiTheme="majorHAnsi" w:hAnsiTheme="majorHAnsi" w:cstheme="majorHAnsi"/>
            <w:color w:val="000000"/>
          </w:rPr>
          <w:t>https://www.theatlantic.com/ideas/archive/2020/04/why-china-ill-equipped-great-power-rivalry/609364/</w:t>
        </w:r>
      </w:hyperlink>
      <w:r w:rsidRPr="0024181C">
        <w:rPr>
          <w:rFonts w:asciiTheme="majorHAnsi" w:hAnsiTheme="majorHAnsi" w:cstheme="majorHAnsi"/>
        </w:rPr>
        <w:t xml:space="preserve">) 1/20/2021  </w:t>
      </w:r>
    </w:p>
    <w:p w14:paraId="26465688" w14:textId="77777777" w:rsidR="0080030B" w:rsidRPr="0024181C" w:rsidRDefault="0080030B" w:rsidP="0080030B">
      <w:pPr>
        <w:rPr>
          <w:rFonts w:asciiTheme="majorHAnsi" w:hAnsiTheme="majorHAnsi" w:cstheme="majorHAnsi"/>
          <w:sz w:val="12"/>
          <w:szCs w:val="12"/>
        </w:rPr>
      </w:pPr>
      <w:r w:rsidRPr="0024181C">
        <w:rPr>
          <w:rFonts w:asciiTheme="majorHAnsi" w:hAnsiTheme="majorHAnsi" w:cstheme="majorHAnsi"/>
          <w:sz w:val="12"/>
          <w:szCs w:val="12"/>
        </w:rPr>
        <w:t xml:space="preserve">National-security analysts see China as one of the greatest threats facing the United States and its allies. </w:t>
      </w:r>
      <w:r w:rsidRPr="0024181C">
        <w:rPr>
          <w:rFonts w:asciiTheme="majorHAnsi" w:hAnsiTheme="majorHAnsi" w:cstheme="majorHAnsi"/>
          <w:u w:val="single"/>
        </w:rPr>
        <w:t>According to an emerging conventional wisdom, China has the leg up on the U.S. in part because its authoritarian government can strategically plan for the long term, unencumbered by competing branches of government, regular elections, and public opinion</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Yet this </w:t>
      </w:r>
      <w:r w:rsidRPr="0024181C">
        <w:rPr>
          <w:rFonts w:asciiTheme="majorHAnsi" w:hAnsiTheme="majorHAnsi" w:cstheme="majorHAnsi"/>
          <w:b/>
          <w:highlight w:val="cyan"/>
          <w:u w:val="single"/>
        </w:rPr>
        <w:t>faith in autocratic ascendance and democratic decline is contrary to historical fact.</w:t>
      </w:r>
      <w:r w:rsidRPr="0024181C">
        <w:rPr>
          <w:rFonts w:asciiTheme="majorHAnsi" w:hAnsiTheme="majorHAnsi" w:cstheme="majorHAnsi"/>
          <w:b/>
          <w:u w:val="single"/>
        </w:rPr>
        <w:t xml:space="preserve"> China may be able to put forth big, bold plans</w:t>
      </w:r>
      <w:r w:rsidRPr="0024181C">
        <w:rPr>
          <w:rFonts w:asciiTheme="majorHAnsi" w:hAnsiTheme="majorHAnsi" w:cstheme="majorHAnsi"/>
          <w:sz w:val="12"/>
          <w:szCs w:val="12"/>
        </w:rPr>
        <w:t>—the kinds of projects that analysts think of as long term—</w:t>
      </w:r>
      <w:r w:rsidRPr="0024181C">
        <w:rPr>
          <w:rFonts w:asciiTheme="majorHAnsi" w:hAnsiTheme="majorHAnsi" w:cstheme="majorHAnsi"/>
          <w:b/>
          <w:u w:val="single"/>
        </w:rPr>
        <w:t xml:space="preserve">but the </w:t>
      </w:r>
      <w:r w:rsidRPr="0024181C">
        <w:rPr>
          <w:rFonts w:asciiTheme="majorHAnsi" w:hAnsiTheme="majorHAnsi" w:cstheme="majorHAnsi"/>
          <w:b/>
          <w:highlight w:val="cyan"/>
          <w:u w:val="single"/>
        </w:rPr>
        <w:t>visionary projects of autocrats don’t</w:t>
      </w:r>
      <w:r w:rsidRPr="0024181C">
        <w:rPr>
          <w:rFonts w:asciiTheme="majorHAnsi" w:hAnsiTheme="majorHAnsi" w:cstheme="majorHAnsi"/>
          <w:b/>
          <w:u w:val="single"/>
        </w:rPr>
        <w:t xml:space="preserve"> usually </w:t>
      </w:r>
      <w:r w:rsidRPr="0024181C">
        <w:rPr>
          <w:rFonts w:asciiTheme="majorHAnsi" w:hAnsiTheme="majorHAnsi" w:cstheme="majorHAnsi"/>
          <w:b/>
          <w:highlight w:val="cyan"/>
          <w:u w:val="single"/>
        </w:rPr>
        <w:t>pan out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Watch White Noise, the inside story of the alt-right The Atlantic’s first feature documentary ventures into the underbelly of the far-right movement to explore the seductive power of extremism. Stream Now Yes, </w:t>
      </w:r>
      <w:r w:rsidRPr="0024181C">
        <w:rPr>
          <w:rFonts w:asciiTheme="majorHAnsi" w:hAnsiTheme="majorHAnsi" w:cstheme="majorHAnsi"/>
          <w:highlight w:val="cyan"/>
          <w:u w:val="single"/>
        </w:rPr>
        <w:t>democratic governments are obligated to answer to their citizens</w:t>
      </w:r>
      <w:r w:rsidRPr="0024181C">
        <w:rPr>
          <w:rFonts w:asciiTheme="majorHAnsi" w:hAnsiTheme="majorHAnsi" w:cstheme="majorHAnsi"/>
          <w:u w:val="single"/>
        </w:rPr>
        <w:t xml:space="preserve"> on regular intervals and are sensitive to public opinion—t</w:t>
      </w:r>
      <w:r w:rsidRPr="0024181C">
        <w:rPr>
          <w:rFonts w:asciiTheme="majorHAnsi" w:hAnsiTheme="majorHAnsi" w:cstheme="majorHAnsi"/>
          <w:b/>
          <w:u w:val="single"/>
        </w:rPr>
        <w:t xml:space="preserve">hat’s actually democracies’ greatest source of strength. Democratic </w:t>
      </w:r>
      <w:r w:rsidRPr="0024181C">
        <w:rPr>
          <w:rFonts w:asciiTheme="majorHAnsi" w:hAnsiTheme="majorHAnsi" w:cstheme="majorHAnsi"/>
          <w:b/>
          <w:highlight w:val="cyan"/>
          <w:u w:val="single"/>
        </w:rPr>
        <w:t>leaders have a harder time advancing</w:t>
      </w:r>
      <w:r w:rsidRPr="0024181C">
        <w:rPr>
          <w:rFonts w:asciiTheme="majorHAnsi" w:hAnsiTheme="majorHAnsi" w:cstheme="majorHAnsi"/>
          <w:b/>
          <w:u w:val="single"/>
        </w:rPr>
        <w:t xml:space="preserve"> big, </w:t>
      </w:r>
      <w:r w:rsidRPr="0024181C">
        <w:rPr>
          <w:rFonts w:asciiTheme="majorHAnsi" w:hAnsiTheme="majorHAnsi" w:cstheme="majorHAnsi"/>
          <w:b/>
          <w:highlight w:val="cyan"/>
          <w:u w:val="single"/>
        </w:rPr>
        <w:t>bold agendas</w:t>
      </w:r>
      <w:r w:rsidRPr="0024181C">
        <w:rPr>
          <w:rFonts w:asciiTheme="majorHAnsi" w:hAnsiTheme="majorHAnsi" w:cstheme="majorHAnsi"/>
          <w:b/>
          <w:u w:val="single"/>
        </w:rPr>
        <w:t>, but the upside of that difficulty is that the plans that do make it through the system have been carefully considered and enjoy domestic support</w:t>
      </w:r>
      <w:r w:rsidRPr="0024181C">
        <w:rPr>
          <w:rFonts w:asciiTheme="majorHAnsi" w:hAnsiTheme="majorHAnsi" w:cstheme="majorHAnsi"/>
          <w:sz w:val="12"/>
          <w:szCs w:val="12"/>
        </w:rPr>
        <w:t xml:space="preserve">. Historically speaking, </w:t>
      </w:r>
      <w:r w:rsidRPr="0024181C">
        <w:rPr>
          <w:rFonts w:asciiTheme="majorHAnsi" w:hAnsiTheme="majorHAnsi" w:cstheme="majorHAnsi"/>
          <w:b/>
          <w:u w:val="single"/>
        </w:rPr>
        <w:t>once a democracy comes up with a successful strategy, it sticks with the plan</w:t>
      </w:r>
      <w:r w:rsidRPr="0024181C">
        <w:rPr>
          <w:rFonts w:asciiTheme="majorHAnsi" w:hAnsiTheme="majorHAnsi" w:cstheme="majorHAnsi"/>
          <w:sz w:val="12"/>
          <w:szCs w:val="12"/>
        </w:rPr>
        <w:t xml:space="preserve">, even </w:t>
      </w:r>
      <w:proofErr w:type="spellStart"/>
      <w:r w:rsidRPr="0024181C">
        <w:rPr>
          <w:rFonts w:asciiTheme="majorHAnsi" w:hAnsiTheme="majorHAnsi" w:cstheme="majorHAnsi"/>
          <w:sz w:val="12"/>
          <w:szCs w:val="12"/>
        </w:rPr>
        <w:t>through</w:t>
      </w:r>
      <w:proofErr w:type="spellEnd"/>
      <w:r w:rsidRPr="0024181C">
        <w:rPr>
          <w:rFonts w:asciiTheme="majorHAnsi" w:hAnsiTheme="majorHAnsi" w:cstheme="majorHAnsi"/>
          <w:sz w:val="12"/>
          <w:szCs w:val="12"/>
        </w:rPr>
        <w:t xml:space="preserve"> a succession of leadership. </w:t>
      </w:r>
      <w:r w:rsidRPr="0024181C">
        <w:rPr>
          <w:rFonts w:asciiTheme="majorHAnsi" w:hAnsiTheme="majorHAnsi" w:cstheme="majorHAnsi"/>
          <w:u w:val="single"/>
        </w:rPr>
        <w:t>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sidRPr="0024181C">
        <w:rPr>
          <w:rFonts w:asciiTheme="majorHAnsi" w:hAnsiTheme="majorHAnsi" w:cstheme="majorHAnsi"/>
          <w:sz w:val="12"/>
          <w:szCs w:val="12"/>
        </w:rPr>
        <w:t xml:space="preserve"> within its sphere of influence</w:t>
      </w:r>
      <w:r w:rsidRPr="0024181C">
        <w:rPr>
          <w:rFonts w:asciiTheme="majorHAnsi" w:hAnsiTheme="majorHAnsi" w:cstheme="majorHAnsi"/>
          <w:u w:val="single"/>
        </w:rPr>
        <w:t>. Second, it welcomed into the club any country that played by the rules, even former adversaries, like Germany and Japan. And, third, the U.S. worked with its allies to defend the system from those countries or groups that would challenge it, including competitors such as Russia and China</w:t>
      </w:r>
      <w:r w:rsidRPr="0024181C">
        <w:rPr>
          <w:rFonts w:asciiTheme="majorHAnsi" w:hAnsiTheme="majorHAnsi" w:cstheme="majorHAnsi"/>
          <w:sz w:val="12"/>
          <w:szCs w:val="12"/>
        </w:rPr>
        <w:t xml:space="preserve">, rogue states such as Iran and North Korea, and terrorist networks. </w:t>
      </w:r>
      <w:r w:rsidRPr="0024181C">
        <w:rPr>
          <w:rFonts w:asciiTheme="majorHAnsi" w:hAnsiTheme="majorHAnsi" w:cstheme="majorHAnsi"/>
          <w:b/>
          <w:u w:val="single"/>
        </w:rPr>
        <w:t>America can pursue long-term strategy in part because it enjoys domestic political stability</w:t>
      </w:r>
      <w:r w:rsidRPr="0024181C">
        <w:rPr>
          <w:rFonts w:asciiTheme="majorHAnsi" w:hAnsiTheme="majorHAnsi" w:cstheme="majorHAnsi"/>
          <w:sz w:val="12"/>
          <w:szCs w:val="12"/>
        </w:rPr>
        <w:t xml:space="preserve">. While new politicians seek to improve on their predecessor’s policies, </w:t>
      </w:r>
      <w:r w:rsidRPr="0024181C">
        <w:rPr>
          <w:rFonts w:asciiTheme="majorHAnsi" w:hAnsiTheme="majorHAnsi" w:cstheme="majorHAnsi"/>
          <w:u w:val="single"/>
        </w:rPr>
        <w:t xml:space="preserve">the United States is unlikely to see the drastic shifts in strategy that come from the fall of one political system and the rise of another. </w:t>
      </w:r>
      <w:r w:rsidRPr="0024181C">
        <w:rPr>
          <w:rFonts w:asciiTheme="majorHAnsi" w:hAnsiTheme="majorHAnsi" w:cstheme="majorHAnsi"/>
          <w:highlight w:val="cyan"/>
          <w:u w:val="single"/>
        </w:rPr>
        <w:t>Democratic elections</w:t>
      </w:r>
      <w:r w:rsidRPr="0024181C">
        <w:rPr>
          <w:rFonts w:asciiTheme="majorHAnsi" w:hAnsiTheme="majorHAnsi" w:cstheme="majorHAnsi"/>
          <w:u w:val="single"/>
        </w:rPr>
        <w:t xml:space="preserve"> may be messy, but they’re </w:t>
      </w:r>
      <w:r w:rsidRPr="0024181C">
        <w:rPr>
          <w:rFonts w:asciiTheme="majorHAnsi" w:hAnsiTheme="majorHAnsi" w:cstheme="majorHAnsi"/>
          <w:highlight w:val="cyan"/>
          <w:u w:val="single"/>
        </w:rPr>
        <w:t>not as messy as coups or civil wars.</w:t>
      </w:r>
      <w:r w:rsidRPr="0024181C">
        <w:rPr>
          <w:rFonts w:asciiTheme="majorHAnsi" w:hAnsiTheme="majorHAnsi" w:cstheme="majorHAnsi"/>
          <w:sz w:val="12"/>
          <w:szCs w:val="12"/>
        </w:rPr>
        <w:t xml:space="preserve"> Daniel Blumenthal: The Unpredictable Rise of China </w:t>
      </w:r>
      <w:r w:rsidRPr="0024181C">
        <w:rPr>
          <w:rFonts w:asciiTheme="majorHAnsi" w:hAnsiTheme="majorHAnsi" w:cstheme="majorHAnsi"/>
          <w:b/>
          <w:highlight w:val="cyan"/>
          <w:u w:val="single"/>
        </w:rPr>
        <w:t>Open societies</w:t>
      </w:r>
      <w:r w:rsidRPr="0024181C">
        <w:rPr>
          <w:rFonts w:asciiTheme="majorHAnsi" w:hAnsiTheme="majorHAnsi" w:cstheme="majorHAnsi"/>
          <w:sz w:val="12"/>
          <w:szCs w:val="12"/>
        </w:rPr>
        <w:t xml:space="preserve"> have many other advantages as well. They </w:t>
      </w:r>
      <w:r w:rsidRPr="0024181C">
        <w:rPr>
          <w:rFonts w:asciiTheme="majorHAnsi" w:hAnsiTheme="majorHAnsi" w:cstheme="majorHAnsi"/>
          <w:b/>
          <w:highlight w:val="cyan"/>
          <w:u w:val="single"/>
        </w:rPr>
        <w:t>facilitate innovation</w:t>
      </w:r>
      <w:r w:rsidRPr="0024181C">
        <w:rPr>
          <w:rFonts w:asciiTheme="majorHAnsi" w:hAnsiTheme="majorHAnsi" w:cstheme="majorHAnsi"/>
          <w:sz w:val="12"/>
          <w:szCs w:val="12"/>
          <w:highlight w:val="cyan"/>
        </w:rPr>
        <w:t xml:space="preserve">, </w:t>
      </w:r>
      <w:r w:rsidRPr="0024181C">
        <w:rPr>
          <w:rFonts w:asciiTheme="majorHAnsi" w:hAnsiTheme="majorHAnsi" w:cstheme="majorHAnsi"/>
          <w:b/>
          <w:highlight w:val="cyan"/>
          <w:u w:val="single"/>
        </w:rPr>
        <w:t>trust in financial markets</w:t>
      </w:r>
      <w:r w:rsidRPr="0024181C">
        <w:rPr>
          <w:rFonts w:asciiTheme="majorHAnsi" w:hAnsiTheme="majorHAnsi" w:cstheme="majorHAnsi"/>
          <w:sz w:val="12"/>
          <w:szCs w:val="12"/>
        </w:rPr>
        <w:t xml:space="preserve">, and economic growth.  Because </w:t>
      </w:r>
      <w:r w:rsidRPr="0024181C">
        <w:rPr>
          <w:rFonts w:asciiTheme="majorHAnsi" w:hAnsiTheme="majorHAnsi" w:cstheme="majorHAnsi"/>
          <w:b/>
          <w:u w:val="single"/>
        </w:rPr>
        <w:t>democracies</w:t>
      </w:r>
      <w:r w:rsidRPr="0024181C">
        <w:rPr>
          <w:rFonts w:asciiTheme="majorHAnsi" w:hAnsiTheme="majorHAnsi" w:cstheme="majorHAnsi"/>
          <w:sz w:val="12"/>
          <w:szCs w:val="12"/>
        </w:rPr>
        <w:t xml:space="preserve"> tend to be more reliable partners, they </w:t>
      </w:r>
      <w:r w:rsidRPr="0024181C">
        <w:rPr>
          <w:rFonts w:asciiTheme="majorHAnsi" w:hAnsiTheme="majorHAnsi" w:cstheme="majorHAnsi"/>
          <w:b/>
          <w:u w:val="single"/>
        </w:rPr>
        <w:t>are typically skillful alliance builders</w:t>
      </w:r>
      <w:r w:rsidRPr="0024181C">
        <w:rPr>
          <w:rFonts w:asciiTheme="majorHAnsi" w:hAnsiTheme="majorHAnsi" w:cstheme="majorHAnsi"/>
          <w:sz w:val="12"/>
          <w:szCs w:val="12"/>
        </w:rPr>
        <w:t xml:space="preserve">, and they can accumulate resources without frightening their neighbors. </w:t>
      </w:r>
      <w:r w:rsidRPr="0024181C">
        <w:rPr>
          <w:rFonts w:asciiTheme="majorHAnsi" w:hAnsiTheme="majorHAnsi" w:cstheme="majorHAnsi"/>
          <w:b/>
          <w:u w:val="single"/>
        </w:rPr>
        <w:t xml:space="preserve">They tend to </w:t>
      </w:r>
      <w:r w:rsidRPr="0024181C">
        <w:rPr>
          <w:rFonts w:asciiTheme="majorHAnsi" w:hAnsiTheme="majorHAnsi" w:cstheme="majorHAnsi"/>
          <w:b/>
          <w:highlight w:val="cyan"/>
          <w:u w:val="single"/>
        </w:rPr>
        <w:t>make</w:t>
      </w:r>
      <w:r w:rsidRPr="0024181C">
        <w:rPr>
          <w:rFonts w:asciiTheme="majorHAnsi" w:hAnsiTheme="majorHAnsi" w:cstheme="majorHAnsi"/>
          <w:b/>
          <w:u w:val="single"/>
        </w:rPr>
        <w:t xml:space="preserve"> thoughtful, </w:t>
      </w:r>
      <w:r w:rsidRPr="0024181C">
        <w:rPr>
          <w:rFonts w:asciiTheme="majorHAnsi" w:hAnsiTheme="majorHAnsi" w:cstheme="majorHAnsi"/>
          <w:b/>
          <w:highlight w:val="cyan"/>
          <w:u w:val="single"/>
        </w:rPr>
        <w:t>informed decisions on</w:t>
      </w:r>
      <w:r w:rsidRPr="0024181C">
        <w:rPr>
          <w:rFonts w:asciiTheme="majorHAnsi" w:hAnsiTheme="majorHAnsi" w:cstheme="majorHAnsi"/>
          <w:b/>
          <w:u w:val="single"/>
        </w:rPr>
        <w:t xml:space="preserve"> matters of </w:t>
      </w:r>
      <w:r w:rsidRPr="0024181C">
        <w:rPr>
          <w:rFonts w:asciiTheme="majorHAnsi" w:hAnsiTheme="majorHAnsi" w:cstheme="majorHAnsi"/>
          <w:b/>
          <w:highlight w:val="cyan"/>
          <w:u w:val="single"/>
        </w:rPr>
        <w:t>war</w:t>
      </w:r>
      <w:r w:rsidRPr="0024181C">
        <w:rPr>
          <w:rFonts w:asciiTheme="majorHAnsi" w:hAnsiTheme="majorHAnsi" w:cstheme="majorHAnsi"/>
          <w:b/>
          <w:u w:val="single"/>
        </w:rPr>
        <w:t xml:space="preserve"> and peace, and to focus their security forces on external enemies, not their own populations. Autocratic systems simply cannot match this impressive array of economic, diplomatic, and military attributes. </w:t>
      </w:r>
      <w:r w:rsidRPr="0024181C">
        <w:rPr>
          <w:rFonts w:asciiTheme="majorHAnsi" w:hAnsiTheme="majorHAnsi" w:cstheme="majorHAnsi"/>
          <w:sz w:val="12"/>
          <w:szCs w:val="12"/>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w:t>
      </w:r>
      <w:r w:rsidRPr="0024181C">
        <w:rPr>
          <w:rFonts w:asciiTheme="majorHAnsi" w:hAnsiTheme="majorHAnsi" w:cstheme="majorHAnsi"/>
          <w:sz w:val="12"/>
          <w:szCs w:val="12"/>
        </w:rPr>
        <w:lastRenderedPageBreak/>
        <w:t xml:space="preserve">the U.S. template of free markets and open politics. I doubt these predictions. Because </w:t>
      </w:r>
      <w:r w:rsidRPr="0024181C">
        <w:rPr>
          <w:rFonts w:asciiTheme="majorHAnsi" w:hAnsiTheme="majorHAnsi" w:cstheme="majorHAnsi"/>
          <w:highlight w:val="cyan"/>
          <w:u w:val="single"/>
        </w:rPr>
        <w:t>autocratic leaders are unconstrained</w:t>
      </w:r>
      <w:r w:rsidRPr="0024181C">
        <w:rPr>
          <w:rFonts w:asciiTheme="majorHAnsi" w:hAnsiTheme="majorHAnsi" w:cstheme="majorHAnsi"/>
          <w:u w:val="single"/>
        </w:rPr>
        <w:t xml:space="preserve">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sidRPr="0024181C">
        <w:rPr>
          <w:rFonts w:asciiTheme="majorHAnsi" w:hAnsiTheme="majorHAnsi" w:cstheme="majorHAnsi"/>
          <w:sz w:val="12"/>
          <w:szCs w:val="12"/>
        </w:rPr>
        <w:t xml:space="preserve">. Beginning in the time of Deng Xiaoping, China pursued a fairly constant strategy of liberalizing its economy at home and “hiding its capabilities and biding its time” abroad. But </w:t>
      </w:r>
      <w:r w:rsidRPr="0024181C">
        <w:rPr>
          <w:rFonts w:asciiTheme="majorHAnsi" w:hAnsiTheme="majorHAnsi" w:cstheme="majorHAnsi"/>
          <w:u w:val="single"/>
        </w:rPr>
        <w:t>President Xi Jinping</w:t>
      </w:r>
      <w:r w:rsidRPr="0024181C">
        <w:rPr>
          <w:rFonts w:asciiTheme="majorHAnsi" w:hAnsiTheme="majorHAnsi" w:cstheme="majorHAnsi"/>
          <w:sz w:val="12"/>
          <w:szCs w:val="12"/>
        </w:rPr>
        <w:t xml:space="preserve"> abandoned these dictums when he took over. As the most powerful leader since Mao—he has changed China’s constitution to set himself up as dictator for life—he could once again jerk China in several new directions, according to his whims, and back again. According to the Asia Society, he has </w:t>
      </w:r>
      <w:r w:rsidRPr="0024181C">
        <w:rPr>
          <w:rFonts w:asciiTheme="majorHAnsi" w:hAnsiTheme="majorHAnsi" w:cstheme="majorHAnsi"/>
          <w:u w:val="single"/>
        </w:rPr>
        <w:t xml:space="preserve">stalled or reversed course on eight of 10 categories of economic reform promised by the Chinese Communist Party (CCP) itself. Moreover, </w:t>
      </w:r>
      <w:proofErr w:type="gramStart"/>
      <w:r w:rsidRPr="0024181C">
        <w:rPr>
          <w:rFonts w:asciiTheme="majorHAnsi" w:hAnsiTheme="majorHAnsi" w:cstheme="majorHAnsi"/>
          <w:u w:val="single"/>
        </w:rPr>
        <w:t>Xi</w:t>
      </w:r>
      <w:proofErr w:type="gramEnd"/>
      <w:r w:rsidRPr="0024181C">
        <w:rPr>
          <w:rFonts w:asciiTheme="majorHAnsi" w:hAnsiTheme="majorHAnsi" w:cstheme="majorHAnsi"/>
          <w:u w:val="single"/>
        </w:rPr>
        <w:t xml:space="preserve"> is baring China’s teeth militarily, taking contested territory from neighbors in the South China Sea and conducting military exercises with Russia in Europe. </w:t>
      </w:r>
      <w:r w:rsidRPr="0024181C">
        <w:rPr>
          <w:rFonts w:asciiTheme="majorHAnsi" w:hAnsiTheme="majorHAnsi" w:cstheme="majorHAnsi"/>
          <w:sz w:val="12"/>
          <w:szCs w:val="12"/>
        </w:rPr>
        <w:t xml:space="preserve">The problem for Beijing is that </w:t>
      </w:r>
      <w:r w:rsidRPr="0024181C">
        <w:rPr>
          <w:rFonts w:asciiTheme="majorHAnsi" w:hAnsiTheme="majorHAnsi" w:cstheme="majorHAnsi"/>
          <w:u w:val="single"/>
        </w:rPr>
        <w:t>stalled reforms will stymie its economic potential and its confrontational policies are provoking an international coalition to contain them</w:t>
      </w:r>
      <w:r w:rsidRPr="0024181C">
        <w:rPr>
          <w:rFonts w:asciiTheme="majorHAnsi" w:hAnsiTheme="majorHAnsi" w:cstheme="majorHAnsi"/>
          <w:sz w:val="12"/>
          <w:szCs w:val="12"/>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sidRPr="0024181C">
        <w:rPr>
          <w:rFonts w:asciiTheme="majorHAnsi" w:hAnsiTheme="majorHAnsi" w:cstheme="majorHAnsi"/>
          <w:u w:val="single"/>
        </w:rPr>
        <w:t>A certain level of domestic political stability is a prerequisite for charting a steady strategic course in foreign and domestic affairs.</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But </w:t>
      </w:r>
      <w:r w:rsidRPr="0024181C">
        <w:rPr>
          <w:rFonts w:asciiTheme="majorHAnsi" w:hAnsiTheme="majorHAnsi" w:cstheme="majorHAnsi"/>
          <w:b/>
          <w:highlight w:val="cyan"/>
          <w:u w:val="single"/>
        </w:rPr>
        <w:t xml:space="preserve">autocratic regimes are notoriously brittle. </w:t>
      </w:r>
      <w:r w:rsidRPr="0024181C">
        <w:rPr>
          <w:rFonts w:asciiTheme="majorHAnsi" w:hAnsiTheme="majorHAnsi" w:cstheme="majorHAnsi"/>
          <w:b/>
          <w:u w:val="single"/>
        </w:rPr>
        <w:t xml:space="preserve">While </w:t>
      </w:r>
      <w:r w:rsidRPr="0024181C">
        <w:rPr>
          <w:rFonts w:asciiTheme="majorHAnsi" w:hAnsiTheme="majorHAnsi" w:cstheme="majorHAnsi"/>
          <w:b/>
          <w:highlight w:val="cyan"/>
          <w:u w:val="single"/>
        </w:rPr>
        <w:t>institutionalized political successions in democracies typically lead to changes of policy</w:t>
      </w:r>
      <w:r w:rsidRPr="0024181C">
        <w:rPr>
          <w:rFonts w:asciiTheme="majorHAnsi" w:hAnsiTheme="majorHAnsi" w:cstheme="majorHAnsi"/>
          <w:b/>
          <w:u w:val="single"/>
        </w:rPr>
        <w:t>, political successions in autocracies are likely to result in regime collapse and war</w:t>
      </w:r>
      <w:r w:rsidRPr="0024181C">
        <w:rPr>
          <w:rFonts w:asciiTheme="majorHAnsi" w:hAnsiTheme="majorHAnsi" w:cstheme="majorHAnsi"/>
          <w:sz w:val="12"/>
          <w:szCs w:val="12"/>
        </w:rPr>
        <w:t xml:space="preserve">. China’s “5,000 years of history” were pockmarked by rebellion, revolution, and new dynasties. </w:t>
      </w:r>
      <w:r w:rsidRPr="0024181C">
        <w:rPr>
          <w:rFonts w:asciiTheme="majorHAnsi" w:hAnsiTheme="majorHAnsi" w:cstheme="majorHAnsi"/>
          <w:u w:val="single"/>
        </w:rPr>
        <w:t>Fearing internal threats to domestic political stability—consider the protests this year in Hong Kong and Xinjiang—the CCP spends more on domestic security than on its national defense</w:t>
      </w:r>
      <w:r w:rsidRPr="0024181C">
        <w:rPr>
          <w:rFonts w:asciiTheme="majorHAnsi" w:hAnsiTheme="majorHAnsi" w:cstheme="majorHAnsi"/>
          <w:b/>
          <w:u w:val="single"/>
        </w:rPr>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sidRPr="0024181C">
        <w:rPr>
          <w:rFonts w:asciiTheme="majorHAnsi" w:hAnsiTheme="majorHAnsi" w:cstheme="majorHAnsi"/>
          <w:sz w:val="12"/>
          <w:szCs w:val="12"/>
        </w:rPr>
        <w:t xml:space="preserve">, for example, Chinese grand strategy could undergo another seismic shift, including possibly opting out of competition with the United States altogether. </w:t>
      </w:r>
      <w:proofErr w:type="spellStart"/>
      <w:r w:rsidRPr="0024181C">
        <w:rPr>
          <w:rFonts w:asciiTheme="majorHAnsi" w:hAnsiTheme="majorHAnsi" w:cstheme="majorHAnsi"/>
          <w:sz w:val="12"/>
          <w:szCs w:val="12"/>
        </w:rPr>
        <w:t>Shadi</w:t>
      </w:r>
      <w:proofErr w:type="spellEnd"/>
      <w:r w:rsidRPr="0024181C">
        <w:rPr>
          <w:rFonts w:asciiTheme="majorHAnsi" w:hAnsiTheme="majorHAnsi" w:cstheme="majorHAnsi"/>
          <w:sz w:val="12"/>
          <w:szCs w:val="12"/>
        </w:rPr>
        <w:t xml:space="preserve"> Hamid: China Is Avoiding Blame by Trolling the World Autocracies have other vulnerabilities as </w:t>
      </w:r>
      <w:r w:rsidRPr="0024181C">
        <w:rPr>
          <w:rFonts w:asciiTheme="majorHAnsi" w:hAnsiTheme="majorHAnsi" w:cstheme="majorHAnsi"/>
          <w:b/>
          <w:u w:val="single"/>
        </w:rPr>
        <w:t xml:space="preserve">well. State-led planning has never produced high rates of economic growth over the long term. </w:t>
      </w:r>
      <w:r w:rsidRPr="0024181C">
        <w:rPr>
          <w:rFonts w:asciiTheme="majorHAnsi" w:hAnsiTheme="majorHAnsi" w:cstheme="majorHAnsi"/>
          <w:b/>
          <w:highlight w:val="cyan"/>
          <w:u w:val="single"/>
        </w:rPr>
        <w:t>Autocrats are poor alliance builders</w:t>
      </w:r>
      <w:r w:rsidRPr="0024181C">
        <w:rPr>
          <w:rFonts w:asciiTheme="majorHAnsi" w:hAnsiTheme="majorHAnsi" w:cstheme="majorHAnsi"/>
          <w:sz w:val="12"/>
          <w:szCs w:val="12"/>
        </w:rPr>
        <w:t xml:space="preserve"> who fight with their supposed allies more than with their enemies. And the highest priority of autocratic security forces is repressing their own people, not defending the country.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world has undergone drastic changes</w:t>
      </w:r>
      <w:r w:rsidRPr="0024181C">
        <w:rPr>
          <w:rFonts w:asciiTheme="majorHAnsi" w:hAnsiTheme="majorHAnsi" w:cstheme="majorHAnsi"/>
          <w:u w:val="single"/>
        </w:rPr>
        <w:t xml:space="preserve"> in just the past few years, but these </w:t>
      </w:r>
      <w:r w:rsidRPr="0024181C">
        <w:rPr>
          <w:rFonts w:asciiTheme="majorHAnsi" w:hAnsiTheme="majorHAnsi" w:cstheme="majorHAnsi"/>
          <w:highlight w:val="cyan"/>
          <w:u w:val="single"/>
        </w:rPr>
        <w:t>enduring patterns of international affairs have not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Some fear that Trump’s nationalist tendencies will erode the U.S. position, but the momentum of America’s successful grand strategy has kept the country on a fairly steady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p>
    <w:p w14:paraId="73726097" w14:textId="77777777" w:rsidR="0080030B" w:rsidRPr="0024181C" w:rsidRDefault="0080030B" w:rsidP="0080030B">
      <w:pPr>
        <w:pStyle w:val="Heading3"/>
        <w:keepLines w:val="0"/>
        <w:rPr>
          <w:rFonts w:asciiTheme="majorHAnsi" w:hAnsiTheme="majorHAnsi" w:cstheme="majorHAnsi"/>
        </w:rPr>
      </w:pPr>
      <w:r w:rsidRPr="0024181C">
        <w:rPr>
          <w:rFonts w:asciiTheme="majorHAnsi" w:hAnsiTheme="majorHAnsi" w:cstheme="majorHAnsi"/>
        </w:rPr>
        <w:lastRenderedPageBreak/>
        <w:t>Framing</w:t>
      </w:r>
    </w:p>
    <w:p w14:paraId="05F0821C" w14:textId="77777777" w:rsidR="0080030B" w:rsidRPr="0024181C" w:rsidRDefault="0080030B" w:rsidP="0080030B">
      <w:pPr>
        <w:pStyle w:val="Heading4"/>
        <w:rPr>
          <w:rFonts w:asciiTheme="majorHAnsi" w:eastAsia="Cambria" w:hAnsiTheme="majorHAnsi" w:cstheme="majorHAnsi"/>
        </w:rPr>
      </w:pPr>
      <w:r w:rsidRPr="0024181C">
        <w:rPr>
          <w:rFonts w:asciiTheme="majorHAnsi" w:hAnsiTheme="majorHAnsi" w:cstheme="majorHAnsi"/>
        </w:rPr>
        <w:t>The standard is minimizing existential risk</w:t>
      </w:r>
    </w:p>
    <w:p w14:paraId="76BC2C62" w14:textId="77777777" w:rsidR="0080030B" w:rsidRPr="0024181C" w:rsidRDefault="0080030B" w:rsidP="0080030B">
      <w:pPr>
        <w:rPr>
          <w:rFonts w:asciiTheme="majorHAnsi" w:hAnsiTheme="majorHAnsi" w:cstheme="majorHAnsi"/>
        </w:rPr>
      </w:pPr>
    </w:p>
    <w:p w14:paraId="2BFF9EFE" w14:textId="0844B75B"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 xml:space="preserve">Util is the only </w:t>
      </w:r>
      <w:r w:rsidRPr="0024181C">
        <w:rPr>
          <w:rFonts w:asciiTheme="majorHAnsi" w:hAnsiTheme="majorHAnsi" w:cstheme="majorHAnsi"/>
          <w:u w:val="single"/>
        </w:rPr>
        <w:t>egalitarian metric</w:t>
      </w:r>
      <w:r w:rsidRPr="0024181C">
        <w:rPr>
          <w:rFonts w:asciiTheme="majorHAnsi" w:hAnsiTheme="majorHAnsi" w:cstheme="majorHAnsi"/>
        </w:rPr>
        <w:t xml:space="preserve">---anything else collapses cooperation on </w:t>
      </w:r>
      <w:r w:rsidRPr="0024181C">
        <w:rPr>
          <w:rFonts w:asciiTheme="majorHAnsi" w:hAnsiTheme="majorHAnsi" w:cstheme="majorHAnsi"/>
          <w:u w:val="single"/>
        </w:rPr>
        <w:t>collective action</w:t>
      </w:r>
      <w:r w:rsidRPr="0024181C">
        <w:rPr>
          <w:rFonts w:asciiTheme="majorHAnsi" w:hAnsiTheme="majorHAnsi" w:cstheme="majorHAnsi"/>
        </w:rPr>
        <w:t xml:space="preserve"> crises and makes extinction inevitable </w:t>
      </w:r>
    </w:p>
    <w:p w14:paraId="088345A0" w14:textId="77777777" w:rsidR="0080030B" w:rsidRPr="0024181C" w:rsidRDefault="0080030B" w:rsidP="0080030B">
      <w:pPr>
        <w:rPr>
          <w:rFonts w:asciiTheme="majorHAnsi" w:hAnsiTheme="majorHAnsi" w:cstheme="majorHAnsi"/>
        </w:rPr>
      </w:pPr>
      <w:r w:rsidRPr="0024181C">
        <w:rPr>
          <w:rStyle w:val="Style13ptBold"/>
          <w:rFonts w:asciiTheme="majorHAnsi" w:eastAsiaTheme="majorEastAsia" w:hAnsiTheme="majorHAnsi" w:cstheme="majorHAnsi"/>
        </w:rPr>
        <w:t xml:space="preserve">Khan 18 </w:t>
      </w:r>
      <w:r w:rsidRPr="0024181C">
        <w:rPr>
          <w:rFonts w:asciiTheme="majorHAnsi" w:hAnsiTheme="majorHAnsi" w:cstheme="majorHAnsi"/>
        </w:rPr>
        <w:t>(</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was part of a small core team that spearheaded the largest climate marches in history with a turnout of over 800,000 across 2,000 cities. After fighting for the Paris Agreement,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led a campaign joined by over a million people to stop the </w:t>
      </w:r>
      <w:proofErr w:type="spellStart"/>
      <w:r w:rsidRPr="0024181C">
        <w:rPr>
          <w:rFonts w:asciiTheme="majorHAnsi" w:hAnsiTheme="majorHAnsi" w:cstheme="majorHAnsi"/>
        </w:rPr>
        <w:t>Rampal</w:t>
      </w:r>
      <w:proofErr w:type="spellEnd"/>
      <w:r w:rsidRPr="0024181C">
        <w:rPr>
          <w:rFonts w:asciiTheme="majorHAnsi" w:hAnsiTheme="majorHAnsi" w:cstheme="majorHAnsi"/>
        </w:rPr>
        <w:t xml:space="preserve"> coal plant in Bangladesh to protect the Sundarbans </w:t>
      </w:r>
      <w:proofErr w:type="gramStart"/>
      <w:r w:rsidRPr="0024181C">
        <w:rPr>
          <w:rFonts w:asciiTheme="majorHAnsi" w:hAnsiTheme="majorHAnsi" w:cstheme="majorHAnsi"/>
        </w:rPr>
        <w:t>World Heritage forest</w:t>
      </w:r>
      <w:proofErr w:type="gramEnd"/>
      <w:r w:rsidRPr="0024181C">
        <w:rPr>
          <w:rFonts w:asciiTheme="majorHAnsi" w:hAnsiTheme="majorHAnsi" w:cstheme="majorHAnsi"/>
        </w:rPr>
        <w:t xml:space="preserve">, and elicited criticism of the plant from Crédit </w:t>
      </w:r>
      <w:proofErr w:type="spellStart"/>
      <w:r w:rsidRPr="0024181C">
        <w:rPr>
          <w:rFonts w:asciiTheme="majorHAnsi" w:hAnsiTheme="majorHAnsi" w:cstheme="majorHAnsi"/>
        </w:rPr>
        <w:t>Agricolé</w:t>
      </w:r>
      <w:proofErr w:type="spellEnd"/>
      <w:r w:rsidRPr="0024181C">
        <w:rPr>
          <w:rFonts w:asciiTheme="majorHAnsi" w:hAnsiTheme="majorHAnsi" w:cstheme="majorHAnsi"/>
        </w:rPr>
        <w:t xml:space="preserve"> through targeted advocacy. Currently, </w:t>
      </w:r>
      <w:proofErr w:type="spellStart"/>
      <w:r w:rsidRPr="0024181C">
        <w:rPr>
          <w:rFonts w:asciiTheme="majorHAnsi" w:hAnsiTheme="majorHAnsi" w:cstheme="majorHAnsi"/>
        </w:rPr>
        <w:t>Risalat</w:t>
      </w:r>
      <w:proofErr w:type="spellEnd"/>
      <w:r w:rsidRPr="0024181C">
        <w:rPr>
          <w:rFonts w:asciiTheme="majorHAnsi" w:hAnsiTheme="majorHAnsi"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2F12CC50" w14:textId="77777777" w:rsidR="0080030B" w:rsidRPr="0024181C" w:rsidRDefault="0080030B" w:rsidP="0080030B">
      <w:pPr>
        <w:rPr>
          <w:rFonts w:asciiTheme="majorHAnsi" w:hAnsiTheme="majorHAnsi" w:cstheme="majorHAnsi"/>
          <w:u w:val="single"/>
        </w:rPr>
      </w:pPr>
      <w:r w:rsidRPr="0024181C">
        <w:rPr>
          <w:rStyle w:val="Emphasis"/>
          <w:rFonts w:asciiTheme="majorHAnsi" w:eastAsiaTheme="majorEastAsia" w:hAnsiTheme="majorHAnsi" w:cstheme="majorHAnsi"/>
        </w:rPr>
        <w:t>Infinite</w:t>
      </w:r>
      <w:r w:rsidRPr="0024181C">
        <w:rPr>
          <w:rFonts w:asciiTheme="majorHAnsi" w:hAnsiTheme="majorHAnsi" w:cstheme="majorHAnsi"/>
          <w:sz w:val="12"/>
        </w:rPr>
        <w:t xml:space="preserve"> future </w:t>
      </w:r>
      <w:r w:rsidRPr="0024181C">
        <w:rPr>
          <w:rStyle w:val="Emphasis"/>
          <w:rFonts w:asciiTheme="majorHAnsi" w:eastAsiaTheme="majorEastAsia" w:hAnsiTheme="majorHAnsi" w:cstheme="majorHAnsi"/>
        </w:rPr>
        <w:t>possibilities</w:t>
      </w:r>
      <w:r w:rsidRPr="0024181C">
        <w:rPr>
          <w:rFonts w:asciiTheme="majorHAnsi" w:hAnsiTheme="majorHAnsi" w:cstheme="majorHAnsi"/>
          <w:sz w:val="12"/>
        </w:rPr>
        <w:t xml:space="preserve"> I find the story of the </w:t>
      </w:r>
      <w:proofErr w:type="spellStart"/>
      <w:r w:rsidRPr="0024181C">
        <w:rPr>
          <w:rFonts w:asciiTheme="majorHAnsi" w:hAnsiTheme="majorHAnsi" w:cstheme="majorHAnsi"/>
          <w:sz w:val="12"/>
        </w:rPr>
        <w:t>Moriori</w:t>
      </w:r>
      <w:proofErr w:type="spellEnd"/>
      <w:r w:rsidRPr="0024181C">
        <w:rPr>
          <w:rFonts w:asciiTheme="majorHAnsi" w:hAnsiTheme="majorHAnsi" w:cstheme="majorHAnsi"/>
          <w:sz w:val="12"/>
        </w:rPr>
        <w:t xml:space="preserve"> profound. It teaches me two lessons. Firstly, that </w:t>
      </w:r>
      <w:r w:rsidRPr="0024181C">
        <w:rPr>
          <w:rStyle w:val="StyleUnderline"/>
          <w:rFonts w:asciiTheme="majorHAnsi" w:eastAsiaTheme="majorEastAsia" w:hAnsiTheme="majorHAnsi" w:cstheme="majorHAnsi"/>
          <w:highlight w:val="cyan"/>
        </w:rPr>
        <w:t xml:space="preserve">human culture is </w:t>
      </w:r>
      <w:r w:rsidRPr="0024181C">
        <w:rPr>
          <w:rStyle w:val="Emphasis"/>
          <w:rFonts w:asciiTheme="majorHAnsi" w:eastAsiaTheme="majorEastAsia" w:hAnsiTheme="majorHAnsi" w:cstheme="majorHAnsi"/>
          <w:highlight w:val="cyan"/>
        </w:rPr>
        <w:t>far from immutable</w:t>
      </w:r>
      <w:r w:rsidRPr="0024181C">
        <w:rPr>
          <w:rFonts w:asciiTheme="majorHAnsi" w:hAnsiTheme="majorHAnsi" w:cstheme="majorHAnsi"/>
          <w:sz w:val="12"/>
          <w:highlight w:val="cyan"/>
        </w:rPr>
        <w:t>.</w:t>
      </w:r>
      <w:r w:rsidRPr="0024181C">
        <w:rPr>
          <w:rFonts w:asciiTheme="majorHAnsi" w:hAnsiTheme="majorHAnsi" w:cstheme="majorHAnsi"/>
          <w:sz w:val="12"/>
        </w:rPr>
        <w:t xml:space="preserve"> That we can struggle against our baser instincts. That </w:t>
      </w:r>
      <w:r w:rsidRPr="0024181C">
        <w:rPr>
          <w:rStyle w:val="Emphasis"/>
          <w:rFonts w:asciiTheme="majorHAnsi" w:eastAsiaTheme="majorEastAsia" w:hAnsiTheme="majorHAnsi" w:cstheme="majorHAnsi"/>
          <w:highlight w:val="cyan"/>
        </w:rPr>
        <w:t>we can</w:t>
      </w:r>
      <w:r w:rsidRPr="0024181C">
        <w:rPr>
          <w:rStyle w:val="Emphasis"/>
          <w:rFonts w:asciiTheme="majorHAnsi" w:eastAsiaTheme="majorEastAsia" w:hAnsiTheme="majorHAnsi" w:cstheme="majorHAnsi"/>
        </w:rPr>
        <w:t xml:space="preserve"> master them and </w:t>
      </w:r>
      <w:r w:rsidRPr="0024181C">
        <w:rPr>
          <w:rStyle w:val="Emphasis"/>
          <w:rFonts w:asciiTheme="majorHAnsi" w:eastAsiaTheme="majorEastAsia" w:hAnsiTheme="majorHAnsi" w:cstheme="majorHAnsi"/>
          <w:highlight w:val="cyan"/>
        </w:rPr>
        <w:t>rise to</w:t>
      </w:r>
      <w:r w:rsidRPr="0024181C">
        <w:rPr>
          <w:rStyle w:val="Emphasis"/>
          <w:rFonts w:asciiTheme="majorHAnsi" w:eastAsiaTheme="majorEastAsia" w:hAnsiTheme="majorHAnsi" w:cstheme="majorHAnsi"/>
        </w:rPr>
        <w:t xml:space="preserve"> unprecedented </w:t>
      </w:r>
      <w:r w:rsidRPr="0024181C">
        <w:rPr>
          <w:rStyle w:val="Emphasis"/>
          <w:rFonts w:asciiTheme="majorHAnsi" w:eastAsiaTheme="majorEastAsia" w:hAnsiTheme="majorHAnsi" w:cstheme="majorHAnsi"/>
          <w:highlight w:val="cyan"/>
        </w:rPr>
        <w:t>challenges</w:t>
      </w:r>
      <w:r w:rsidRPr="0024181C">
        <w:rPr>
          <w:rFonts w:asciiTheme="majorHAnsi" w:hAnsiTheme="majorHAnsi" w:cstheme="majorHAnsi"/>
          <w:sz w:val="12"/>
        </w:rPr>
        <w:t xml:space="preserve">. Secondly, that </w:t>
      </w:r>
      <w:r w:rsidRPr="0024181C">
        <w:rPr>
          <w:rStyle w:val="StyleUnderline"/>
          <w:rFonts w:asciiTheme="majorHAnsi" w:eastAsiaTheme="majorEastAsia" w:hAnsiTheme="majorHAnsi" w:cstheme="majorHAnsi"/>
        </w:rPr>
        <w:t xml:space="preserve">even this does not make us masters of our own destiny. We can make visionary choices, but the future can still surprise us. </w:t>
      </w:r>
      <w:r w:rsidRPr="0024181C">
        <w:rPr>
          <w:rFonts w:asciiTheme="majorHAnsi" w:hAnsiTheme="majorHAnsi" w:cstheme="majorHAnsi"/>
          <w:sz w:val="12"/>
        </w:rPr>
        <w:t xml:space="preserve">This is a humbling realization. Because </w:t>
      </w:r>
      <w:r w:rsidRPr="0024181C">
        <w:rPr>
          <w:rStyle w:val="Emphasis"/>
          <w:rFonts w:asciiTheme="majorHAnsi" w:eastAsiaTheme="majorEastAsia" w:hAnsiTheme="majorHAnsi" w:cstheme="majorHAnsi"/>
          <w:highlight w:val="cyan"/>
        </w:rPr>
        <w:t>faced with an uncertain future, the only wise thing we can do is prepare</w:t>
      </w:r>
      <w:r w:rsidRPr="0024181C">
        <w:rPr>
          <w:rFonts w:asciiTheme="majorHAnsi" w:hAnsiTheme="majorHAnsi" w:cstheme="majorHAnsi"/>
          <w:sz w:val="12"/>
        </w:rPr>
        <w:t xml:space="preserve"> for possibilities. Standing at the launch pad of the Fourth Industrial Revolution, </w:t>
      </w:r>
      <w:r w:rsidRPr="0024181C">
        <w:rPr>
          <w:rStyle w:val="StyleUnderline"/>
          <w:rFonts w:asciiTheme="majorHAnsi" w:eastAsiaTheme="majorEastAsia" w:hAnsiTheme="majorHAnsi" w:cstheme="majorHAnsi"/>
        </w:rPr>
        <w:t>the possibilities seem endless. They range from</w:t>
      </w:r>
      <w:r w:rsidRPr="0024181C">
        <w:rPr>
          <w:rFonts w:asciiTheme="majorHAnsi" w:hAnsiTheme="majorHAnsi" w:cstheme="majorHAnsi"/>
          <w:sz w:val="12"/>
        </w:rPr>
        <w:t xml:space="preserve"> an era of </w:t>
      </w:r>
      <w:r w:rsidRPr="0024181C">
        <w:rPr>
          <w:rStyle w:val="StyleUnderline"/>
          <w:rFonts w:asciiTheme="majorHAnsi" w:eastAsiaTheme="majorEastAsia" w:hAnsiTheme="majorHAnsi" w:cstheme="majorHAnsi"/>
        </w:rPr>
        <w:t>abundance to the end of humanity</w:t>
      </w:r>
      <w:r w:rsidRPr="0024181C">
        <w:rPr>
          <w:rFonts w:asciiTheme="majorHAnsi" w:hAnsiTheme="majorHAnsi"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4181C">
        <w:rPr>
          <w:rStyle w:val="StyleUnderline"/>
          <w:rFonts w:asciiTheme="majorHAnsi" w:eastAsiaTheme="majorEastAsia" w:hAnsiTheme="majorHAnsi" w:cstheme="majorHAnsi"/>
        </w:rPr>
        <w:t>Among the infinite future possibilities</w:t>
      </w:r>
      <w:r w:rsidRPr="0024181C">
        <w:rPr>
          <w:rStyle w:val="Emphasis"/>
          <w:rFonts w:asciiTheme="majorHAnsi" w:eastAsiaTheme="majorEastAsia" w:hAnsiTheme="majorHAnsi" w:cstheme="majorHAnsi"/>
        </w:rPr>
        <w:t xml:space="preserve">, </w:t>
      </w:r>
      <w:r w:rsidRPr="0024181C">
        <w:rPr>
          <w:rStyle w:val="Emphasis"/>
          <w:rFonts w:asciiTheme="majorHAnsi" w:eastAsiaTheme="majorEastAsia" w:hAnsiTheme="majorHAnsi" w:cstheme="majorHAnsi"/>
          <w:highlight w:val="cyan"/>
        </w:rPr>
        <w:t>only one outcome is truly irreversible: extinction</w:t>
      </w:r>
      <w:r w:rsidRPr="0024181C">
        <w:rPr>
          <w:rFonts w:asciiTheme="majorHAnsi" w:hAnsiTheme="majorHAnsi" w:cstheme="majorHAnsi"/>
          <w:sz w:val="12"/>
          <w:highlight w:val="cyan"/>
        </w:rPr>
        <w:t xml:space="preserve">. </w:t>
      </w:r>
      <w:r w:rsidRPr="0024181C">
        <w:rPr>
          <w:rStyle w:val="StyleUnderline"/>
          <w:rFonts w:asciiTheme="majorHAnsi" w:eastAsiaTheme="majorEastAsia" w:hAnsiTheme="majorHAnsi" w:cstheme="majorHAnsi"/>
          <w:highlight w:val="cyan"/>
        </w:rPr>
        <w:t>Concerns</w:t>
      </w:r>
      <w:r w:rsidRPr="0024181C">
        <w:rPr>
          <w:rFonts w:asciiTheme="majorHAnsi" w:hAnsiTheme="majorHAnsi" w:cstheme="majorHAnsi"/>
          <w:sz w:val="12"/>
        </w:rPr>
        <w:t xml:space="preserve"> about extinction </w:t>
      </w:r>
      <w:r w:rsidRPr="0024181C">
        <w:rPr>
          <w:rStyle w:val="StyleUnderline"/>
          <w:rFonts w:asciiTheme="majorHAnsi" w:eastAsiaTheme="majorEastAsia" w:hAnsiTheme="majorHAnsi" w:cstheme="majorHAnsi"/>
          <w:highlight w:val="cyan"/>
        </w:rPr>
        <w:t>are</w:t>
      </w:r>
      <w:r w:rsidRPr="0024181C">
        <w:rPr>
          <w:rFonts w:asciiTheme="majorHAnsi" w:hAnsiTheme="majorHAnsi" w:cstheme="majorHAnsi"/>
          <w:sz w:val="12"/>
        </w:rPr>
        <w:t xml:space="preserve"> often </w:t>
      </w:r>
      <w:r w:rsidRPr="0024181C">
        <w:rPr>
          <w:rStyle w:val="StyleUnderline"/>
          <w:rFonts w:asciiTheme="majorHAnsi" w:eastAsiaTheme="majorEastAsia" w:hAnsiTheme="majorHAnsi" w:cstheme="majorHAnsi"/>
          <w:highlight w:val="cyan"/>
        </w:rPr>
        <w:t>dismissed</w:t>
      </w:r>
      <w:r w:rsidRPr="0024181C">
        <w:rPr>
          <w:rStyle w:val="StyleUnderline"/>
          <w:rFonts w:asciiTheme="majorHAnsi" w:eastAsiaTheme="majorEastAsia" w:hAnsiTheme="majorHAnsi" w:cstheme="majorHAnsi"/>
        </w:rPr>
        <w:t xml:space="preserve"> as </w:t>
      </w:r>
      <w:r w:rsidRPr="0024181C">
        <w:rPr>
          <w:rStyle w:val="Emphasis"/>
          <w:rFonts w:asciiTheme="majorHAnsi" w:eastAsiaTheme="majorEastAsia" w:hAnsiTheme="majorHAnsi" w:cstheme="majorHAnsi"/>
        </w:rPr>
        <w:t>apocalyptic alarmism</w:t>
      </w:r>
      <w:r w:rsidRPr="0024181C">
        <w:rPr>
          <w:rFonts w:asciiTheme="majorHAnsi" w:hAnsiTheme="majorHAnsi" w:cstheme="majorHAnsi"/>
          <w:sz w:val="12"/>
        </w:rPr>
        <w:t xml:space="preserve">. Sometimes, they are. But </w:t>
      </w:r>
      <w:r w:rsidRPr="0024181C">
        <w:rPr>
          <w:rStyle w:val="StyleUnderline"/>
          <w:rFonts w:asciiTheme="majorHAnsi" w:eastAsiaTheme="majorEastAsia" w:hAnsiTheme="majorHAnsi" w:cstheme="majorHAnsi"/>
        </w:rPr>
        <w:t xml:space="preserve">repeating that mankind is still here after 70 years of existential warning about nuclear warfare is a </w:t>
      </w:r>
      <w:r w:rsidRPr="0024181C">
        <w:rPr>
          <w:rStyle w:val="Emphasis"/>
          <w:rFonts w:asciiTheme="majorHAnsi" w:eastAsiaTheme="majorEastAsia" w:hAnsiTheme="majorHAnsi" w:cstheme="majorHAnsi"/>
        </w:rPr>
        <w:t>straw man argument</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The fact that a 1000-year flood has not happened does not negate its possibility</w:t>
      </w:r>
      <w:r w:rsidRPr="0024181C">
        <w:rPr>
          <w:rFonts w:asciiTheme="majorHAnsi" w:hAnsiTheme="majorHAnsi" w:cstheme="majorHAnsi"/>
          <w:sz w:val="12"/>
        </w:rPr>
        <w:t xml:space="preserve">. And </w:t>
      </w:r>
      <w:r w:rsidRPr="0024181C">
        <w:rPr>
          <w:rStyle w:val="StyleUnderline"/>
          <w:rFonts w:asciiTheme="majorHAnsi" w:eastAsiaTheme="majorEastAsia" w:hAnsiTheme="majorHAnsi" w:cstheme="majorHAnsi"/>
          <w:highlight w:val="cyan"/>
        </w:rPr>
        <w:t xml:space="preserve">there have been </w:t>
      </w:r>
      <w:r w:rsidRPr="0024181C">
        <w:rPr>
          <w:rStyle w:val="Emphasis"/>
          <w:rFonts w:asciiTheme="majorHAnsi" w:eastAsiaTheme="majorEastAsia" w:hAnsiTheme="majorHAnsi" w:cstheme="majorHAnsi"/>
          <w:highlight w:val="cyan"/>
        </w:rPr>
        <w:t>far too many nuclear near-misses to rest easy.</w:t>
      </w:r>
      <w:r w:rsidRPr="0024181C">
        <w:rPr>
          <w:rStyle w:val="Emphasis"/>
          <w:rFonts w:asciiTheme="majorHAnsi" w:eastAsiaTheme="majorEastAsia" w:hAnsiTheme="majorHAnsi" w:cstheme="majorHAnsi"/>
        </w:rPr>
        <w:t xml:space="preserve"> </w:t>
      </w:r>
      <w:r w:rsidRPr="0024181C">
        <w:rPr>
          <w:rFonts w:asciiTheme="majorHAnsi" w:hAnsiTheme="majorHAnsi" w:cstheme="majorHAnsi"/>
          <w:sz w:val="12"/>
        </w:rPr>
        <w:t xml:space="preserve">As the World Economic Forum’s Annual Meeting in </w:t>
      </w:r>
      <w:r w:rsidRPr="0024181C">
        <w:rPr>
          <w:rStyle w:val="StyleUnderline"/>
          <w:rFonts w:asciiTheme="majorHAnsi" w:eastAsiaTheme="majorEastAsia" w:hAnsiTheme="majorHAnsi" w:cstheme="majorHAnsi"/>
        </w:rPr>
        <w:t>Davos discusses</w:t>
      </w:r>
      <w:r w:rsidRPr="0024181C">
        <w:rPr>
          <w:rFonts w:asciiTheme="majorHAnsi" w:hAnsiTheme="majorHAnsi" w:cstheme="majorHAnsi"/>
          <w:sz w:val="12"/>
        </w:rPr>
        <w:t xml:space="preserve"> how to create a shared future in a fractured world, here are </w:t>
      </w:r>
      <w:r w:rsidRPr="0024181C">
        <w:rPr>
          <w:rStyle w:val="StyleUnderline"/>
          <w:rFonts w:asciiTheme="majorHAnsi" w:eastAsiaTheme="majorEastAsia" w:hAnsiTheme="majorHAnsi" w:cstheme="majorHAnsi"/>
        </w:rPr>
        <w:t xml:space="preserve">five reasons why the possibility of existential risks should raise the stakes of conversation: </w:t>
      </w:r>
      <w:r w:rsidRPr="0024181C">
        <w:rPr>
          <w:rFonts w:asciiTheme="majorHAnsi" w:hAnsiTheme="majorHAnsi" w:cstheme="majorHAnsi"/>
          <w:sz w:val="12"/>
        </w:rPr>
        <w:t xml:space="preserve">1. </w:t>
      </w:r>
      <w:r w:rsidRPr="0024181C">
        <w:rPr>
          <w:rStyle w:val="Emphasis"/>
          <w:rFonts w:asciiTheme="majorHAnsi" w:eastAsiaTheme="majorEastAsia" w:hAnsiTheme="majorHAnsi" w:cstheme="majorHAnsi"/>
          <w:highlight w:val="cyan"/>
        </w:rPr>
        <w:t>Extinction is the rule</w:t>
      </w:r>
      <w:r w:rsidRPr="0024181C">
        <w:rPr>
          <w:rStyle w:val="Emphasis"/>
          <w:rFonts w:asciiTheme="majorHAnsi" w:eastAsiaTheme="majorEastAsia" w:hAnsiTheme="majorHAnsi" w:cstheme="majorHAnsi"/>
        </w:rPr>
        <w:t>, not the exception</w:t>
      </w:r>
      <w:r w:rsidRPr="0024181C">
        <w:rPr>
          <w:rFonts w:asciiTheme="majorHAnsi" w:hAnsiTheme="majorHAnsi" w:cstheme="majorHAnsi"/>
          <w:sz w:val="12"/>
        </w:rPr>
        <w:t xml:space="preserve"> More than </w:t>
      </w:r>
      <w:r w:rsidRPr="0024181C">
        <w:rPr>
          <w:rStyle w:val="StyleUnderline"/>
          <w:rFonts w:asciiTheme="majorHAnsi" w:eastAsiaTheme="majorEastAsia" w:hAnsiTheme="majorHAnsi" w:cstheme="majorHAnsi"/>
          <w:highlight w:val="cyan"/>
        </w:rPr>
        <w:t>99.9% of all the species that ever existed are gone</w:t>
      </w:r>
      <w:r w:rsidRPr="0024181C">
        <w:rPr>
          <w:rFonts w:asciiTheme="majorHAnsi" w:hAnsiTheme="majorHAnsi" w:cstheme="majorHAnsi"/>
          <w:sz w:val="12"/>
          <w:highlight w:val="cyan"/>
        </w:rPr>
        <w:t xml:space="preserve">. </w:t>
      </w:r>
      <w:r w:rsidRPr="0024181C">
        <w:rPr>
          <w:rStyle w:val="Emphasis"/>
          <w:rFonts w:asciiTheme="majorHAnsi" w:eastAsiaTheme="majorEastAsia" w:hAnsiTheme="majorHAnsi" w:cstheme="majorHAnsi"/>
          <w:highlight w:val="cyan"/>
        </w:rPr>
        <w:t>Deep time is unfathomable</w:t>
      </w:r>
      <w:r w:rsidRPr="0024181C">
        <w:rPr>
          <w:rFonts w:asciiTheme="majorHAnsi" w:hAnsiTheme="majorHAnsi" w:cstheme="majorHAnsi"/>
          <w:sz w:val="12"/>
        </w:rPr>
        <w:t xml:space="preserve"> to the human brain. But </w:t>
      </w:r>
      <w:r w:rsidRPr="0024181C">
        <w:rPr>
          <w:rStyle w:val="StyleUnderline"/>
          <w:rFonts w:asciiTheme="majorHAnsi" w:eastAsiaTheme="majorEastAsia" w:hAnsiTheme="majorHAnsi" w:cstheme="majorHAnsi"/>
        </w:rPr>
        <w:t xml:space="preserve">if one cares to take a tour of the billions of years of life’s history, we find a litany of forgotten species. </w:t>
      </w:r>
      <w:r w:rsidRPr="0024181C">
        <w:rPr>
          <w:rFonts w:asciiTheme="majorHAnsi" w:hAnsiTheme="majorHAnsi" w:cstheme="majorHAnsi"/>
          <w:sz w:val="12"/>
        </w:rPr>
        <w:t xml:space="preserve">And we have only discovered a mere fraction of the extinct species that once roamed the planet. In the speck of time since the first humans evolved, more than </w:t>
      </w:r>
      <w:r w:rsidRPr="0024181C">
        <w:rPr>
          <w:rStyle w:val="StyleUnderline"/>
          <w:rFonts w:asciiTheme="majorHAnsi" w:eastAsiaTheme="majorEastAsia" w:hAnsiTheme="majorHAnsi" w:cstheme="majorHAnsi"/>
        </w:rPr>
        <w:t>99.9% of all</w:t>
      </w:r>
      <w:r w:rsidRPr="0024181C">
        <w:rPr>
          <w:rFonts w:asciiTheme="majorHAnsi" w:hAnsiTheme="majorHAnsi" w:cstheme="majorHAnsi"/>
          <w:sz w:val="12"/>
        </w:rPr>
        <w:t xml:space="preserve"> the distinct </w:t>
      </w:r>
      <w:r w:rsidRPr="0024181C">
        <w:rPr>
          <w:rStyle w:val="StyleUnderline"/>
          <w:rFonts w:asciiTheme="majorHAnsi" w:eastAsiaTheme="majorEastAsia" w:hAnsiTheme="majorHAnsi" w:cstheme="majorHAnsi"/>
        </w:rPr>
        <w:t>human cultures that have ever existed are extinct.</w:t>
      </w:r>
      <w:r w:rsidRPr="0024181C">
        <w:rPr>
          <w:rFonts w:asciiTheme="majorHAnsi" w:hAnsiTheme="majorHAnsi"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24181C">
        <w:rPr>
          <w:rStyle w:val="StyleUnderline"/>
          <w:rFonts w:asciiTheme="majorHAnsi" w:eastAsiaTheme="majorEastAsia" w:hAnsiTheme="majorHAnsi" w:cstheme="majorHAnsi"/>
        </w:rPr>
        <w:t>It is only in the very recent past that we became a truly global civilization</w:t>
      </w:r>
      <w:r w:rsidRPr="0024181C">
        <w:rPr>
          <w:rFonts w:asciiTheme="majorHAnsi" w:hAnsiTheme="majorHAnsi" w:cstheme="majorHAnsi"/>
          <w:sz w:val="12"/>
        </w:rPr>
        <w:t xml:space="preserve">. Our interconnectedness continues to grow rapidly. “Stand or fall, we are the last civilization”, as </w:t>
      </w:r>
      <w:proofErr w:type="spellStart"/>
      <w:r w:rsidRPr="0024181C">
        <w:rPr>
          <w:rFonts w:asciiTheme="majorHAnsi" w:hAnsiTheme="majorHAnsi" w:cstheme="majorHAnsi"/>
          <w:sz w:val="12"/>
        </w:rPr>
        <w:t>Ricken</w:t>
      </w:r>
      <w:proofErr w:type="spellEnd"/>
      <w:r w:rsidRPr="0024181C">
        <w:rPr>
          <w:rFonts w:asciiTheme="majorHAnsi" w:hAnsiTheme="majorHAnsi" w:cstheme="majorHAnsi"/>
          <w:sz w:val="12"/>
        </w:rPr>
        <w:t xml:space="preserve"> Patel, the founder of the global civic movement Avaaz, put it. 2. Environmental pressures can drive extinction More than </w:t>
      </w:r>
      <w:r w:rsidRPr="0024181C">
        <w:rPr>
          <w:rStyle w:val="StyleUnderline"/>
          <w:rFonts w:asciiTheme="majorHAnsi" w:eastAsiaTheme="majorEastAsia" w:hAnsiTheme="majorHAnsi" w:cstheme="majorHAnsi"/>
        </w:rPr>
        <w:t>15,000 scientists just issued a ‘warning to humanity’</w:t>
      </w:r>
      <w:r w:rsidRPr="0024181C">
        <w:rPr>
          <w:rFonts w:asciiTheme="majorHAnsi" w:hAnsiTheme="majorHAnsi"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4181C">
        <w:rPr>
          <w:rStyle w:val="StyleUnderline"/>
          <w:rFonts w:asciiTheme="majorHAnsi" w:eastAsiaTheme="majorEastAsia" w:hAnsiTheme="majorHAnsi" w:cstheme="majorHAnsi"/>
        </w:rPr>
        <w:t>Diamond charts the history of past societies</w:t>
      </w:r>
      <w:r w:rsidRPr="0024181C">
        <w:rPr>
          <w:rFonts w:asciiTheme="majorHAnsi" w:hAnsiTheme="majorHAnsi" w:cstheme="majorHAnsi"/>
          <w:sz w:val="12"/>
        </w:rPr>
        <w:t xml:space="preserve">. He makes the case that </w:t>
      </w:r>
      <w:r w:rsidRPr="0024181C">
        <w:rPr>
          <w:rStyle w:val="StyleUnderline"/>
          <w:rFonts w:asciiTheme="majorHAnsi" w:eastAsiaTheme="majorEastAsia" w:hAnsiTheme="majorHAnsi" w:cstheme="majorHAnsi"/>
        </w:rPr>
        <w:t xml:space="preserve">overpopulation and resource use </w:t>
      </w:r>
      <w:r w:rsidRPr="0024181C">
        <w:rPr>
          <w:rStyle w:val="StyleUnderline"/>
          <w:rFonts w:asciiTheme="majorHAnsi" w:eastAsiaTheme="majorEastAsia" w:hAnsiTheme="majorHAnsi" w:cstheme="majorHAnsi"/>
        </w:rPr>
        <w:lastRenderedPageBreak/>
        <w:t xml:space="preserve">beyond the carrying capacity have often been important, </w:t>
      </w:r>
      <w:r w:rsidRPr="0024181C">
        <w:rPr>
          <w:rFonts w:asciiTheme="majorHAnsi" w:hAnsiTheme="majorHAnsi" w:cstheme="majorHAnsi"/>
          <w:sz w:val="12"/>
        </w:rPr>
        <w:t xml:space="preserve">if not the only, drivers </w:t>
      </w:r>
      <w:r w:rsidRPr="0024181C">
        <w:rPr>
          <w:rStyle w:val="StyleUnderline"/>
          <w:rFonts w:asciiTheme="majorHAnsi" w:eastAsiaTheme="majorEastAsia" w:hAnsiTheme="majorHAnsi" w:cstheme="majorHAnsi"/>
        </w:rPr>
        <w:t xml:space="preserve">of collapse. </w:t>
      </w:r>
      <w:r w:rsidRPr="0024181C">
        <w:rPr>
          <w:rFonts w:asciiTheme="majorHAnsi" w:hAnsiTheme="majorHAnsi" w:cstheme="majorHAnsi"/>
          <w:sz w:val="12"/>
        </w:rPr>
        <w:t xml:space="preserve">Even though we are making important incremental progress in battles such as climate change, </w:t>
      </w:r>
      <w:r w:rsidRPr="0024181C">
        <w:rPr>
          <w:rStyle w:val="StyleUnderline"/>
          <w:rFonts w:asciiTheme="majorHAnsi" w:eastAsiaTheme="majorEastAsia" w:hAnsiTheme="majorHAnsi" w:cstheme="majorHAnsi"/>
        </w:rPr>
        <w:t>we must</w:t>
      </w:r>
      <w:r w:rsidRPr="0024181C">
        <w:rPr>
          <w:rFonts w:asciiTheme="majorHAnsi" w:hAnsiTheme="majorHAnsi" w:cstheme="majorHAnsi"/>
          <w:sz w:val="12"/>
        </w:rPr>
        <w:t xml:space="preserve"> still </w:t>
      </w:r>
      <w:r w:rsidRPr="0024181C">
        <w:rPr>
          <w:rStyle w:val="StyleUnderline"/>
          <w:rFonts w:asciiTheme="majorHAnsi" w:eastAsiaTheme="majorEastAsia" w:hAnsiTheme="majorHAnsi" w:cstheme="majorHAnsi"/>
        </w:rPr>
        <w:t xml:space="preserve">achieve tremendous </w:t>
      </w:r>
      <w:r w:rsidRPr="0024181C">
        <w:rPr>
          <w:rFonts w:asciiTheme="majorHAnsi" w:hAnsiTheme="majorHAnsi" w:cstheme="majorHAnsi"/>
          <w:sz w:val="12"/>
        </w:rPr>
        <w:t xml:space="preserve">step </w:t>
      </w:r>
      <w:r w:rsidRPr="0024181C">
        <w:rPr>
          <w:rStyle w:val="StyleUnderline"/>
          <w:rFonts w:asciiTheme="majorHAnsi" w:eastAsiaTheme="majorEastAsia" w:hAnsiTheme="majorHAnsi" w:cstheme="majorHAnsi"/>
        </w:rPr>
        <w:t>changes in our response to several major environmental crises.</w:t>
      </w:r>
      <w:r w:rsidRPr="0024181C">
        <w:rPr>
          <w:rFonts w:asciiTheme="majorHAnsi" w:hAnsiTheme="majorHAnsi"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4181C">
        <w:rPr>
          <w:rFonts w:asciiTheme="majorHAnsi" w:hAnsiTheme="majorHAnsi" w:cstheme="majorHAnsi"/>
          <w:sz w:val="12"/>
        </w:rPr>
        <w:t>superintelligent</w:t>
      </w:r>
      <w:proofErr w:type="spellEnd"/>
      <w:r w:rsidRPr="0024181C">
        <w:rPr>
          <w:rFonts w:asciiTheme="majorHAnsi" w:hAnsiTheme="majorHAnsi"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4181C">
        <w:rPr>
          <w:rStyle w:val="Emphasis"/>
          <w:rFonts w:asciiTheme="majorHAnsi" w:eastAsiaTheme="majorEastAsia" w:hAnsiTheme="majorHAnsi" w:cstheme="majorHAnsi"/>
        </w:rPr>
        <w:t>Bostrom cites a survey of industry experts that projected a 50% chance of the development of artificial superintelligence by 2050</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and a 90% chance by 2075</w:t>
      </w:r>
      <w:r w:rsidRPr="0024181C">
        <w:rPr>
          <w:rFonts w:asciiTheme="majorHAnsi" w:hAnsiTheme="majorHAnsi" w:cstheme="majorHAnsi"/>
          <w:sz w:val="12"/>
        </w:rPr>
        <w:t xml:space="preserve">. The latter date is within the life expectancy of many alive today. </w:t>
      </w:r>
      <w:r w:rsidRPr="0024181C">
        <w:rPr>
          <w:rStyle w:val="StyleUnderline"/>
          <w:rFonts w:asciiTheme="majorHAnsi" w:eastAsiaTheme="majorEastAsia" w:hAnsiTheme="majorHAnsi" w:cstheme="majorHAnsi"/>
        </w:rPr>
        <w:t>Visionaries</w:t>
      </w:r>
      <w:r w:rsidRPr="0024181C">
        <w:rPr>
          <w:rFonts w:asciiTheme="majorHAnsi" w:hAnsiTheme="majorHAnsi" w:cstheme="majorHAnsi"/>
          <w:sz w:val="12"/>
        </w:rPr>
        <w:t xml:space="preserve"> like Stephen Hawking and Elon Musk have </w:t>
      </w:r>
      <w:r w:rsidRPr="0024181C">
        <w:rPr>
          <w:rStyle w:val="StyleUnderline"/>
          <w:rFonts w:asciiTheme="majorHAnsi" w:eastAsiaTheme="majorEastAsia" w:hAnsiTheme="majorHAnsi" w:cstheme="majorHAnsi"/>
        </w:rPr>
        <w:t xml:space="preserve">warned of the existential risks from artificial superintelligence. </w:t>
      </w:r>
      <w:r w:rsidRPr="0024181C">
        <w:rPr>
          <w:rFonts w:asciiTheme="majorHAnsi" w:hAnsiTheme="majorHAnsi"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4181C">
        <w:rPr>
          <w:rStyle w:val="StyleUnderline"/>
          <w:rFonts w:asciiTheme="majorHAnsi" w:eastAsiaTheme="majorEastAsia" w:hAnsiTheme="majorHAnsi" w:cstheme="majorHAnsi"/>
        </w:rPr>
        <w:t>Throughout history, we have rallied against the ‘other’</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Tribes</w:t>
      </w:r>
      <w:r w:rsidRPr="0024181C">
        <w:rPr>
          <w:rFonts w:asciiTheme="majorHAnsi" w:hAnsiTheme="majorHAnsi" w:cstheme="majorHAnsi"/>
          <w:sz w:val="12"/>
        </w:rPr>
        <w:t xml:space="preserve"> have </w:t>
      </w:r>
      <w:r w:rsidRPr="0024181C">
        <w:rPr>
          <w:rStyle w:val="StyleUnderline"/>
          <w:rFonts w:asciiTheme="majorHAnsi" w:eastAsiaTheme="majorEastAsia" w:hAnsiTheme="majorHAnsi" w:cstheme="majorHAnsi"/>
        </w:rPr>
        <w:t xml:space="preserve">overpowered </w:t>
      </w:r>
      <w:proofErr w:type="gramStart"/>
      <w:r w:rsidRPr="0024181C">
        <w:rPr>
          <w:rStyle w:val="StyleUnderline"/>
          <w:rFonts w:asciiTheme="majorHAnsi" w:eastAsiaTheme="majorEastAsia" w:hAnsiTheme="majorHAnsi" w:cstheme="majorHAnsi"/>
        </w:rPr>
        <w:t>tribes,</w:t>
      </w:r>
      <w:proofErr w:type="gramEnd"/>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empires have conquered rivals</w:t>
      </w:r>
      <w:r w:rsidRPr="0024181C">
        <w:rPr>
          <w:rFonts w:asciiTheme="majorHAnsi" w:hAnsiTheme="majorHAnsi" w:cstheme="majorHAnsi"/>
          <w:sz w:val="12"/>
        </w:rPr>
        <w:t xml:space="preserve">. Even today, </w:t>
      </w:r>
      <w:r w:rsidRPr="0024181C">
        <w:rPr>
          <w:rStyle w:val="StyleUnderline"/>
          <w:rFonts w:asciiTheme="majorHAnsi" w:eastAsiaTheme="majorEastAsia" w:hAnsiTheme="majorHAnsi" w:cstheme="majorHAnsi"/>
        </w:rPr>
        <w:t xml:space="preserve">our fiercest </w:t>
      </w:r>
      <w:r w:rsidRPr="0024181C">
        <w:rPr>
          <w:rStyle w:val="StyleUnderline"/>
          <w:rFonts w:asciiTheme="majorHAnsi" w:eastAsiaTheme="majorEastAsia" w:hAnsiTheme="majorHAnsi" w:cstheme="majorHAnsi"/>
          <w:highlight w:val="cyan"/>
        </w:rPr>
        <w:t>displays of unity typically happen at wartime.</w:t>
      </w:r>
      <w:r w:rsidRPr="0024181C">
        <w:rPr>
          <w:rStyle w:val="StyleUnderline"/>
          <w:rFonts w:asciiTheme="majorHAnsi" w:eastAsiaTheme="majorEastAsia" w:hAnsiTheme="majorHAnsi" w:cstheme="majorHAnsi"/>
        </w:rPr>
        <w:t xml:space="preserve"> We</w:t>
      </w:r>
      <w:r w:rsidRPr="0024181C">
        <w:rPr>
          <w:rFonts w:asciiTheme="majorHAnsi" w:hAnsiTheme="majorHAnsi" w:cstheme="majorHAnsi"/>
          <w:sz w:val="12"/>
        </w:rPr>
        <w:t xml:space="preserve"> give our lives for our motherland and defend nationalistic pride like a wounded lion. But like the early </w:t>
      </w:r>
      <w:proofErr w:type="spellStart"/>
      <w:r w:rsidRPr="0024181C">
        <w:rPr>
          <w:rFonts w:asciiTheme="majorHAnsi" w:hAnsiTheme="majorHAnsi" w:cstheme="majorHAnsi"/>
          <w:sz w:val="12"/>
        </w:rPr>
        <w:t>Mosrioris</w:t>
      </w:r>
      <w:proofErr w:type="spellEnd"/>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 xml:space="preserve">we 21st-century citizens find ourselves on an </w:t>
      </w:r>
      <w:r w:rsidRPr="0024181C">
        <w:rPr>
          <w:rStyle w:val="Emphasis"/>
          <w:rFonts w:asciiTheme="majorHAnsi" w:eastAsiaTheme="majorEastAsia" w:hAnsiTheme="majorHAnsi" w:cstheme="majorHAnsi"/>
        </w:rPr>
        <w:t>increasingly unstable island</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highlight w:val="cyan"/>
        </w:rPr>
        <w:t>We may have a violent past, but</w:t>
      </w:r>
      <w:r w:rsidRPr="0024181C">
        <w:rPr>
          <w:rStyle w:val="StyleUnderline"/>
          <w:rFonts w:asciiTheme="majorHAnsi" w:eastAsiaTheme="majorEastAsia" w:hAnsiTheme="majorHAnsi" w:cstheme="majorHAnsi"/>
        </w:rPr>
        <w:t xml:space="preserve"> </w:t>
      </w:r>
      <w:r w:rsidRPr="0024181C">
        <w:rPr>
          <w:rStyle w:val="Emphasis"/>
          <w:rFonts w:asciiTheme="majorHAnsi" w:eastAsiaTheme="majorEastAsia" w:hAnsiTheme="majorHAnsi" w:cstheme="majorHAnsi"/>
        </w:rPr>
        <w:t xml:space="preserve">we have </w:t>
      </w:r>
      <w:r w:rsidRPr="0024181C">
        <w:rPr>
          <w:rStyle w:val="Emphasis"/>
          <w:rFonts w:asciiTheme="majorHAnsi" w:eastAsiaTheme="majorEastAsia" w:hAnsiTheme="majorHAnsi" w:cstheme="majorHAnsi"/>
          <w:highlight w:val="cyan"/>
        </w:rPr>
        <w:t>no more dangerous enemy than ourselves</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Our task is to find</w:t>
      </w:r>
      <w:r w:rsidRPr="0024181C">
        <w:rPr>
          <w:rFonts w:asciiTheme="majorHAnsi" w:hAnsiTheme="majorHAnsi" w:cstheme="majorHAnsi"/>
          <w:sz w:val="12"/>
        </w:rPr>
        <w:t xml:space="preserve"> our own </w:t>
      </w:r>
      <w:proofErr w:type="spellStart"/>
      <w:r w:rsidRPr="0024181C">
        <w:rPr>
          <w:rFonts w:asciiTheme="majorHAnsi" w:hAnsiTheme="majorHAnsi" w:cstheme="majorHAnsi"/>
          <w:sz w:val="12"/>
        </w:rPr>
        <w:t>Nunuku’s</w:t>
      </w:r>
      <w:proofErr w:type="spellEnd"/>
      <w:r w:rsidRPr="0024181C">
        <w:rPr>
          <w:rFonts w:asciiTheme="majorHAnsi" w:hAnsiTheme="majorHAnsi" w:cstheme="majorHAnsi"/>
          <w:sz w:val="12"/>
        </w:rPr>
        <w:t xml:space="preserve"> Law. </w:t>
      </w:r>
      <w:r w:rsidRPr="0024181C">
        <w:rPr>
          <w:rStyle w:val="StyleUnderline"/>
          <w:rFonts w:asciiTheme="majorHAnsi" w:eastAsiaTheme="majorEastAsia" w:hAnsiTheme="majorHAnsi" w:cstheme="majorHAnsi"/>
        </w:rPr>
        <w:t xml:space="preserve">Our own shared contract, based on </w:t>
      </w:r>
      <w:r w:rsidRPr="0024181C">
        <w:rPr>
          <w:rStyle w:val="StyleUnderline"/>
          <w:rFonts w:asciiTheme="majorHAnsi" w:eastAsiaTheme="majorEastAsia" w:hAnsiTheme="majorHAnsi" w:cstheme="majorHAnsi"/>
          <w:highlight w:val="cyan"/>
        </w:rPr>
        <w:t>equity, would help us navigate safely.</w:t>
      </w:r>
      <w:r w:rsidRPr="0024181C">
        <w:rPr>
          <w:rFonts w:asciiTheme="majorHAnsi" w:hAnsiTheme="majorHAnsi" w:cstheme="majorHAnsi"/>
          <w:sz w:val="12"/>
        </w:rPr>
        <w:t xml:space="preserve"> It </w:t>
      </w:r>
      <w:r w:rsidRPr="0024181C">
        <w:rPr>
          <w:rStyle w:val="StyleUnderline"/>
          <w:rFonts w:asciiTheme="majorHAnsi" w:eastAsiaTheme="majorEastAsia" w:hAnsiTheme="majorHAnsi" w:cstheme="majorHAnsi"/>
        </w:rPr>
        <w:t xml:space="preserve">would ensure </w:t>
      </w:r>
      <w:r w:rsidRPr="0024181C">
        <w:rPr>
          <w:rStyle w:val="StyleUnderline"/>
          <w:rFonts w:asciiTheme="majorHAnsi" w:eastAsiaTheme="majorEastAsia" w:hAnsiTheme="majorHAnsi" w:cstheme="majorHAnsi"/>
          <w:highlight w:val="cyan"/>
        </w:rPr>
        <w:t>a future that unleashes the full potential of our</w:t>
      </w:r>
      <w:r w:rsidRPr="0024181C">
        <w:rPr>
          <w:rStyle w:val="StyleUnderline"/>
          <w:rFonts w:asciiTheme="majorHAnsi" w:eastAsiaTheme="majorEastAsia" w:hAnsiTheme="majorHAnsi" w:cstheme="majorHAnsi"/>
        </w:rPr>
        <w:t xml:space="preserve"> still-budding human </w:t>
      </w:r>
      <w:r w:rsidRPr="0024181C">
        <w:rPr>
          <w:rStyle w:val="StyleUnderline"/>
          <w:rFonts w:asciiTheme="majorHAnsi" w:eastAsiaTheme="majorEastAsia" w:hAnsiTheme="majorHAnsi" w:cstheme="majorHAnsi"/>
          <w:highlight w:val="cyan"/>
        </w:rPr>
        <w:t>civilization</w:t>
      </w:r>
      <w:r w:rsidRPr="0024181C">
        <w:rPr>
          <w:rStyle w:val="StyleUnderline"/>
          <w:rFonts w:asciiTheme="majorHAnsi" w:eastAsiaTheme="majorEastAsia" w:hAnsiTheme="majorHAnsi" w:cstheme="majorHAnsi"/>
        </w:rPr>
        <w:t xml:space="preserve">, in all its diversity. </w:t>
      </w:r>
      <w:r w:rsidRPr="0024181C">
        <w:rPr>
          <w:rStyle w:val="StyleUnderline"/>
          <w:rFonts w:asciiTheme="majorHAnsi" w:eastAsiaTheme="majorEastAsia" w:hAnsiTheme="majorHAnsi" w:cstheme="majorHAnsi"/>
          <w:highlight w:val="cyan"/>
        </w:rPr>
        <w:t xml:space="preserve">We cannot do this unless we are </w:t>
      </w:r>
      <w:r w:rsidRPr="0024181C">
        <w:rPr>
          <w:rStyle w:val="Emphasis"/>
          <w:rFonts w:asciiTheme="majorHAnsi" w:eastAsiaTheme="majorEastAsia" w:hAnsiTheme="majorHAnsi" w:cstheme="majorHAnsi"/>
          <w:highlight w:val="cyan"/>
        </w:rPr>
        <w:t>humbly grounded in the possibility of our own destruction</w:t>
      </w:r>
      <w:r w:rsidRPr="0024181C">
        <w:rPr>
          <w:rFonts w:asciiTheme="majorHAnsi" w:hAnsiTheme="majorHAnsi" w:cstheme="majorHAnsi"/>
          <w:sz w:val="12"/>
          <w:highlight w:val="cyan"/>
        </w:rPr>
        <w:t xml:space="preserve">. </w:t>
      </w:r>
      <w:r w:rsidRPr="0024181C">
        <w:rPr>
          <w:rStyle w:val="Emphasis"/>
          <w:rFonts w:asciiTheme="majorHAnsi" w:eastAsiaTheme="majorEastAsia" w:hAnsiTheme="majorHAnsi" w:cstheme="majorHAnsi"/>
          <w:highlight w:val="cyan"/>
        </w:rPr>
        <w:t>Survival is life’s primal instinct</w:t>
      </w:r>
      <w:r w:rsidRPr="0024181C">
        <w:rPr>
          <w:rFonts w:asciiTheme="majorHAnsi" w:hAnsiTheme="majorHAnsi" w:cstheme="majorHAnsi"/>
          <w:sz w:val="12"/>
          <w:highlight w:val="cyan"/>
        </w:rPr>
        <w:t xml:space="preserve">. </w:t>
      </w:r>
      <w:r w:rsidRPr="0024181C">
        <w:rPr>
          <w:rStyle w:val="StyleUnderline"/>
          <w:rFonts w:asciiTheme="majorHAnsi" w:eastAsiaTheme="majorEastAsia" w:hAnsiTheme="majorHAnsi" w:cstheme="majorHAnsi"/>
          <w:highlight w:val="cyan"/>
        </w:rPr>
        <w:t>In the absence of a common enemy, we must find common cause in survival.</w:t>
      </w:r>
      <w:r w:rsidRPr="0024181C">
        <w:rPr>
          <w:rStyle w:val="StyleUnderline"/>
          <w:rFonts w:asciiTheme="majorHAnsi" w:eastAsiaTheme="majorEastAsia" w:hAnsiTheme="majorHAnsi" w:cstheme="majorHAnsi"/>
        </w:rPr>
        <w:t xml:space="preserve"> Our future may depend on whether we realize this.</w:t>
      </w:r>
    </w:p>
    <w:p w14:paraId="0EAC374F" w14:textId="3394F52E" w:rsidR="0080030B" w:rsidRPr="0024181C" w:rsidRDefault="0080030B" w:rsidP="002E473A">
      <w:pPr>
        <w:pStyle w:val="Heading4"/>
        <w:rPr>
          <w:rFonts w:asciiTheme="majorHAnsi" w:hAnsiTheme="majorHAnsi" w:cstheme="majorHAnsi"/>
        </w:rPr>
      </w:pPr>
      <w:r w:rsidRPr="0024181C">
        <w:rPr>
          <w:rFonts w:asciiTheme="majorHAnsi" w:hAnsiTheme="majorHAnsi" w:cstheme="majorHAnsi"/>
        </w:rPr>
        <w:t xml:space="preserve">The roll of the ballot is to evaluate the </w:t>
      </w:r>
      <w:proofErr w:type="spellStart"/>
      <w:r w:rsidRPr="0024181C">
        <w:rPr>
          <w:rFonts w:asciiTheme="majorHAnsi" w:hAnsiTheme="majorHAnsi" w:cstheme="majorHAnsi"/>
        </w:rPr>
        <w:t>fiated</w:t>
      </w:r>
      <w:proofErr w:type="spellEnd"/>
      <w:r>
        <w:rPr>
          <w:rFonts w:asciiTheme="majorHAnsi" w:hAnsiTheme="majorHAnsi" w:cstheme="majorHAnsi"/>
        </w:rPr>
        <w:t xml:space="preserve"> </w:t>
      </w:r>
      <w:proofErr w:type="spellStart"/>
      <w:r>
        <w:rPr>
          <w:rFonts w:asciiTheme="majorHAnsi" w:hAnsiTheme="majorHAnsi" w:cstheme="majorHAnsi"/>
        </w:rPr>
        <w:t>aff</w:t>
      </w:r>
      <w:proofErr w:type="spellEnd"/>
      <w:r w:rsidRPr="0024181C">
        <w:rPr>
          <w:rFonts w:asciiTheme="majorHAnsi" w:hAnsiTheme="majorHAnsi" w:cstheme="majorHAnsi"/>
        </w:rPr>
        <w:t xml:space="preserve"> plan vs a competitive alternative or the status quo. </w:t>
      </w:r>
    </w:p>
    <w:p w14:paraId="7FD287F2" w14:textId="58E04DDB" w:rsidR="0080030B" w:rsidRPr="0024181C" w:rsidRDefault="0080030B" w:rsidP="0080030B">
      <w:pPr>
        <w:pStyle w:val="Heading4"/>
        <w:rPr>
          <w:rFonts w:asciiTheme="majorHAnsi" w:hAnsiTheme="majorHAnsi" w:cstheme="majorHAnsi"/>
        </w:rPr>
      </w:pPr>
      <w:r w:rsidRPr="0024181C">
        <w:rPr>
          <w:rFonts w:asciiTheme="majorHAnsi" w:hAnsiTheme="majorHAnsi" w:cstheme="majorHAnsi"/>
        </w:rPr>
        <w:t>Scenario analysis is pedagogically valuable</w:t>
      </w:r>
    </w:p>
    <w:p w14:paraId="4AB63C3C" w14:textId="77777777" w:rsidR="0080030B" w:rsidRPr="0024181C" w:rsidRDefault="0080030B" w:rsidP="0080030B">
      <w:pPr>
        <w:rPr>
          <w:rFonts w:asciiTheme="majorHAnsi" w:hAnsiTheme="majorHAnsi" w:cstheme="majorHAnsi"/>
        </w:rPr>
      </w:pPr>
      <w:proofErr w:type="spellStart"/>
      <w:r w:rsidRPr="0024181C">
        <w:rPr>
          <w:rStyle w:val="Style13ptBold"/>
          <w:rFonts w:asciiTheme="majorHAnsi" w:hAnsiTheme="majorHAnsi" w:cstheme="majorHAnsi"/>
        </w:rPr>
        <w:t>Barma</w:t>
      </w:r>
      <w:proofErr w:type="spellEnd"/>
      <w:r w:rsidRPr="0024181C">
        <w:rPr>
          <w:rStyle w:val="Style13ptBold"/>
          <w:rFonts w:asciiTheme="majorHAnsi" w:hAnsiTheme="majorHAnsi" w:cstheme="majorHAnsi"/>
        </w:rPr>
        <w:t xml:space="preserve"> et al 16</w:t>
      </w:r>
      <w:r w:rsidRPr="0024181C">
        <w:rPr>
          <w:rFonts w:asciiTheme="majorHAnsi" w:hAnsiTheme="majorHAnsi" w:cstheme="majorHAnsi"/>
        </w:rPr>
        <w:t xml:space="preserve"> – (May 2016, [Advance Publication Online on 11/6/15], </w:t>
      </w:r>
      <w:proofErr w:type="spellStart"/>
      <w:r w:rsidRPr="0024181C">
        <w:rPr>
          <w:rFonts w:asciiTheme="majorHAnsi" w:hAnsiTheme="majorHAnsi" w:cstheme="majorHAnsi"/>
        </w:rPr>
        <w:t>Naazneen</w:t>
      </w:r>
      <w:proofErr w:type="spellEnd"/>
      <w:r w:rsidRPr="0024181C">
        <w:rPr>
          <w:rFonts w:asciiTheme="majorHAnsi" w:hAnsiTheme="majorHAnsi" w:cstheme="majorHAnsi"/>
        </w:rPr>
        <w:t xml:space="preserve"> </w:t>
      </w:r>
      <w:proofErr w:type="spellStart"/>
      <w:r w:rsidRPr="0024181C">
        <w:rPr>
          <w:rFonts w:asciiTheme="majorHAnsi" w:hAnsiTheme="majorHAnsi" w:cstheme="majorHAnsi"/>
        </w:rPr>
        <w:t>Barma</w:t>
      </w:r>
      <w:proofErr w:type="spellEnd"/>
      <w:r w:rsidRPr="0024181C">
        <w:rPr>
          <w:rFonts w:asciiTheme="majorHAnsi" w:hAnsiTheme="majorHAnsi" w:cstheme="majorHAnsi"/>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24181C">
        <w:rPr>
          <w:rFonts w:asciiTheme="majorHAnsi" w:hAnsiTheme="majorHAnsi" w:cstheme="majorHAnsi"/>
        </w:rPr>
        <w:t>Whitlark</w:t>
      </w:r>
      <w:proofErr w:type="spellEnd"/>
      <w:r w:rsidRPr="0024181C">
        <w:rPr>
          <w:rFonts w:asciiTheme="majorHAnsi" w:hAnsiTheme="majorHAnsi" w:cstheme="majorHAnsi"/>
        </w:rPr>
        <w:t xml:space="preserve">, PhD in Political Science from GWU, Post-Doctoral Research Fellow with the Project on Managing the Atom and International Security Program within the </w:t>
      </w:r>
      <w:proofErr w:type="spellStart"/>
      <w:r w:rsidRPr="0024181C">
        <w:rPr>
          <w:rFonts w:asciiTheme="majorHAnsi" w:hAnsiTheme="majorHAnsi" w:cstheme="majorHAnsi"/>
        </w:rPr>
        <w:t>Belfer</w:t>
      </w:r>
      <w:proofErr w:type="spellEnd"/>
      <w:r w:rsidRPr="0024181C">
        <w:rPr>
          <w:rFonts w:asciiTheme="majorHAnsi" w:hAnsiTheme="majorHAnsi" w:cstheme="majorHAnsi"/>
        </w:rPr>
        <w:t xml:space="preserve"> Center for Science and International Affairs at Harvard, “‘Imagine a World in Which’: Using Scenarios in Political Science,” International Studies Perspectives 17 (2), pp. 1-19, http://www.naazneenbarma.com/uploads/2/9/6/9/29695681/using_scenarios_in_political_science_isp_2015.pdf, Accessed 10/13/17)</w:t>
      </w:r>
    </w:p>
    <w:p w14:paraId="46B6C053" w14:textId="1E4C37B7" w:rsidR="00CE05F5" w:rsidRPr="00CE05F5" w:rsidRDefault="0080030B" w:rsidP="00CE05F5">
      <w:pPr>
        <w:shd w:val="clear" w:color="auto" w:fill="FFFFFF"/>
        <w:rPr>
          <w:rFonts w:asciiTheme="majorHAnsi" w:hAnsiTheme="majorHAnsi" w:cstheme="majorHAnsi"/>
          <w:color w:val="222222"/>
          <w:sz w:val="16"/>
          <w:szCs w:val="16"/>
        </w:rPr>
      </w:pPr>
      <w:r w:rsidRPr="0024181C">
        <w:rPr>
          <w:rFonts w:asciiTheme="majorHAnsi" w:hAnsiTheme="majorHAnsi" w:cstheme="majorHAnsi"/>
          <w:color w:val="222222"/>
          <w:sz w:val="16"/>
          <w:szCs w:val="22"/>
        </w:rPr>
        <w:t>Over the past decade, the “cult of irrelevance” in political science</w:t>
      </w:r>
      <w:r w:rsidRPr="0024181C">
        <w:rPr>
          <w:rFonts w:asciiTheme="majorHAnsi" w:hAnsiTheme="majorHAnsi" w:cstheme="majorHAnsi"/>
          <w:color w:val="222222"/>
          <w:sz w:val="16"/>
          <w:szCs w:val="16"/>
        </w:rPr>
        <w:t> scholarship </w:t>
      </w:r>
      <w:r w:rsidRPr="0024181C">
        <w:rPr>
          <w:rFonts w:asciiTheme="majorHAnsi" w:hAnsiTheme="majorHAnsi" w:cstheme="majorHAnsi"/>
          <w:color w:val="222222"/>
          <w:sz w:val="16"/>
          <w:szCs w:val="22"/>
        </w:rPr>
        <w:t>has been lamented by a growing chorus</w:t>
      </w:r>
      <w:r w:rsidRPr="0024181C">
        <w:rPr>
          <w:rFonts w:asciiTheme="majorHAnsi" w:hAnsiTheme="majorHAnsi" w:cstheme="majorHAnsi"/>
          <w:color w:val="222222"/>
          <w:sz w:val="16"/>
          <w:szCs w:val="16"/>
        </w:rPr>
        <w:t> (Putnam 2003; Nye 2009; Walt 2009). </w:t>
      </w:r>
      <w:r w:rsidRPr="0024181C">
        <w:rPr>
          <w:rFonts w:asciiTheme="majorHAnsi" w:hAnsiTheme="majorHAnsi" w:cstheme="majorHAnsi"/>
          <w:color w:val="222222"/>
          <w:sz w:val="16"/>
          <w:szCs w:val="22"/>
        </w:rPr>
        <w:t>Prominent scholars</w:t>
      </w:r>
      <w:r w:rsidRPr="0024181C">
        <w:rPr>
          <w:rFonts w:asciiTheme="majorHAnsi" w:hAnsiTheme="majorHAnsi" w:cstheme="majorHAnsi"/>
          <w:color w:val="222222"/>
          <w:sz w:val="16"/>
          <w:szCs w:val="16"/>
        </w:rPr>
        <w:t> of international affairs </w:t>
      </w:r>
      <w:r w:rsidRPr="0024181C">
        <w:rPr>
          <w:rFonts w:asciiTheme="majorHAnsi" w:hAnsiTheme="majorHAnsi" w:cstheme="majorHAnsi"/>
          <w:color w:val="222222"/>
          <w:sz w:val="16"/>
          <w:szCs w:val="22"/>
        </w:rPr>
        <w:t>have diagnosed</w:t>
      </w:r>
      <w:r w:rsidRPr="0024181C">
        <w:rPr>
          <w:rFonts w:asciiTheme="majorHAnsi" w:hAnsiTheme="majorHAnsi" w:cstheme="majorHAnsi"/>
          <w:color w:val="222222"/>
          <w:sz w:val="16"/>
          <w:szCs w:val="16"/>
        </w:rPr>
        <w:t> the roots of </w:t>
      </w:r>
      <w:r w:rsidRPr="0024181C">
        <w:rPr>
          <w:rFonts w:asciiTheme="majorHAnsi" w:hAnsiTheme="majorHAnsi" w:cstheme="majorHAnsi"/>
          <w:color w:val="222222"/>
          <w:sz w:val="16"/>
          <w:szCs w:val="22"/>
        </w:rPr>
        <w:t>the gap</w:t>
      </w:r>
      <w:r w:rsidRPr="0024181C">
        <w:rPr>
          <w:rFonts w:asciiTheme="majorHAnsi" w:hAnsiTheme="majorHAnsi" w:cstheme="majorHAnsi"/>
          <w:color w:val="222222"/>
          <w:sz w:val="16"/>
          <w:szCs w:val="16"/>
        </w:rPr>
        <w:t> between academia and policymaking, </w:t>
      </w:r>
      <w:r w:rsidRPr="0024181C">
        <w:rPr>
          <w:rFonts w:asciiTheme="majorHAnsi" w:hAnsiTheme="majorHAnsi" w:cstheme="majorHAnsi"/>
          <w:color w:val="222222"/>
          <w:sz w:val="16"/>
          <w:szCs w:val="22"/>
        </w:rPr>
        <w:t>made the case for why</w:t>
      </w:r>
      <w:r w:rsidRPr="0024181C">
        <w:rPr>
          <w:rFonts w:asciiTheme="majorHAnsi" w:hAnsiTheme="majorHAnsi" w:cstheme="majorHAnsi"/>
          <w:color w:val="222222"/>
          <w:sz w:val="16"/>
          <w:szCs w:val="16"/>
        </w:rPr>
        <w:t> political science </w:t>
      </w:r>
      <w:r w:rsidRPr="0024181C">
        <w:rPr>
          <w:rFonts w:asciiTheme="majorHAnsi" w:hAnsiTheme="majorHAnsi" w:cstheme="majorHAnsi"/>
          <w:color w:val="222222"/>
          <w:sz w:val="16"/>
          <w:szCs w:val="22"/>
        </w:rPr>
        <w:t>research is valuable for policymaking</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and offered</w:t>
      </w:r>
      <w:r w:rsidRPr="0024181C">
        <w:rPr>
          <w:rFonts w:asciiTheme="majorHAnsi" w:hAnsiTheme="majorHAnsi" w:cstheme="majorHAnsi"/>
          <w:color w:val="222222"/>
          <w:sz w:val="16"/>
          <w:szCs w:val="16"/>
        </w:rPr>
        <w:t> a number of </w:t>
      </w:r>
      <w:r w:rsidRPr="0024181C">
        <w:rPr>
          <w:rFonts w:asciiTheme="majorHAnsi" w:hAnsiTheme="majorHAnsi" w:cstheme="majorHAnsi"/>
          <w:color w:val="222222"/>
          <w:sz w:val="16"/>
          <w:szCs w:val="22"/>
        </w:rPr>
        <w:t>ideas</w:t>
      </w:r>
      <w:r w:rsidRPr="0024181C">
        <w:rPr>
          <w:rFonts w:asciiTheme="majorHAnsi" w:hAnsiTheme="majorHAnsi" w:cstheme="majorHAnsi"/>
          <w:color w:val="222222"/>
          <w:sz w:val="16"/>
          <w:szCs w:val="16"/>
        </w:rPr>
        <w:t xml:space="preserve"> for enhancing the policy relevance of scholarship in international relations and comparative politics (Walt 2005,2011; Mead 2010; Van </w:t>
      </w:r>
      <w:proofErr w:type="spellStart"/>
      <w:r w:rsidRPr="0024181C">
        <w:rPr>
          <w:rFonts w:asciiTheme="majorHAnsi" w:hAnsiTheme="majorHAnsi" w:cstheme="majorHAnsi"/>
          <w:color w:val="222222"/>
          <w:sz w:val="16"/>
          <w:szCs w:val="16"/>
        </w:rPr>
        <w:t>Evera</w:t>
      </w:r>
      <w:proofErr w:type="spellEnd"/>
      <w:r w:rsidRPr="0024181C">
        <w:rPr>
          <w:rFonts w:asciiTheme="majorHAnsi" w:hAnsiTheme="majorHAnsi" w:cstheme="majorHAnsi"/>
          <w:color w:val="222222"/>
          <w:sz w:val="16"/>
          <w:szCs w:val="16"/>
        </w:rPr>
        <w:t xml:space="preserve"> 2010; </w:t>
      </w:r>
      <w:proofErr w:type="spellStart"/>
      <w:r w:rsidRPr="0024181C">
        <w:rPr>
          <w:rFonts w:asciiTheme="majorHAnsi" w:hAnsiTheme="majorHAnsi" w:cstheme="majorHAnsi"/>
          <w:color w:val="222222"/>
          <w:sz w:val="16"/>
          <w:szCs w:val="16"/>
        </w:rPr>
        <w:t>Jentleson</w:t>
      </w:r>
      <w:proofErr w:type="spellEnd"/>
      <w:r w:rsidRPr="0024181C">
        <w:rPr>
          <w:rFonts w:asciiTheme="majorHAnsi" w:hAnsiTheme="majorHAnsi" w:cstheme="majorHAnsi"/>
          <w:color w:val="222222"/>
          <w:sz w:val="16"/>
          <w:szCs w:val="16"/>
        </w:rPr>
        <w:t xml:space="preserve"> and Ratner 2011; Gallucci 2012; </w:t>
      </w:r>
      <w:proofErr w:type="spellStart"/>
      <w:r w:rsidRPr="0024181C">
        <w:rPr>
          <w:rFonts w:asciiTheme="majorHAnsi" w:hAnsiTheme="majorHAnsi" w:cstheme="majorHAnsi"/>
          <w:color w:val="222222"/>
          <w:sz w:val="16"/>
          <w:szCs w:val="16"/>
        </w:rPr>
        <w:t>Avey</w:t>
      </w:r>
      <w:proofErr w:type="spellEnd"/>
      <w:r w:rsidRPr="0024181C">
        <w:rPr>
          <w:rFonts w:asciiTheme="majorHAnsi" w:hAnsiTheme="majorHAnsi" w:cstheme="majorHAnsi"/>
          <w:color w:val="222222"/>
          <w:sz w:val="16"/>
          <w:szCs w:val="16"/>
        </w:rPr>
        <w:t xml:space="preserve"> and </w:t>
      </w:r>
      <w:proofErr w:type="spellStart"/>
      <w:r w:rsidRPr="0024181C">
        <w:rPr>
          <w:rFonts w:asciiTheme="majorHAnsi" w:hAnsiTheme="majorHAnsi" w:cstheme="majorHAnsi"/>
          <w:color w:val="222222"/>
          <w:sz w:val="16"/>
          <w:szCs w:val="16"/>
        </w:rPr>
        <w:t>Desch</w:t>
      </w:r>
      <w:proofErr w:type="spellEnd"/>
      <w:r w:rsidRPr="0024181C">
        <w:rPr>
          <w:rFonts w:asciiTheme="majorHAnsi" w:hAnsiTheme="majorHAnsi" w:cstheme="majorHAnsi"/>
          <w:color w:val="222222"/>
          <w:sz w:val="16"/>
          <w:szCs w:val="16"/>
        </w:rPr>
        <w:t xml:space="preserve"> 2014). Building on these insights, </w:t>
      </w:r>
      <w:r w:rsidRPr="0024181C">
        <w:rPr>
          <w:rFonts w:asciiTheme="majorHAnsi" w:hAnsiTheme="majorHAnsi" w:cstheme="majorHAnsi"/>
          <w:color w:val="222222"/>
          <w:sz w:val="16"/>
          <w:szCs w:val="22"/>
        </w:rPr>
        <w:t>several initiatives have been formed</w:t>
      </w:r>
      <w:r w:rsidRPr="0024181C">
        <w:rPr>
          <w:rFonts w:asciiTheme="majorHAnsi" w:hAnsiTheme="majorHAnsi" w:cstheme="majorHAnsi"/>
          <w:color w:val="222222"/>
          <w:sz w:val="16"/>
          <w:szCs w:val="16"/>
        </w:rPr>
        <w:t> in the attempt to “bridge the gap.”2 </w:t>
      </w:r>
      <w:r w:rsidRPr="0024181C">
        <w:rPr>
          <w:rFonts w:asciiTheme="majorHAnsi" w:hAnsiTheme="majorHAnsi" w:cstheme="majorHAnsi"/>
          <w:color w:val="222222"/>
          <w:sz w:val="16"/>
          <w:szCs w:val="22"/>
        </w:rPr>
        <w:t>Many</w:t>
      </w:r>
      <w:r w:rsidRPr="0024181C">
        <w:rPr>
          <w:rFonts w:asciiTheme="majorHAnsi" w:hAnsiTheme="majorHAnsi" w:cstheme="majorHAnsi"/>
          <w:color w:val="222222"/>
          <w:sz w:val="16"/>
          <w:szCs w:val="16"/>
        </w:rPr>
        <w:t> of the specific efforts put in place by these projects </w:t>
      </w:r>
      <w:r w:rsidRPr="0024181C">
        <w:rPr>
          <w:rFonts w:asciiTheme="majorHAnsi" w:hAnsiTheme="majorHAnsi" w:cstheme="majorHAnsi"/>
          <w:color w:val="222222"/>
          <w:sz w:val="16"/>
          <w:szCs w:val="22"/>
        </w:rPr>
        <w:t>focus on providing scholars with the skills, platforms, and networks to better communicate</w:t>
      </w:r>
      <w:r w:rsidRPr="0024181C">
        <w:rPr>
          <w:rFonts w:asciiTheme="majorHAnsi" w:hAnsiTheme="majorHAnsi" w:cstheme="majorHAnsi"/>
          <w:color w:val="222222"/>
          <w:sz w:val="16"/>
          <w:szCs w:val="16"/>
        </w:rPr>
        <w:t> the </w:t>
      </w:r>
      <w:r w:rsidRPr="0024181C">
        <w:rPr>
          <w:rFonts w:asciiTheme="majorHAnsi" w:hAnsiTheme="majorHAnsi" w:cstheme="majorHAnsi"/>
          <w:color w:val="222222"/>
          <w:sz w:val="16"/>
          <w:szCs w:val="22"/>
        </w:rPr>
        <w:t>findings and implications</w:t>
      </w:r>
      <w:r w:rsidRPr="0024181C">
        <w:rPr>
          <w:rFonts w:asciiTheme="majorHAnsi" w:hAnsiTheme="majorHAnsi" w:cstheme="majorHAnsi"/>
          <w:color w:val="222222"/>
          <w:sz w:val="16"/>
          <w:szCs w:val="16"/>
        </w:rPr>
        <w:t> of their research </w:t>
      </w:r>
      <w:r w:rsidRPr="0024181C">
        <w:rPr>
          <w:rFonts w:asciiTheme="majorHAnsi" w:hAnsiTheme="majorHAnsi" w:cstheme="majorHAnsi"/>
          <w:color w:val="222222"/>
          <w:sz w:val="16"/>
          <w:szCs w:val="22"/>
        </w:rPr>
        <w:t xml:space="preserve">to the </w:t>
      </w:r>
      <w:r w:rsidRPr="0024181C">
        <w:rPr>
          <w:rFonts w:asciiTheme="majorHAnsi" w:hAnsiTheme="majorHAnsi" w:cstheme="majorHAnsi"/>
          <w:color w:val="222222"/>
          <w:sz w:val="16"/>
          <w:szCs w:val="22"/>
        </w:rPr>
        <w:lastRenderedPageBreak/>
        <w:t>policymaking community</w:t>
      </w:r>
      <w:r w:rsidRPr="0024181C">
        <w:rPr>
          <w:rFonts w:asciiTheme="majorHAnsi" w:hAnsiTheme="majorHAnsi" w:cstheme="majorHAnsi"/>
          <w:color w:val="222222"/>
          <w:sz w:val="16"/>
          <w:szCs w:val="16"/>
        </w:rPr>
        <w:t>, a necessary and worthwhile objective for a field in which theoretical debates, methodological training, and publishing norms tend more and more toward the abstract and esoteric. </w:t>
      </w:r>
      <w:r w:rsidRPr="0024181C">
        <w:rPr>
          <w:rFonts w:asciiTheme="majorHAnsi" w:hAnsiTheme="majorHAnsi" w:cstheme="majorHAnsi"/>
          <w:color w:val="222222"/>
          <w:sz w:val="16"/>
          <w:szCs w:val="22"/>
        </w:rPr>
        <w:t>Yet enhancing communication</w:t>
      </w:r>
      <w:r w:rsidRPr="0024181C">
        <w:rPr>
          <w:rFonts w:asciiTheme="majorHAnsi" w:hAnsiTheme="majorHAnsi" w:cstheme="majorHAnsi"/>
          <w:color w:val="222222"/>
          <w:sz w:val="16"/>
          <w:szCs w:val="16"/>
        </w:rPr>
        <w:t> between scholars and policymakers </w:t>
      </w:r>
      <w:r w:rsidRPr="0024181C">
        <w:rPr>
          <w:rFonts w:asciiTheme="majorHAnsi" w:hAnsiTheme="majorHAnsi" w:cstheme="majorHAnsi"/>
          <w:color w:val="222222"/>
          <w:sz w:val="16"/>
          <w:szCs w:val="22"/>
        </w:rPr>
        <w:t>is only one component</w:t>
      </w:r>
      <w:r w:rsidRPr="0024181C">
        <w:rPr>
          <w:rFonts w:asciiTheme="majorHAnsi" w:hAnsiTheme="majorHAnsi" w:cstheme="majorHAnsi"/>
          <w:color w:val="222222"/>
          <w:sz w:val="16"/>
          <w:szCs w:val="16"/>
        </w:rPr>
        <w:t> of bridging the gap between international affairs theory and practice. </w:t>
      </w:r>
      <w:r w:rsidRPr="0024181C">
        <w:rPr>
          <w:rFonts w:asciiTheme="majorHAnsi" w:hAnsiTheme="majorHAnsi" w:cstheme="majorHAnsi"/>
          <w:color w:val="222222"/>
          <w:sz w:val="16"/>
          <w:szCs w:val="22"/>
        </w:rPr>
        <w:t>Another</w:t>
      </w:r>
      <w:r w:rsidRPr="0024181C">
        <w:rPr>
          <w:rFonts w:asciiTheme="majorHAnsi" w:hAnsiTheme="majorHAnsi" w:cstheme="majorHAnsi"/>
          <w:color w:val="222222"/>
          <w:sz w:val="16"/>
          <w:szCs w:val="16"/>
        </w:rPr>
        <w:t> crucial component of this bridge </w:t>
      </w:r>
      <w:r w:rsidRPr="0024181C">
        <w:rPr>
          <w:rFonts w:asciiTheme="majorHAnsi" w:hAnsiTheme="majorHAnsi" w:cstheme="majorHAnsi"/>
          <w:color w:val="222222"/>
          <w:sz w:val="16"/>
          <w:szCs w:val="22"/>
        </w:rPr>
        <w:t>is the </w:t>
      </w:r>
      <w:r w:rsidRPr="0024181C">
        <w:rPr>
          <w:rFonts w:asciiTheme="majorHAnsi" w:hAnsiTheme="majorHAnsi" w:cstheme="majorHAnsi"/>
          <w:b/>
          <w:bCs/>
          <w:color w:val="222222"/>
          <w:sz w:val="16"/>
          <w:szCs w:val="22"/>
        </w:rPr>
        <w:t>generation of substantive research programs that are actually policy relevant</w:t>
      </w:r>
      <w:r w:rsidRPr="0024181C">
        <w:rPr>
          <w:rFonts w:asciiTheme="majorHAnsi" w:hAnsiTheme="majorHAnsi" w:cstheme="majorHAnsi"/>
          <w:color w:val="222222"/>
          <w:sz w:val="16"/>
          <w:szCs w:val="16"/>
        </w:rPr>
        <w:t>—a challenge to which less concerted attention has been paid. The dual challenges of bridging the gap are especially acute for graduate students, a particular irony since many enter the discipline with the explicit hope of informing policy. </w:t>
      </w:r>
      <w:r w:rsidRPr="0024181C">
        <w:rPr>
          <w:rFonts w:asciiTheme="majorHAnsi" w:hAnsiTheme="majorHAnsi" w:cstheme="majorHAnsi"/>
          <w:color w:val="222222"/>
          <w:sz w:val="16"/>
          <w:szCs w:val="22"/>
        </w:rPr>
        <w:t>In a field that has an admirable devotion to pedagogical self-reflection</w:t>
      </w:r>
      <w:r w:rsidRPr="0024181C">
        <w:rPr>
          <w:rFonts w:asciiTheme="majorHAnsi" w:hAnsiTheme="majorHAnsi" w:cstheme="majorHAnsi"/>
          <w:color w:val="222222"/>
          <w:sz w:val="16"/>
          <w:szCs w:val="16"/>
        </w:rPr>
        <w:t>, </w:t>
      </w:r>
      <w:r w:rsidRPr="0024181C">
        <w:rPr>
          <w:rFonts w:asciiTheme="majorHAnsi" w:hAnsiTheme="majorHAnsi" w:cstheme="majorHAnsi"/>
          <w:b/>
          <w:bCs/>
          <w:color w:val="222222"/>
          <w:sz w:val="16"/>
          <w:szCs w:val="22"/>
        </w:rPr>
        <w:t>strikingly little attention is paid to techniques for generating policy-relevant ideas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for</w:t>
      </w:r>
      <w:r w:rsidRPr="0024181C">
        <w:rPr>
          <w:rFonts w:asciiTheme="majorHAnsi" w:hAnsiTheme="majorHAnsi" w:cstheme="majorHAnsi"/>
          <w:color w:val="222222"/>
          <w:sz w:val="16"/>
          <w:szCs w:val="16"/>
        </w:rPr>
        <w:t> dissertation and other </w:t>
      </w:r>
      <w:r w:rsidRPr="0024181C">
        <w:rPr>
          <w:rFonts w:asciiTheme="majorHAnsi" w:hAnsiTheme="majorHAnsi" w:cstheme="majorHAnsi"/>
          <w:color w:val="222222"/>
          <w:sz w:val="16"/>
          <w:szCs w:val="22"/>
        </w:rPr>
        <w:t>research topics</w:t>
      </w:r>
      <w:r w:rsidRPr="0024181C">
        <w:rPr>
          <w:rFonts w:asciiTheme="majorHAnsi" w:hAnsiTheme="majorHAnsi" w:cstheme="majorHAnsi"/>
          <w:color w:val="222222"/>
          <w:sz w:val="16"/>
          <w:szCs w:val="16"/>
        </w:rPr>
        <w:t>.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24181C">
        <w:rPr>
          <w:rFonts w:asciiTheme="majorHAnsi" w:hAnsiTheme="majorHAnsi" w:cstheme="majorHAnsi"/>
          <w:color w:val="222222"/>
          <w:sz w:val="16"/>
          <w:szCs w:val="22"/>
        </w:rPr>
        <w:t>This article outlines an experiential and problem-based approach to</w:t>
      </w:r>
      <w:r w:rsidRPr="0024181C">
        <w:rPr>
          <w:rFonts w:asciiTheme="majorHAnsi" w:hAnsiTheme="majorHAnsi" w:cstheme="majorHAnsi"/>
          <w:color w:val="222222"/>
          <w:sz w:val="16"/>
          <w:szCs w:val="16"/>
        </w:rPr>
        <w:t> developing a </w:t>
      </w:r>
      <w:r w:rsidRPr="0024181C">
        <w:rPr>
          <w:rFonts w:asciiTheme="majorHAnsi" w:hAnsiTheme="majorHAnsi" w:cstheme="majorHAnsi"/>
          <w:color w:val="222222"/>
          <w:sz w:val="16"/>
          <w:szCs w:val="22"/>
        </w:rPr>
        <w:t>political science research</w:t>
      </w:r>
      <w:r w:rsidRPr="0024181C">
        <w:rPr>
          <w:rFonts w:asciiTheme="majorHAnsi" w:hAnsiTheme="majorHAnsi" w:cstheme="majorHAnsi"/>
          <w:color w:val="222222"/>
          <w:sz w:val="16"/>
          <w:szCs w:val="16"/>
        </w:rPr>
        <w:t> program </w:t>
      </w:r>
      <w:r w:rsidRPr="0024181C">
        <w:rPr>
          <w:rFonts w:asciiTheme="majorHAnsi" w:hAnsiTheme="majorHAnsi" w:cstheme="majorHAnsi"/>
          <w:color w:val="222222"/>
          <w:sz w:val="16"/>
          <w:szCs w:val="22"/>
        </w:rPr>
        <w:t>using scenario analysis</w:t>
      </w:r>
      <w:r w:rsidRPr="0024181C">
        <w:rPr>
          <w:rFonts w:asciiTheme="majorHAnsi" w:hAnsiTheme="majorHAnsi" w:cstheme="majorHAnsi"/>
          <w:color w:val="222222"/>
          <w:sz w:val="16"/>
          <w:szCs w:val="16"/>
        </w:rPr>
        <w:t>.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24181C">
        <w:rPr>
          <w:rStyle w:val="StyleUnderline"/>
          <w:rFonts w:asciiTheme="majorHAnsi" w:hAnsiTheme="majorHAnsi" w:cstheme="majorHAnsi"/>
        </w:rPr>
        <w:t>Scenario analysis</w:t>
      </w:r>
      <w:r w:rsidRPr="0024181C">
        <w:rPr>
          <w:rFonts w:asciiTheme="majorHAnsi" w:hAnsiTheme="majorHAnsi" w:cstheme="majorHAnsi"/>
          <w:color w:val="222222"/>
          <w:sz w:val="16"/>
          <w:szCs w:val="16"/>
        </w:rPr>
        <w:t> is perceived most commonly as a technique for examining the robustness of strategy. It </w:t>
      </w:r>
      <w:r w:rsidRPr="0024181C">
        <w:rPr>
          <w:rStyle w:val="Emphasis"/>
          <w:rFonts w:asciiTheme="majorHAnsi" w:hAnsiTheme="majorHAnsi" w:cstheme="majorHAnsi"/>
        </w:rPr>
        <w:t>can immerse decision makers in future states that go beyond conventional extrapolations</w:t>
      </w:r>
      <w:r w:rsidRPr="0024181C">
        <w:rPr>
          <w:rFonts w:asciiTheme="majorHAnsi" w:hAnsiTheme="majorHAnsi" w:cstheme="majorHAnsi"/>
          <w:color w:val="222222"/>
          <w:sz w:val="16"/>
          <w:szCs w:val="22"/>
        </w:rPr>
        <w:t> of current trends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preparing them to take advantage of unexpected opportunities and to protect themselves from adverse exogenous shocks</w:t>
      </w:r>
      <w:r w:rsidRPr="0024181C">
        <w:rPr>
          <w:rFonts w:asciiTheme="majorHAnsi" w:hAnsiTheme="majorHAnsi" w:cstheme="majorHAnsi"/>
          <w:color w:val="222222"/>
          <w:sz w:val="16"/>
          <w:szCs w:val="16"/>
        </w:rPr>
        <w:t>. The global petroleum company Shell, a pioneer of the technique, characterizes scenario analysis as the art of considering “what if” questions about possible future worlds. </w:t>
      </w:r>
      <w:r w:rsidRPr="0024181C">
        <w:rPr>
          <w:rFonts w:asciiTheme="majorHAnsi" w:hAnsiTheme="majorHAnsi" w:cstheme="majorHAnsi"/>
          <w:color w:val="222222"/>
          <w:sz w:val="16"/>
          <w:szCs w:val="22"/>
        </w:rPr>
        <w:t>Scenario analysis is thus </w:t>
      </w:r>
      <w:r w:rsidRPr="0024181C">
        <w:rPr>
          <w:rFonts w:asciiTheme="majorHAnsi" w:hAnsiTheme="majorHAnsi" w:cstheme="majorHAnsi"/>
          <w:b/>
          <w:bCs/>
          <w:color w:val="222222"/>
          <w:sz w:val="16"/>
          <w:szCs w:val="22"/>
        </w:rPr>
        <w:t>typically seen as serving the purposes of corporate planning or as a policy tool</w:t>
      </w:r>
      <w:r w:rsidRPr="0024181C">
        <w:rPr>
          <w:rFonts w:asciiTheme="majorHAnsi" w:hAnsiTheme="majorHAnsi" w:cstheme="majorHAnsi"/>
          <w:color w:val="222222"/>
          <w:sz w:val="16"/>
          <w:szCs w:val="16"/>
        </w:rPr>
        <w:t> to be used in combination with simulations of decision making. </w:t>
      </w:r>
      <w:r w:rsidRPr="0024181C">
        <w:rPr>
          <w:rFonts w:asciiTheme="majorHAnsi" w:hAnsiTheme="majorHAnsi" w:cstheme="majorHAnsi"/>
          <w:b/>
          <w:bCs/>
          <w:color w:val="222222"/>
          <w:sz w:val="16"/>
          <w:szCs w:val="22"/>
        </w:rPr>
        <w:t>Yet scenario analysis is not inherently limited to these uses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This section</w:t>
      </w:r>
      <w:r w:rsidRPr="0024181C">
        <w:rPr>
          <w:rFonts w:asciiTheme="majorHAnsi" w:hAnsiTheme="majorHAnsi" w:cstheme="majorHAnsi"/>
          <w:color w:val="222222"/>
          <w:sz w:val="16"/>
          <w:szCs w:val="16"/>
        </w:rPr>
        <w:t> provides a brief overview of the practice of scenario analysis and the motivations underpinning its uses. It then </w:t>
      </w:r>
      <w:r w:rsidRPr="0024181C">
        <w:rPr>
          <w:rFonts w:asciiTheme="majorHAnsi" w:hAnsiTheme="majorHAnsi" w:cstheme="majorHAnsi"/>
          <w:color w:val="222222"/>
          <w:sz w:val="16"/>
          <w:szCs w:val="22"/>
        </w:rPr>
        <w:t>makes a case for the utility of the technique for political science scholarship</w:t>
      </w:r>
      <w:r w:rsidRPr="0024181C">
        <w:rPr>
          <w:rFonts w:asciiTheme="majorHAnsi" w:hAnsiTheme="majorHAnsi" w:cstheme="majorHAnsi"/>
          <w:color w:val="222222"/>
          <w:sz w:val="16"/>
          <w:szCs w:val="16"/>
        </w:rPr>
        <w:t> and describes how the scenarios deployed at NEFPC were created. The Art of Scenario Analysis </w:t>
      </w:r>
      <w:r w:rsidRPr="0024181C">
        <w:rPr>
          <w:rFonts w:asciiTheme="majorHAnsi" w:hAnsiTheme="majorHAnsi" w:cstheme="majorHAnsi"/>
          <w:color w:val="222222"/>
          <w:sz w:val="16"/>
          <w:szCs w:val="22"/>
        </w:rPr>
        <w:t>We characterize </w:t>
      </w:r>
      <w:r w:rsidRPr="0024181C">
        <w:rPr>
          <w:rStyle w:val="StyleUnderline"/>
          <w:rFonts w:asciiTheme="majorHAnsi" w:hAnsiTheme="majorHAnsi" w:cstheme="majorHAnsi"/>
          <w:highlight w:val="green"/>
        </w:rPr>
        <w:t>scenario analysis</w:t>
      </w:r>
      <w:r w:rsidRPr="0024181C">
        <w:rPr>
          <w:rFonts w:asciiTheme="majorHAnsi" w:hAnsiTheme="majorHAnsi" w:cstheme="majorHAnsi"/>
          <w:color w:val="222222"/>
          <w:sz w:val="16"/>
          <w:szCs w:val="22"/>
          <w:shd w:val="clear" w:color="auto" w:fill="00FF00"/>
        </w:rPr>
        <w:t> </w:t>
      </w:r>
      <w:r w:rsidRPr="0024181C">
        <w:rPr>
          <w:rFonts w:asciiTheme="majorHAnsi" w:hAnsiTheme="majorHAnsi" w:cstheme="majorHAnsi"/>
          <w:color w:val="222222"/>
          <w:sz w:val="16"/>
          <w:szCs w:val="22"/>
        </w:rPr>
        <w:t>as the art of </w:t>
      </w:r>
      <w:r w:rsidRPr="0024181C">
        <w:rPr>
          <w:rStyle w:val="StyleUnderline"/>
          <w:rFonts w:asciiTheme="majorHAnsi" w:hAnsiTheme="majorHAnsi" w:cstheme="majorHAnsi"/>
          <w:highlight w:val="green"/>
        </w:rPr>
        <w:t>juxtapos</w:t>
      </w:r>
      <w:r w:rsidRPr="0024181C">
        <w:rPr>
          <w:rFonts w:asciiTheme="majorHAnsi" w:hAnsiTheme="majorHAnsi" w:cstheme="majorHAnsi"/>
          <w:color w:val="222222"/>
          <w:sz w:val="16"/>
          <w:szCs w:val="22"/>
        </w:rPr>
        <w:t>ing </w:t>
      </w:r>
      <w:r w:rsidRPr="0024181C">
        <w:rPr>
          <w:rStyle w:val="StyleUnderline"/>
          <w:rFonts w:asciiTheme="majorHAnsi" w:hAnsiTheme="majorHAnsi" w:cstheme="majorHAnsi"/>
          <w:highlight w:val="green"/>
        </w:rPr>
        <w:t>current trends in unexpected combinations</w:t>
      </w:r>
      <w:r w:rsidRPr="0024181C">
        <w:rPr>
          <w:rFonts w:asciiTheme="majorHAnsi" w:hAnsiTheme="majorHAnsi" w:cstheme="majorHAnsi"/>
          <w:color w:val="222222"/>
          <w:sz w:val="16"/>
          <w:szCs w:val="22"/>
        </w:rPr>
        <w:t> in order </w:t>
      </w:r>
      <w:r w:rsidRPr="0024181C">
        <w:rPr>
          <w:rStyle w:val="StyleUnderline"/>
          <w:rFonts w:asciiTheme="majorHAnsi" w:hAnsiTheme="majorHAnsi" w:cstheme="majorHAnsi"/>
          <w:highlight w:val="green"/>
        </w:rPr>
        <w:t>to articulate surprising</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and </w:t>
      </w:r>
      <w:r w:rsidRPr="0024181C">
        <w:rPr>
          <w:rStyle w:val="Emphasis"/>
          <w:rFonts w:asciiTheme="majorHAnsi" w:hAnsiTheme="majorHAnsi" w:cstheme="majorHAnsi"/>
          <w:highlight w:val="green"/>
        </w:rPr>
        <w:t>yet plausible futures</w:t>
      </w:r>
      <w:r w:rsidRPr="0024181C">
        <w:rPr>
          <w:rFonts w:asciiTheme="majorHAnsi" w:hAnsiTheme="majorHAnsi" w:cstheme="majorHAnsi"/>
          <w:color w:val="222222"/>
          <w:sz w:val="16"/>
          <w:szCs w:val="16"/>
        </w:rPr>
        <w:t>, often </w:t>
      </w:r>
      <w:r w:rsidRPr="0024181C">
        <w:rPr>
          <w:rFonts w:asciiTheme="majorHAnsi" w:hAnsiTheme="majorHAnsi" w:cstheme="majorHAnsi"/>
          <w:b/>
          <w:bCs/>
          <w:color w:val="222222"/>
          <w:sz w:val="16"/>
          <w:szCs w:val="22"/>
        </w:rPr>
        <w:t>referred to as “alternative worlds.”</w:t>
      </w:r>
      <w:r w:rsidRPr="0024181C">
        <w:rPr>
          <w:rFonts w:asciiTheme="majorHAnsi" w:hAnsiTheme="majorHAnsi" w:cstheme="majorHAnsi"/>
          <w:color w:val="222222"/>
          <w:sz w:val="16"/>
          <w:szCs w:val="16"/>
        </w:rPr>
        <w:t> </w:t>
      </w:r>
      <w:r w:rsidRPr="0024181C">
        <w:rPr>
          <w:rStyle w:val="Emphasis"/>
          <w:rFonts w:asciiTheme="majorHAnsi" w:hAnsiTheme="majorHAnsi" w:cstheme="majorHAnsi"/>
          <w:highlight w:val="green"/>
        </w:rPr>
        <w:t>Scenarios are</w:t>
      </w:r>
      <w:r w:rsidRPr="0024181C">
        <w:rPr>
          <w:rFonts w:asciiTheme="majorHAnsi" w:hAnsiTheme="majorHAnsi" w:cstheme="majorHAnsi"/>
          <w:color w:val="222222"/>
          <w:sz w:val="16"/>
          <w:szCs w:val="16"/>
        </w:rPr>
        <w:t> thus </w:t>
      </w:r>
      <w:r w:rsidRPr="0024181C">
        <w:rPr>
          <w:rStyle w:val="StyleUnderline"/>
          <w:rFonts w:asciiTheme="majorHAnsi" w:hAnsiTheme="majorHAnsi" w:cstheme="majorHAnsi"/>
          <w:highlight w:val="green"/>
        </w:rPr>
        <w:t>explicitly not forecasts</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or projections based on linear extrapolations of contemporary patterns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and they are </w:t>
      </w:r>
      <w:r w:rsidRPr="0024181C">
        <w:rPr>
          <w:rFonts w:asciiTheme="majorHAnsi" w:hAnsiTheme="majorHAnsi" w:cstheme="majorHAnsi"/>
          <w:b/>
          <w:bCs/>
          <w:color w:val="222222"/>
          <w:sz w:val="16"/>
          <w:szCs w:val="22"/>
        </w:rPr>
        <w:t>not hypothesis-based expert predictions</w:t>
      </w:r>
      <w:r w:rsidRPr="0024181C">
        <w:rPr>
          <w:rFonts w:asciiTheme="majorHAnsi" w:hAnsiTheme="majorHAnsi" w:cstheme="majorHAnsi"/>
          <w:color w:val="222222"/>
          <w:sz w:val="16"/>
          <w:szCs w:val="16"/>
        </w:rPr>
        <w:t>. </w:t>
      </w:r>
      <w:r w:rsidRPr="0024181C">
        <w:rPr>
          <w:rStyle w:val="StyleUnderline"/>
          <w:rFonts w:asciiTheme="majorHAnsi" w:hAnsiTheme="majorHAnsi" w:cstheme="majorHAnsi"/>
          <w:highlight w:val="green"/>
        </w:rPr>
        <w:t>Nor</w:t>
      </w:r>
      <w:r w:rsidRPr="0024181C">
        <w:rPr>
          <w:rStyle w:val="StyleUnderline"/>
          <w:rFonts w:asciiTheme="majorHAnsi" w:hAnsiTheme="majorHAnsi" w:cstheme="majorHAnsi"/>
        </w:rPr>
        <w:t> </w:t>
      </w:r>
      <w:r w:rsidRPr="0024181C">
        <w:rPr>
          <w:rFonts w:asciiTheme="majorHAnsi" w:hAnsiTheme="majorHAnsi" w:cstheme="majorHAnsi"/>
          <w:b/>
          <w:bCs/>
          <w:color w:val="222222"/>
          <w:sz w:val="16"/>
          <w:szCs w:val="22"/>
        </w:rPr>
        <w:t>should they be equated with </w:t>
      </w:r>
      <w:r w:rsidRPr="0024181C">
        <w:rPr>
          <w:rStyle w:val="StyleUnderline"/>
          <w:rFonts w:asciiTheme="majorHAnsi" w:hAnsiTheme="majorHAnsi" w:cstheme="majorHAnsi"/>
          <w:highlight w:val="green"/>
        </w:rPr>
        <w:t>simulations</w:t>
      </w:r>
      <w:r w:rsidRPr="0024181C">
        <w:rPr>
          <w:rFonts w:asciiTheme="majorHAnsi" w:hAnsiTheme="majorHAnsi" w:cstheme="majorHAnsi"/>
          <w:color w:val="222222"/>
          <w:sz w:val="16"/>
          <w:szCs w:val="22"/>
        </w:rPr>
        <w:t>, which are</w:t>
      </w:r>
      <w:r w:rsidRPr="0024181C">
        <w:rPr>
          <w:rFonts w:asciiTheme="majorHAnsi" w:hAnsiTheme="majorHAnsi" w:cstheme="majorHAnsi"/>
          <w:color w:val="222222"/>
          <w:sz w:val="16"/>
          <w:szCs w:val="16"/>
        </w:rPr>
        <w:t> best characterized as </w:t>
      </w:r>
      <w:r w:rsidRPr="0024181C">
        <w:rPr>
          <w:rFonts w:asciiTheme="majorHAnsi" w:hAnsiTheme="majorHAnsi" w:cstheme="majorHAnsi"/>
          <w:color w:val="222222"/>
          <w:sz w:val="16"/>
          <w:szCs w:val="22"/>
        </w:rPr>
        <w:t>functional representations of </w:t>
      </w:r>
      <w:r w:rsidRPr="0024181C">
        <w:rPr>
          <w:rFonts w:asciiTheme="majorHAnsi" w:hAnsiTheme="majorHAnsi" w:cstheme="majorHAnsi"/>
          <w:b/>
          <w:bCs/>
          <w:color w:val="222222"/>
          <w:sz w:val="16"/>
          <w:szCs w:val="22"/>
        </w:rPr>
        <w:t>real institutions</w:t>
      </w:r>
      <w:r w:rsidRPr="0024181C">
        <w:rPr>
          <w:rFonts w:asciiTheme="majorHAnsi" w:hAnsiTheme="majorHAnsi" w:cstheme="majorHAnsi"/>
          <w:color w:val="222222"/>
          <w:sz w:val="16"/>
          <w:szCs w:val="22"/>
        </w:rPr>
        <w:t> or decision-making processes</w:t>
      </w:r>
      <w:r w:rsidRPr="0024181C">
        <w:rPr>
          <w:rFonts w:asciiTheme="majorHAnsi" w:hAnsiTheme="majorHAnsi" w:cstheme="majorHAnsi"/>
          <w:color w:val="222222"/>
          <w:sz w:val="16"/>
          <w:szCs w:val="16"/>
        </w:rPr>
        <w:t> (</w:t>
      </w:r>
      <w:proofErr w:type="spellStart"/>
      <w:r w:rsidRPr="0024181C">
        <w:rPr>
          <w:rFonts w:asciiTheme="majorHAnsi" w:hAnsiTheme="majorHAnsi" w:cstheme="majorHAnsi"/>
          <w:color w:val="222222"/>
          <w:sz w:val="16"/>
          <w:szCs w:val="16"/>
        </w:rPr>
        <w:t>Asal</w:t>
      </w:r>
      <w:proofErr w:type="spellEnd"/>
      <w:r w:rsidRPr="0024181C">
        <w:rPr>
          <w:rFonts w:asciiTheme="majorHAnsi" w:hAnsiTheme="majorHAnsi" w:cstheme="majorHAnsi"/>
          <w:color w:val="222222"/>
          <w:sz w:val="16"/>
          <w:szCs w:val="16"/>
        </w:rPr>
        <w:t xml:space="preserve"> 2005). </w:t>
      </w:r>
      <w:r w:rsidRPr="0024181C">
        <w:rPr>
          <w:rStyle w:val="StyleUnderline"/>
          <w:rFonts w:asciiTheme="majorHAnsi" w:hAnsiTheme="majorHAnsi" w:cstheme="majorHAnsi"/>
          <w:highlight w:val="green"/>
        </w:rPr>
        <w:t>Instead, they are depictions of possible future states</w:t>
      </w:r>
      <w:r w:rsidRPr="0024181C">
        <w:rPr>
          <w:rStyle w:val="StyleUnderline"/>
          <w:rFonts w:asciiTheme="majorHAnsi" w:hAnsiTheme="majorHAnsi" w:cstheme="majorHAnsi"/>
        </w:rPr>
        <w:t> </w:t>
      </w:r>
      <w:r w:rsidRPr="0024181C">
        <w:rPr>
          <w:rFonts w:asciiTheme="majorHAnsi" w:hAnsiTheme="majorHAnsi" w:cstheme="majorHAnsi"/>
          <w:b/>
          <w:bCs/>
          <w:color w:val="222222"/>
          <w:sz w:val="16"/>
          <w:szCs w:val="22"/>
        </w:rPr>
        <w:t>of the world</w:t>
      </w:r>
      <w:r w:rsidRPr="0024181C">
        <w:rPr>
          <w:rFonts w:asciiTheme="majorHAnsi" w:hAnsiTheme="majorHAnsi" w:cstheme="majorHAnsi"/>
          <w:color w:val="222222"/>
          <w:sz w:val="16"/>
          <w:szCs w:val="16"/>
        </w:rPr>
        <w:t>, offered </w:t>
      </w:r>
      <w:r w:rsidRPr="0024181C">
        <w:rPr>
          <w:rFonts w:asciiTheme="majorHAnsi" w:hAnsiTheme="majorHAnsi" w:cstheme="majorHAnsi"/>
          <w:b/>
          <w:bCs/>
          <w:color w:val="222222"/>
          <w:sz w:val="16"/>
          <w:szCs w:val="22"/>
        </w:rPr>
        <w:t>together </w:t>
      </w:r>
      <w:r w:rsidRPr="0024181C">
        <w:rPr>
          <w:rStyle w:val="Emphasis"/>
          <w:rFonts w:asciiTheme="majorHAnsi" w:hAnsiTheme="majorHAnsi" w:cstheme="majorHAnsi"/>
          <w:highlight w:val="green"/>
        </w:rPr>
        <w:t>with</w:t>
      </w:r>
      <w:r w:rsidRPr="0024181C">
        <w:rPr>
          <w:rFonts w:asciiTheme="majorHAnsi" w:hAnsiTheme="majorHAnsi" w:cstheme="majorHAnsi"/>
          <w:b/>
          <w:bCs/>
          <w:color w:val="222222"/>
          <w:sz w:val="16"/>
          <w:szCs w:val="22"/>
        </w:rPr>
        <w:t> a narrative of the </w:t>
      </w:r>
      <w:r w:rsidRPr="0024181C">
        <w:rPr>
          <w:rStyle w:val="StyleUnderline"/>
          <w:rFonts w:asciiTheme="majorHAnsi" w:hAnsiTheme="majorHAnsi" w:cstheme="majorHAnsi"/>
          <w:highlight w:val="green"/>
        </w:rPr>
        <w:t>driving causal forces</w:t>
      </w:r>
      <w:r w:rsidRPr="0024181C">
        <w:rPr>
          <w:rFonts w:asciiTheme="majorHAnsi" w:hAnsiTheme="majorHAnsi" w:cstheme="majorHAnsi"/>
          <w:color w:val="222222"/>
          <w:sz w:val="16"/>
          <w:szCs w:val="16"/>
        </w:rPr>
        <w:t> and potential exogenous shocks </w:t>
      </w:r>
      <w:r w:rsidRPr="0024181C">
        <w:rPr>
          <w:rStyle w:val="StyleUnderline"/>
          <w:rFonts w:asciiTheme="majorHAnsi" w:hAnsiTheme="majorHAnsi" w:cstheme="majorHAnsi"/>
          <w:highlight w:val="green"/>
        </w:rPr>
        <w:t>that could lead to those futures</w:t>
      </w:r>
      <w:r w:rsidRPr="0024181C">
        <w:rPr>
          <w:rFonts w:asciiTheme="majorHAnsi" w:hAnsiTheme="majorHAnsi" w:cstheme="majorHAnsi"/>
          <w:color w:val="222222"/>
          <w:sz w:val="16"/>
          <w:szCs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24181C">
        <w:rPr>
          <w:rFonts w:asciiTheme="majorHAnsi" w:hAnsiTheme="majorHAnsi" w:cstheme="majorHAnsi"/>
          <w:color w:val="222222"/>
          <w:sz w:val="16"/>
          <w:szCs w:val="16"/>
        </w:rPr>
        <w:t>Raskin</w:t>
      </w:r>
      <w:proofErr w:type="spellEnd"/>
      <w:r w:rsidRPr="0024181C">
        <w:rPr>
          <w:rFonts w:asciiTheme="majorHAnsi" w:hAnsiTheme="majorHAnsi" w:cstheme="majorHAnsi"/>
          <w:color w:val="222222"/>
          <w:sz w:val="16"/>
          <w:szCs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24181C">
        <w:rPr>
          <w:rFonts w:asciiTheme="majorHAnsi" w:hAnsiTheme="majorHAnsi" w:cstheme="majorHAnsi"/>
          <w:color w:val="222222"/>
          <w:sz w:val="16"/>
          <w:szCs w:val="16"/>
        </w:rPr>
        <w:t>Wack</w:t>
      </w:r>
      <w:proofErr w:type="spellEnd"/>
      <w:r w:rsidRPr="0024181C">
        <w:rPr>
          <w:rFonts w:asciiTheme="majorHAnsi" w:hAnsiTheme="majorHAnsi" w:cstheme="majorHAnsi"/>
          <w:color w:val="222222"/>
          <w:sz w:val="16"/>
          <w:szCs w:val="16"/>
        </w:rPr>
        <w:t xml:space="preserve">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24181C">
        <w:rPr>
          <w:rFonts w:asciiTheme="majorHAnsi" w:hAnsiTheme="majorHAnsi" w:cstheme="majorHAnsi"/>
          <w:color w:val="222222"/>
          <w:sz w:val="16"/>
          <w:szCs w:val="16"/>
        </w:rPr>
        <w:t>Kupers</w:t>
      </w:r>
      <w:proofErr w:type="spellEnd"/>
      <w:r w:rsidRPr="0024181C">
        <w:rPr>
          <w:rFonts w:asciiTheme="majorHAnsi" w:hAnsiTheme="majorHAnsi" w:cstheme="majorHAnsi"/>
          <w:color w:val="222222"/>
          <w:sz w:val="16"/>
          <w:szCs w:val="1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24181C">
        <w:rPr>
          <w:rFonts w:asciiTheme="majorHAnsi" w:hAnsiTheme="majorHAnsi" w:cstheme="majorHAnsi"/>
          <w:color w:val="222222"/>
          <w:sz w:val="16"/>
          <w:szCs w:val="16"/>
        </w:rPr>
        <w:t>Fuerth</w:t>
      </w:r>
      <w:proofErr w:type="spellEnd"/>
      <w:r w:rsidRPr="0024181C">
        <w:rPr>
          <w:rFonts w:asciiTheme="majorHAnsi" w:hAnsiTheme="majorHAnsi" w:cstheme="majorHAnsi"/>
          <w:color w:val="222222"/>
          <w:sz w:val="16"/>
          <w:szCs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w:t>
      </w:r>
      <w:r w:rsidRPr="0024181C">
        <w:rPr>
          <w:rFonts w:asciiTheme="majorHAnsi" w:hAnsiTheme="majorHAnsi" w:cstheme="majorHAnsi"/>
          <w:color w:val="222222"/>
          <w:sz w:val="16"/>
          <w:szCs w:val="16"/>
        </w:rPr>
        <w:lastRenderedPageBreak/>
        <w:t xml:space="preserve">anticipating and coping with more narrow and immediate challenges. An example of the latter is the German Marshall Fund’s </w:t>
      </w:r>
      <w:proofErr w:type="spellStart"/>
      <w:r w:rsidRPr="0024181C">
        <w:rPr>
          <w:rFonts w:asciiTheme="majorHAnsi" w:hAnsiTheme="majorHAnsi" w:cstheme="majorHAnsi"/>
          <w:color w:val="222222"/>
          <w:sz w:val="16"/>
          <w:szCs w:val="16"/>
        </w:rPr>
        <w:t>EuroFutures</w:t>
      </w:r>
      <w:proofErr w:type="spellEnd"/>
      <w:r w:rsidRPr="0024181C">
        <w:rPr>
          <w:rFonts w:asciiTheme="majorHAnsi" w:hAnsiTheme="majorHAnsi" w:cstheme="majorHAnsi"/>
          <w:color w:val="222222"/>
          <w:sz w:val="16"/>
          <w:szCs w:val="16"/>
        </w:rPr>
        <w:t xml:space="preserve"> project, which uses four scenarios to map the potential consequences of the Euro-area financial crisis (German Marshall Fund 2013). </w:t>
      </w:r>
      <w:r w:rsidRPr="0024181C">
        <w:rPr>
          <w:rFonts w:asciiTheme="majorHAnsi" w:hAnsiTheme="majorHAnsi" w:cstheme="majorHAnsi"/>
          <w:color w:val="222222"/>
          <w:sz w:val="16"/>
          <w:szCs w:val="22"/>
        </w:rPr>
        <w:t>Several features make scenario analysis particularly useful for policymaking</w:t>
      </w:r>
      <w:r w:rsidRPr="0024181C">
        <w:rPr>
          <w:rFonts w:asciiTheme="majorHAnsi" w:hAnsiTheme="majorHAnsi" w:cstheme="majorHAnsi"/>
          <w:color w:val="222222"/>
          <w:sz w:val="16"/>
          <w:szCs w:val="16"/>
        </w:rPr>
        <w:t>.5 </w:t>
      </w:r>
      <w:r w:rsidRPr="0024181C">
        <w:rPr>
          <w:rFonts w:asciiTheme="majorHAnsi" w:hAnsiTheme="majorHAnsi" w:cstheme="majorHAnsi"/>
          <w:color w:val="222222"/>
          <w:sz w:val="16"/>
          <w:szCs w:val="22"/>
        </w:rPr>
        <w:t>Long-term global trends across a number of different realms</w:t>
      </w:r>
      <w:r w:rsidRPr="0024181C">
        <w:rPr>
          <w:rFonts w:asciiTheme="majorHAnsi" w:hAnsiTheme="majorHAnsi" w:cstheme="majorHAnsi"/>
          <w:color w:val="222222"/>
          <w:sz w:val="16"/>
          <w:szCs w:val="16"/>
        </w:rPr>
        <w:t>—social, technological, environmental, economic, and political—</w:t>
      </w:r>
      <w:r w:rsidRPr="0024181C">
        <w:rPr>
          <w:rFonts w:asciiTheme="majorHAnsi" w:hAnsiTheme="majorHAnsi" w:cstheme="majorHAnsi"/>
          <w:color w:val="222222"/>
          <w:sz w:val="16"/>
          <w:szCs w:val="22"/>
        </w:rPr>
        <w:t>combine in often-unexpected ways to produce unforeseen challenges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Yet the ability of decision makers to imagine, let alone prepare for, discontinuities</w:t>
      </w:r>
      <w:r w:rsidRPr="0024181C">
        <w:rPr>
          <w:rFonts w:asciiTheme="majorHAnsi" w:hAnsiTheme="majorHAnsi" w:cstheme="majorHAnsi"/>
          <w:color w:val="222222"/>
          <w:sz w:val="16"/>
          <w:szCs w:val="16"/>
        </w:rPr>
        <w:t> in the policy realm </w:t>
      </w:r>
      <w:r w:rsidRPr="0024181C">
        <w:rPr>
          <w:rFonts w:asciiTheme="majorHAnsi" w:hAnsiTheme="majorHAnsi" w:cstheme="majorHAnsi"/>
          <w:color w:val="222222"/>
          <w:sz w:val="16"/>
          <w:szCs w:val="22"/>
        </w:rPr>
        <w:t>is constrained by their existing mental models and maps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This limitation is exacerbated by </w:t>
      </w:r>
      <w:r w:rsidRPr="0024181C">
        <w:rPr>
          <w:rFonts w:asciiTheme="majorHAnsi" w:hAnsiTheme="majorHAnsi" w:cstheme="majorHAnsi"/>
          <w:b/>
          <w:bCs/>
          <w:color w:val="222222"/>
          <w:sz w:val="16"/>
          <w:szCs w:val="22"/>
        </w:rPr>
        <w:t>well-known cognitive bias tendencies such as groupthink and confirmation bias</w:t>
      </w:r>
      <w:r w:rsidRPr="0024181C">
        <w:rPr>
          <w:rFonts w:asciiTheme="majorHAnsi" w:hAnsiTheme="majorHAnsi" w:cstheme="majorHAnsi"/>
          <w:color w:val="222222"/>
          <w:sz w:val="16"/>
          <w:szCs w:val="16"/>
        </w:rPr>
        <w:t xml:space="preserve"> (Jervis 1976; Janis 1982; </w:t>
      </w:r>
      <w:proofErr w:type="spellStart"/>
      <w:r w:rsidRPr="0024181C">
        <w:rPr>
          <w:rFonts w:asciiTheme="majorHAnsi" w:hAnsiTheme="majorHAnsi" w:cstheme="majorHAnsi"/>
          <w:color w:val="222222"/>
          <w:sz w:val="16"/>
          <w:szCs w:val="16"/>
        </w:rPr>
        <w:t>Tetlock</w:t>
      </w:r>
      <w:proofErr w:type="spellEnd"/>
      <w:r w:rsidRPr="0024181C">
        <w:rPr>
          <w:rFonts w:asciiTheme="majorHAnsi" w:hAnsiTheme="majorHAnsi" w:cstheme="majorHAnsi"/>
          <w:color w:val="222222"/>
          <w:sz w:val="16"/>
          <w:szCs w:val="16"/>
        </w:rPr>
        <w:t xml:space="preserve"> 2005). </w:t>
      </w:r>
      <w:r w:rsidRPr="0024181C">
        <w:rPr>
          <w:rFonts w:asciiTheme="majorHAnsi" w:hAnsiTheme="majorHAnsi" w:cstheme="majorHAnsi"/>
          <w:color w:val="222222"/>
          <w:sz w:val="16"/>
          <w:szCs w:val="22"/>
        </w:rPr>
        <w:t>The power of </w:t>
      </w:r>
      <w:r w:rsidRPr="0024181C">
        <w:rPr>
          <w:rStyle w:val="StyleUnderline"/>
          <w:rFonts w:asciiTheme="majorHAnsi" w:hAnsiTheme="majorHAnsi" w:cstheme="majorHAnsi"/>
          <w:highlight w:val="green"/>
        </w:rPr>
        <w:t>scenarios</w:t>
      </w:r>
      <w:r w:rsidRPr="0024181C">
        <w:rPr>
          <w:rFonts w:asciiTheme="majorHAnsi" w:hAnsiTheme="majorHAnsi" w:cstheme="majorHAnsi"/>
          <w:color w:val="222222"/>
          <w:sz w:val="16"/>
          <w:szCs w:val="22"/>
          <w:shd w:val="clear" w:color="auto" w:fill="00FF00"/>
        </w:rPr>
        <w:t> </w:t>
      </w:r>
      <w:r w:rsidRPr="0024181C">
        <w:rPr>
          <w:rFonts w:asciiTheme="majorHAnsi" w:hAnsiTheme="majorHAnsi" w:cstheme="majorHAnsi"/>
          <w:color w:val="222222"/>
          <w:sz w:val="16"/>
          <w:szCs w:val="22"/>
        </w:rPr>
        <w:t>lies in their ability to </w:t>
      </w:r>
      <w:r w:rsidRPr="0024181C">
        <w:rPr>
          <w:rFonts w:asciiTheme="majorHAnsi" w:hAnsiTheme="majorHAnsi" w:cstheme="majorHAnsi"/>
          <w:sz w:val="16"/>
          <w:highlight w:val="green"/>
        </w:rPr>
        <w:t>help</w:t>
      </w:r>
      <w:r w:rsidRPr="0024181C">
        <w:rPr>
          <w:rFonts w:asciiTheme="majorHAnsi" w:hAnsiTheme="majorHAnsi" w:cstheme="majorHAnsi"/>
          <w:color w:val="222222"/>
          <w:sz w:val="16"/>
          <w:szCs w:val="22"/>
          <w:shd w:val="clear" w:color="auto" w:fill="00FF00"/>
        </w:rPr>
        <w:t> </w:t>
      </w:r>
      <w:r w:rsidRPr="0024181C">
        <w:rPr>
          <w:rFonts w:asciiTheme="majorHAnsi" w:hAnsiTheme="majorHAnsi" w:cstheme="majorHAnsi"/>
          <w:color w:val="222222"/>
          <w:sz w:val="16"/>
          <w:szCs w:val="22"/>
        </w:rPr>
        <w:t>individuals </w:t>
      </w:r>
      <w:r w:rsidRPr="0024181C">
        <w:rPr>
          <w:rStyle w:val="Emphasis"/>
          <w:rFonts w:asciiTheme="majorHAnsi" w:hAnsiTheme="majorHAnsi" w:cstheme="majorHAnsi"/>
          <w:highlight w:val="green"/>
        </w:rPr>
        <w:t>break out of conventional modes of thinking</w:t>
      </w:r>
      <w:r w:rsidRPr="0024181C">
        <w:rPr>
          <w:rStyle w:val="Emphasis"/>
          <w:rFonts w:asciiTheme="majorHAnsi" w:hAnsiTheme="majorHAnsi" w:cstheme="majorHAnsi"/>
        </w:rPr>
        <w:t> </w:t>
      </w:r>
      <w:r w:rsidRPr="0024181C">
        <w:rPr>
          <w:rFonts w:asciiTheme="majorHAnsi" w:hAnsiTheme="majorHAnsi" w:cstheme="majorHAnsi"/>
          <w:color w:val="222222"/>
          <w:sz w:val="16"/>
          <w:szCs w:val="22"/>
        </w:rPr>
        <w:t>and analysis by introducing unusual combinations of trends and deliberate discontinuities in narratives about the future</w:t>
      </w:r>
      <w:r w:rsidRPr="0024181C">
        <w:rPr>
          <w:rFonts w:asciiTheme="majorHAnsi" w:hAnsiTheme="majorHAnsi" w:cstheme="majorHAnsi"/>
          <w:color w:val="222222"/>
          <w:sz w:val="16"/>
          <w:szCs w:val="16"/>
        </w:rPr>
        <w:t>. </w:t>
      </w:r>
      <w:r w:rsidRPr="0024181C">
        <w:rPr>
          <w:rFonts w:asciiTheme="majorHAnsi" w:hAnsiTheme="majorHAnsi" w:cstheme="majorHAnsi"/>
          <w:b/>
          <w:bCs/>
          <w:color w:val="222222"/>
          <w:sz w:val="16"/>
          <w:szCs w:val="22"/>
        </w:rPr>
        <w:t>Imagining alternative future worlds through a structured analytical process enables policymakers to envision and thereby adapt to something altogether different from the known present</w:t>
      </w:r>
      <w:r w:rsidRPr="0024181C">
        <w:rPr>
          <w:rFonts w:asciiTheme="majorHAnsi" w:hAnsiTheme="majorHAnsi" w:cstheme="majorHAnsi"/>
          <w:color w:val="222222"/>
          <w:sz w:val="16"/>
          <w:szCs w:val="16"/>
        </w:rPr>
        <w:t>. Designing Scenarios for Political Science Inquiry The characteristics of scenario analysis that commend its use to policymakers also make it well suited to helping political scientists generate and develop policy-relevant research programs. </w:t>
      </w:r>
      <w:r w:rsidRPr="0024181C">
        <w:rPr>
          <w:rFonts w:asciiTheme="majorHAnsi" w:hAnsiTheme="majorHAnsi" w:cstheme="majorHAnsi"/>
          <w:color w:val="222222"/>
          <w:sz w:val="16"/>
          <w:szCs w:val="22"/>
        </w:rPr>
        <w:t>Scenarios are essentially textured, plausible, and relevant stories that help us imagine how the future</w:t>
      </w:r>
      <w:r w:rsidRPr="0024181C">
        <w:rPr>
          <w:rFonts w:asciiTheme="majorHAnsi" w:hAnsiTheme="majorHAnsi" w:cstheme="majorHAnsi"/>
          <w:color w:val="222222"/>
          <w:sz w:val="16"/>
          <w:szCs w:val="16"/>
        </w:rPr>
        <w:t> political-economic world </w:t>
      </w:r>
      <w:r w:rsidRPr="0024181C">
        <w:rPr>
          <w:rFonts w:asciiTheme="majorHAnsi" w:hAnsiTheme="majorHAnsi" w:cstheme="majorHAnsi"/>
          <w:color w:val="222222"/>
          <w:sz w:val="16"/>
          <w:szCs w:val="22"/>
        </w:rPr>
        <w:t>could be different from the past</w:t>
      </w:r>
      <w:r w:rsidRPr="0024181C">
        <w:rPr>
          <w:rFonts w:asciiTheme="majorHAnsi" w:hAnsiTheme="majorHAnsi" w:cstheme="majorHAnsi"/>
          <w:color w:val="222222"/>
          <w:sz w:val="16"/>
          <w:szCs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24181C">
        <w:rPr>
          <w:rFonts w:asciiTheme="majorHAnsi" w:hAnsiTheme="majorHAnsi" w:cstheme="majorHAnsi"/>
          <w:color w:val="222222"/>
          <w:sz w:val="16"/>
          <w:szCs w:val="16"/>
        </w:rPr>
        <w:t>politicaleconomic</w:t>
      </w:r>
      <w:proofErr w:type="spellEnd"/>
      <w:r w:rsidRPr="0024181C">
        <w:rPr>
          <w:rFonts w:asciiTheme="majorHAnsi" w:hAnsiTheme="majorHAnsi" w:cstheme="majorHAnsi"/>
          <w:color w:val="222222"/>
          <w:sz w:val="16"/>
          <w:szCs w:val="16"/>
        </w:rPr>
        <w:t xml:space="preserve"> trends and dynamics. The notion of “exogeneity”—so prevalent in social science scholarship—applies to models of reality, not to reality itself. </w:t>
      </w:r>
      <w:r w:rsidRPr="0024181C">
        <w:rPr>
          <w:rFonts w:asciiTheme="majorHAnsi" w:hAnsiTheme="majorHAnsi" w:cstheme="majorHAnsi"/>
          <w:color w:val="222222"/>
          <w:sz w:val="16"/>
          <w:szCs w:val="22"/>
        </w:rPr>
        <w:t>Very simply, </w:t>
      </w:r>
      <w:r w:rsidRPr="0024181C">
        <w:rPr>
          <w:rStyle w:val="StyleUnderline"/>
          <w:rFonts w:asciiTheme="majorHAnsi" w:hAnsiTheme="majorHAnsi" w:cstheme="majorHAnsi"/>
          <w:highlight w:val="green"/>
        </w:rPr>
        <w:t>scenario analysis can throw into sharp relief often-overlooked yet pressing questions in international affairs</w:t>
      </w:r>
      <w:r w:rsidRPr="0024181C">
        <w:rPr>
          <w:rFonts w:asciiTheme="majorHAnsi" w:hAnsiTheme="majorHAnsi" w:cstheme="majorHAnsi"/>
          <w:color w:val="222222"/>
          <w:sz w:val="16"/>
          <w:szCs w:val="22"/>
        </w:rPr>
        <w:t> that demand focused investigation</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Scenarios thus offer</w:t>
      </w:r>
      <w:r w:rsidRPr="0024181C">
        <w:rPr>
          <w:rFonts w:asciiTheme="majorHAnsi" w:hAnsiTheme="majorHAnsi" w:cstheme="majorHAnsi"/>
          <w:color w:val="222222"/>
          <w:sz w:val="16"/>
          <w:szCs w:val="16"/>
        </w:rPr>
        <w:t>, in principle, </w:t>
      </w:r>
      <w:r w:rsidRPr="0024181C">
        <w:rPr>
          <w:rFonts w:asciiTheme="majorHAnsi" w:hAnsiTheme="majorHAnsi" w:cstheme="majorHAnsi"/>
          <w:color w:val="222222"/>
          <w:sz w:val="16"/>
          <w:szCs w:val="22"/>
        </w:rPr>
        <w:t>an innovative tool for developing a political science research agenda</w:t>
      </w:r>
      <w:r w:rsidRPr="0024181C">
        <w:rPr>
          <w:rFonts w:asciiTheme="majorHAnsi" w:hAnsiTheme="majorHAnsi" w:cstheme="majorHAnsi"/>
          <w:color w:val="222222"/>
          <w:sz w:val="16"/>
          <w:szCs w:val="16"/>
        </w:rPr>
        <w:t>. In practice, </w:t>
      </w:r>
      <w:r w:rsidRPr="0024181C">
        <w:rPr>
          <w:rFonts w:asciiTheme="majorHAnsi" w:hAnsiTheme="majorHAnsi" w:cstheme="majorHAnsi"/>
          <w:color w:val="222222"/>
          <w:sz w:val="16"/>
          <w:szCs w:val="22"/>
        </w:rPr>
        <w:t>achieving this objective requires careful tailoring of the approach</w:t>
      </w:r>
      <w:r w:rsidRPr="0024181C">
        <w:rPr>
          <w:rFonts w:asciiTheme="majorHAnsi" w:hAnsiTheme="majorHAnsi" w:cstheme="majorHAnsi"/>
          <w:color w:val="222222"/>
          <w:sz w:val="16"/>
          <w:szCs w:val="16"/>
        </w:rPr>
        <w:t>.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24181C">
        <w:rPr>
          <w:rFonts w:asciiTheme="majorHAnsi" w:hAnsiTheme="majorHAnsi" w:cstheme="majorHAnsi"/>
          <w:color w:val="222222"/>
          <w:sz w:val="16"/>
          <w:szCs w:val="22"/>
        </w:rPr>
        <w:t>The use of scenarios is similar to counterfactual analysis in that it modifies certain variables in a given situation in order to analyze the resulting effects</w:t>
      </w:r>
      <w:r w:rsidRPr="0024181C">
        <w:rPr>
          <w:rFonts w:asciiTheme="majorHAnsi" w:hAnsiTheme="majorHAnsi" w:cstheme="majorHAnsi"/>
          <w:color w:val="222222"/>
          <w:sz w:val="16"/>
          <w:szCs w:val="16"/>
        </w:rPr>
        <w:t> (Fearon 1991). </w:t>
      </w:r>
      <w:r w:rsidRPr="0024181C">
        <w:rPr>
          <w:rFonts w:asciiTheme="majorHAnsi" w:hAnsiTheme="majorHAnsi" w:cstheme="majorHAnsi"/>
          <w:color w:val="222222"/>
          <w:sz w:val="16"/>
          <w:szCs w:val="22"/>
        </w:rPr>
        <w:t>Whereas counterfactuals are traditionally retrospective</w:t>
      </w:r>
      <w:r w:rsidRPr="0024181C">
        <w:rPr>
          <w:rFonts w:asciiTheme="majorHAnsi" w:hAnsiTheme="majorHAnsi" w:cstheme="majorHAnsi"/>
          <w:color w:val="222222"/>
          <w:sz w:val="16"/>
          <w:szCs w:val="16"/>
        </w:rPr>
        <w:t> in nature and explore events that did not actually occur in the context of known history, our </w:t>
      </w:r>
      <w:r w:rsidRPr="0024181C">
        <w:rPr>
          <w:rStyle w:val="StyleUnderline"/>
          <w:rFonts w:asciiTheme="majorHAnsi" w:hAnsiTheme="majorHAnsi" w:cstheme="majorHAnsi"/>
          <w:highlight w:val="green"/>
        </w:rPr>
        <w:t>scenarios are deliberately forward-looking</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and</w:t>
      </w:r>
      <w:r w:rsidRPr="0024181C">
        <w:rPr>
          <w:rFonts w:asciiTheme="majorHAnsi" w:hAnsiTheme="majorHAnsi" w:cstheme="majorHAnsi"/>
          <w:color w:val="222222"/>
          <w:sz w:val="16"/>
          <w:szCs w:val="16"/>
        </w:rPr>
        <w:t> are </w:t>
      </w:r>
      <w:r w:rsidRPr="0024181C">
        <w:rPr>
          <w:rFonts w:asciiTheme="majorHAnsi" w:hAnsiTheme="majorHAnsi" w:cstheme="majorHAnsi"/>
          <w:color w:val="222222"/>
          <w:sz w:val="16"/>
          <w:szCs w:val="22"/>
        </w:rPr>
        <w:t>designed to </w:t>
      </w:r>
      <w:r w:rsidRPr="0024181C">
        <w:rPr>
          <w:rFonts w:asciiTheme="majorHAnsi" w:hAnsiTheme="majorHAnsi" w:cstheme="majorHAnsi"/>
          <w:b/>
          <w:bCs/>
          <w:color w:val="222222"/>
          <w:sz w:val="16"/>
          <w:szCs w:val="22"/>
        </w:rPr>
        <w:t>explore potential futures</w:t>
      </w:r>
      <w:r w:rsidRPr="0024181C">
        <w:rPr>
          <w:rFonts w:asciiTheme="majorHAnsi" w:hAnsiTheme="majorHAnsi" w:cstheme="majorHAnsi"/>
          <w:color w:val="222222"/>
          <w:sz w:val="16"/>
          <w:szCs w:val="16"/>
        </w:rPr>
        <w:t>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24181C">
        <w:rPr>
          <w:rFonts w:asciiTheme="majorHAnsi" w:hAnsiTheme="majorHAnsi" w:cstheme="majorHAnsi"/>
          <w:color w:val="222222"/>
          <w:sz w:val="16"/>
          <w:szCs w:val="22"/>
        </w:rPr>
        <w:t>We see scenarios as a complementary resource for exploring these dynamics in international affairs, rather than as a replacement</w:t>
      </w:r>
      <w:r w:rsidRPr="0024181C">
        <w:rPr>
          <w:rFonts w:asciiTheme="majorHAnsi" w:hAnsiTheme="majorHAnsi" w:cstheme="majorHAnsi"/>
          <w:color w:val="222222"/>
          <w:sz w:val="16"/>
          <w:szCs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24181C">
        <w:rPr>
          <w:rFonts w:asciiTheme="majorHAnsi" w:hAnsiTheme="majorHAnsi" w:cstheme="majorHAnsi"/>
          <w:color w:val="222222"/>
          <w:sz w:val="16"/>
          <w:szCs w:val="16"/>
        </w:rPr>
        <w:t>Verba</w:t>
      </w:r>
      <w:proofErr w:type="spellEnd"/>
      <w:r w:rsidRPr="0024181C">
        <w:rPr>
          <w:rFonts w:asciiTheme="majorHAnsi" w:hAnsiTheme="majorHAnsi" w:cstheme="majorHAnsi"/>
          <w:color w:val="222222"/>
          <w:sz w:val="16"/>
          <w:szCs w:val="16"/>
        </w:rPr>
        <w:t xml:space="preserve"> 1994). Finally, this structured, focused comparison serves as the basis for the cross-case session emerging from the scenario analysis that leads directly to the articulation of new research agendas. </w:t>
      </w:r>
      <w:r w:rsidRPr="0024181C">
        <w:rPr>
          <w:rFonts w:asciiTheme="majorHAnsi" w:hAnsiTheme="majorHAnsi" w:cstheme="majorHAnsi"/>
          <w:color w:val="222222"/>
          <w:sz w:val="16"/>
          <w:szCs w:val="22"/>
        </w:rPr>
        <w:t>The scenario process described here has thus been carefully designed to offer some guidance to policy-oriented</w:t>
      </w:r>
      <w:r w:rsidRPr="0024181C">
        <w:rPr>
          <w:rFonts w:asciiTheme="majorHAnsi" w:hAnsiTheme="majorHAnsi" w:cstheme="majorHAnsi"/>
          <w:color w:val="222222"/>
          <w:sz w:val="16"/>
          <w:szCs w:val="16"/>
        </w:rPr>
        <w:t> graduate </w:t>
      </w:r>
      <w:r w:rsidRPr="0024181C">
        <w:rPr>
          <w:rFonts w:asciiTheme="majorHAnsi" w:hAnsiTheme="majorHAnsi" w:cstheme="majorHAnsi"/>
          <w:color w:val="222222"/>
          <w:sz w:val="16"/>
          <w:szCs w:val="22"/>
        </w:rPr>
        <w:t>students who are otherwise left to the relatively unstructured norms by which political science</w:t>
      </w:r>
      <w:r w:rsidRPr="0024181C">
        <w:rPr>
          <w:rFonts w:asciiTheme="majorHAnsi" w:hAnsiTheme="majorHAnsi" w:cstheme="majorHAnsi"/>
          <w:color w:val="222222"/>
          <w:sz w:val="16"/>
          <w:szCs w:val="16"/>
        </w:rPr>
        <w:t> dissertation </w:t>
      </w:r>
      <w:r w:rsidRPr="0024181C">
        <w:rPr>
          <w:rFonts w:asciiTheme="majorHAnsi" w:hAnsiTheme="majorHAnsi" w:cstheme="majorHAnsi"/>
          <w:color w:val="222222"/>
          <w:sz w:val="16"/>
          <w:szCs w:val="22"/>
        </w:rPr>
        <w:t>ideas are typically developed</w:t>
      </w:r>
      <w:r w:rsidRPr="0024181C">
        <w:rPr>
          <w:rFonts w:asciiTheme="majorHAnsi" w:hAnsiTheme="majorHAnsi" w:cstheme="majorHAnsi"/>
          <w:color w:val="222222"/>
          <w:sz w:val="16"/>
          <w:szCs w:val="16"/>
        </w:rPr>
        <w:t>. The initial articulation of a dissertation project is generally an idiosyncratic and personal undertaking (</w:t>
      </w:r>
      <w:proofErr w:type="spellStart"/>
      <w:r w:rsidRPr="0024181C">
        <w:rPr>
          <w:rFonts w:asciiTheme="majorHAnsi" w:hAnsiTheme="majorHAnsi" w:cstheme="majorHAnsi"/>
          <w:color w:val="222222"/>
          <w:sz w:val="16"/>
          <w:szCs w:val="16"/>
        </w:rPr>
        <w:t>Useem</w:t>
      </w:r>
      <w:proofErr w:type="spellEnd"/>
      <w:r w:rsidRPr="0024181C">
        <w:rPr>
          <w:rFonts w:asciiTheme="majorHAnsi" w:hAnsiTheme="majorHAnsi" w:cstheme="majorHAnsi"/>
          <w:color w:val="222222"/>
          <w:sz w:val="16"/>
          <w:szCs w:val="16"/>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w:t>
      </w:r>
      <w:r w:rsidRPr="0024181C">
        <w:rPr>
          <w:rFonts w:asciiTheme="majorHAnsi" w:hAnsiTheme="majorHAnsi" w:cstheme="majorHAnsi"/>
          <w:color w:val="222222"/>
          <w:sz w:val="16"/>
          <w:szCs w:val="16"/>
        </w:rPr>
        <w:lastRenderedPageBreak/>
        <w:t>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24181C">
        <w:rPr>
          <w:rFonts w:asciiTheme="majorHAnsi" w:hAnsiTheme="majorHAnsi" w:cstheme="majorHAnsi"/>
          <w:color w:val="222222"/>
          <w:sz w:val="16"/>
          <w:szCs w:val="22"/>
        </w:rPr>
        <w:t>The scenario approach to generating research ideas is grounded in the belief that these traditional approaches can be complemented by identifying questions likely to be of great empirical importance in the real world, even if these </w:t>
      </w:r>
      <w:r w:rsidRPr="0024181C">
        <w:rPr>
          <w:rFonts w:asciiTheme="majorHAnsi" w:hAnsiTheme="majorHAnsi" w:cstheme="majorHAnsi"/>
          <w:b/>
          <w:bCs/>
          <w:color w:val="222222"/>
          <w:sz w:val="16"/>
          <w:szCs w:val="22"/>
        </w:rPr>
        <w:t>do not appear</w:t>
      </w:r>
      <w:r w:rsidRPr="0024181C">
        <w:rPr>
          <w:rFonts w:asciiTheme="majorHAnsi" w:hAnsiTheme="majorHAnsi" w:cstheme="majorHAnsi"/>
          <w:color w:val="222222"/>
          <w:sz w:val="16"/>
          <w:szCs w:val="16"/>
        </w:rPr>
        <w:t> as puzzles </w:t>
      </w:r>
      <w:r w:rsidRPr="0024181C">
        <w:rPr>
          <w:rFonts w:asciiTheme="majorHAnsi" w:hAnsiTheme="majorHAnsi" w:cstheme="majorHAnsi"/>
          <w:b/>
          <w:bCs/>
          <w:color w:val="222222"/>
          <w:sz w:val="16"/>
          <w:szCs w:val="22"/>
        </w:rPr>
        <w:t>in existing research programs</w:t>
      </w:r>
      <w:r w:rsidRPr="0024181C">
        <w:rPr>
          <w:rFonts w:asciiTheme="majorHAnsi" w:hAnsiTheme="majorHAnsi" w:cstheme="majorHAnsi"/>
          <w:color w:val="222222"/>
          <w:sz w:val="16"/>
          <w:szCs w:val="22"/>
        </w:rPr>
        <w:t> or as clear extrapolations from past events</w:t>
      </w:r>
      <w:r w:rsidRPr="0024181C">
        <w:rPr>
          <w:rFonts w:asciiTheme="majorHAnsi" w:hAnsiTheme="majorHAnsi" w:cstheme="majorHAnsi"/>
          <w:color w:val="222222"/>
          <w:sz w:val="16"/>
          <w:szCs w:val="16"/>
        </w:rPr>
        <w:t>. The </w:t>
      </w:r>
      <w:r w:rsidRPr="0024181C">
        <w:rPr>
          <w:rFonts w:asciiTheme="majorHAnsi" w:hAnsiTheme="majorHAnsi" w:cstheme="majorHAnsi"/>
          <w:color w:val="222222"/>
          <w:sz w:val="16"/>
          <w:szCs w:val="22"/>
        </w:rPr>
        <w:t>scenarios</w:t>
      </w:r>
      <w:r w:rsidRPr="0024181C">
        <w:rPr>
          <w:rFonts w:asciiTheme="majorHAnsi" w:hAnsiTheme="majorHAnsi" w:cstheme="majorHAnsi"/>
          <w:color w:val="222222"/>
          <w:sz w:val="16"/>
          <w:szCs w:val="16"/>
        </w:rPr>
        <w:t> analyzed at NEFPC </w:t>
      </w:r>
      <w:r w:rsidRPr="0024181C">
        <w:rPr>
          <w:rFonts w:asciiTheme="majorHAnsi" w:hAnsiTheme="majorHAnsi" w:cstheme="majorHAnsi"/>
          <w:color w:val="222222"/>
          <w:sz w:val="16"/>
          <w:szCs w:val="22"/>
        </w:rPr>
        <w:t>envision alternative worlds that could develop in the medium (five to seven year) term and are designed to </w:t>
      </w:r>
      <w:r w:rsidRPr="0024181C">
        <w:rPr>
          <w:rFonts w:asciiTheme="majorHAnsi" w:hAnsiTheme="majorHAnsi" w:cstheme="majorHAnsi"/>
          <w:b/>
          <w:bCs/>
          <w:color w:val="222222"/>
          <w:sz w:val="16"/>
          <w:szCs w:val="22"/>
        </w:rPr>
        <w:t>tease out issues scholars and policymakers may encounter in the relatively near future</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so that they can </w:t>
      </w:r>
      <w:r w:rsidRPr="0024181C">
        <w:rPr>
          <w:rFonts w:asciiTheme="majorHAnsi" w:hAnsiTheme="majorHAnsi" w:cstheme="majorHAnsi"/>
          <w:b/>
          <w:bCs/>
          <w:color w:val="222222"/>
          <w:sz w:val="16"/>
          <w:szCs w:val="22"/>
        </w:rPr>
        <w:t>begin thinking critically about them now</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This timeframe offers a period distant enough from the present as to avoid falling into current events analysis, but not so far into the future as to seem like science fiction</w:t>
      </w:r>
      <w:r w:rsidRPr="0024181C">
        <w:rPr>
          <w:rFonts w:asciiTheme="majorHAnsi" w:hAnsiTheme="majorHAnsi" w:cstheme="majorHAnsi"/>
          <w:color w:val="222222"/>
          <w:sz w:val="16"/>
          <w:szCs w:val="16"/>
        </w:rPr>
        <w:t>. In imagining the worlds in which these scenarios might come to pass, </w:t>
      </w:r>
      <w:r w:rsidRPr="0024181C">
        <w:rPr>
          <w:rFonts w:asciiTheme="majorHAnsi" w:hAnsiTheme="majorHAnsi" w:cstheme="majorHAnsi"/>
          <w:color w:val="222222"/>
          <w:sz w:val="16"/>
          <w:szCs w:val="22"/>
        </w:rPr>
        <w:t>participants </w:t>
      </w:r>
      <w:r w:rsidRPr="0024181C">
        <w:rPr>
          <w:rFonts w:asciiTheme="majorHAnsi" w:hAnsiTheme="majorHAnsi" w:cstheme="majorHAnsi"/>
          <w:b/>
          <w:bCs/>
          <w:color w:val="222222"/>
          <w:sz w:val="16"/>
          <w:szCs w:val="22"/>
        </w:rPr>
        <w:t>learn strategies for avoiding failures of creativity</w:t>
      </w:r>
      <w:r w:rsidRPr="0024181C">
        <w:rPr>
          <w:rFonts w:asciiTheme="majorHAnsi" w:hAnsiTheme="majorHAnsi" w:cstheme="majorHAnsi"/>
          <w:color w:val="222222"/>
          <w:sz w:val="16"/>
          <w:szCs w:val="22"/>
        </w:rPr>
        <w:t> and </w:t>
      </w:r>
      <w:r w:rsidRPr="0024181C">
        <w:rPr>
          <w:rStyle w:val="StyleUnderline"/>
          <w:rFonts w:asciiTheme="majorHAnsi" w:hAnsiTheme="majorHAnsi" w:cstheme="majorHAnsi"/>
          <w:highlight w:val="green"/>
        </w:rPr>
        <w:t>for overturning</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the </w:t>
      </w:r>
      <w:r w:rsidRPr="0024181C">
        <w:rPr>
          <w:rStyle w:val="StyleUnderline"/>
          <w:rFonts w:asciiTheme="majorHAnsi" w:hAnsiTheme="majorHAnsi" w:cstheme="majorHAnsi"/>
          <w:highlight w:val="green"/>
        </w:rPr>
        <w:t>assumptions that prevent scholars</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and analysts </w:t>
      </w:r>
      <w:r w:rsidRPr="0024181C">
        <w:rPr>
          <w:rStyle w:val="Emphasis"/>
          <w:rFonts w:asciiTheme="majorHAnsi" w:hAnsiTheme="majorHAnsi" w:cstheme="majorHAnsi"/>
          <w:highlight w:val="green"/>
        </w:rPr>
        <w:t>from</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 xml:space="preserve">anticipating and </w:t>
      </w:r>
      <w:r w:rsidRPr="0024181C">
        <w:rPr>
          <w:rStyle w:val="StyleUnderline"/>
          <w:rFonts w:asciiTheme="majorHAnsi" w:hAnsiTheme="majorHAnsi" w:cstheme="majorHAnsi"/>
          <w:highlight w:val="green"/>
        </w:rPr>
        <w:t>understanding</w:t>
      </w:r>
      <w:r w:rsidRPr="0024181C">
        <w:rPr>
          <w:rFonts w:asciiTheme="majorHAnsi" w:hAnsiTheme="majorHAnsi" w:cstheme="majorHAnsi"/>
          <w:color w:val="222222"/>
          <w:sz w:val="16"/>
          <w:szCs w:val="22"/>
        </w:rPr>
        <w:t> the pivotal junctures that arise in international affairs</w:t>
      </w:r>
      <w:r w:rsidRPr="0024181C">
        <w:rPr>
          <w:rFonts w:asciiTheme="majorHAnsi" w:hAnsiTheme="majorHAnsi" w:cstheme="majorHAnsi"/>
          <w:color w:val="222222"/>
          <w:sz w:val="16"/>
          <w:szCs w:val="16"/>
        </w:rPr>
        <w:t>.</w:t>
      </w:r>
    </w:p>
    <w:p w14:paraId="277674DB" w14:textId="1094AA1C" w:rsidR="0080030B" w:rsidRPr="0024181C" w:rsidRDefault="009D4683" w:rsidP="009D4683">
      <w:pPr>
        <w:pStyle w:val="Heading4"/>
      </w:pPr>
      <w:r>
        <w:t>Presumption and permissibility Affirm</w:t>
      </w:r>
    </w:p>
    <w:p w14:paraId="5025FDF6" w14:textId="77777777" w:rsidR="009D4683" w:rsidRPr="0024181C" w:rsidRDefault="009D4683" w:rsidP="009D4683">
      <w:pPr>
        <w:pStyle w:val="Heading4"/>
      </w:pPr>
      <w:r w:rsidRPr="0024181C">
        <w:t>A] Logic – Negating an obligation requires proving a prohibition. That is, to negate an action one would have to provide proactive reasoning as to why that action was wrong. In the absence of prohibitions, that affirms.</w:t>
      </w:r>
    </w:p>
    <w:p w14:paraId="5C8CAA05" w14:textId="77777777" w:rsidR="009D4683" w:rsidRPr="0024181C" w:rsidRDefault="009D4683" w:rsidP="009D4683">
      <w:pPr>
        <w:pStyle w:val="Heading4"/>
      </w:pPr>
      <w:r w:rsidRPr="0024181C">
        <w:t>B] Freezes action – requiring pro-active justification for all our actions would make it impossible to make morally neutral claims like ‘I ought to drink water’ which means we always assume we can take an action absent a proactive reason not to.</w:t>
      </w:r>
    </w:p>
    <w:p w14:paraId="1B6371FD" w14:textId="77777777" w:rsidR="009D4683" w:rsidRPr="0024181C" w:rsidRDefault="009D4683" w:rsidP="009D4683">
      <w:pPr>
        <w:pStyle w:val="Heading4"/>
      </w:pPr>
      <w:r>
        <w:t>D</w:t>
      </w:r>
      <w:r w:rsidRPr="0024181C">
        <w:t xml:space="preserve">] </w:t>
      </w:r>
      <w:proofErr w:type="spellStart"/>
      <w:r w:rsidRPr="0024181C">
        <w:t>Constitutiveness</w:t>
      </w:r>
      <w:proofErr w:type="spellEnd"/>
      <w:r w:rsidRPr="0024181C">
        <w:t xml:space="preserve"> – the negative’s only role is to negate the </w:t>
      </w:r>
      <w:proofErr w:type="spellStart"/>
      <w:r w:rsidRPr="0024181C">
        <w:t>aff</w:t>
      </w:r>
      <w:proofErr w:type="spellEnd"/>
      <w:r w:rsidRPr="0024181C">
        <w:t>. If they haven’t done that through proving a moral obligation against affirming, they have not met their burden which affirms</w:t>
      </w:r>
    </w:p>
    <w:p w14:paraId="03CE8CB2" w14:textId="5B5E954D" w:rsidR="00AB65E1" w:rsidRDefault="009D4683" w:rsidP="00AB65E1">
      <w:pPr>
        <w:pStyle w:val="Heading4"/>
      </w:pPr>
      <w:r w:rsidRPr="0024181C">
        <w:t>D] Epistemology – If we presumed neg then nobody would be able to start any strand of reasoning since we would question everything infinitely</w:t>
      </w:r>
      <w:bookmarkStart w:id="0" w:name="OLE_LINK1"/>
      <w:bookmarkStart w:id="1" w:name="OLE_LINK2"/>
    </w:p>
    <w:p w14:paraId="56929A17" w14:textId="77777777" w:rsidR="00B146CB" w:rsidRPr="00B146CB" w:rsidRDefault="00B146CB" w:rsidP="00B146CB"/>
    <w:p w14:paraId="5E554C8F" w14:textId="75597446" w:rsidR="00AB65E1" w:rsidRPr="0024181C" w:rsidRDefault="00AB65E1" w:rsidP="00AB65E1">
      <w:pPr>
        <w:pStyle w:val="Heading4"/>
        <w:rPr>
          <w:rFonts w:asciiTheme="majorHAnsi" w:hAnsiTheme="majorHAnsi" w:cstheme="majorHAnsi"/>
        </w:rPr>
      </w:pPr>
      <w:r>
        <w:rPr>
          <w:rFonts w:asciiTheme="majorHAnsi" w:hAnsiTheme="majorHAnsi" w:cstheme="majorHAnsi"/>
        </w:rPr>
        <w:t>Additionally, Policy</w:t>
      </w:r>
      <w:r w:rsidRPr="0024181C">
        <w:rPr>
          <w:rFonts w:asciiTheme="majorHAnsi" w:hAnsiTheme="majorHAnsi" w:cstheme="majorHAnsi"/>
        </w:rPr>
        <w:t xml:space="preserve"> </w:t>
      </w:r>
      <w:proofErr w:type="gramStart"/>
      <w:r w:rsidRPr="0024181C">
        <w:rPr>
          <w:rFonts w:asciiTheme="majorHAnsi" w:hAnsiTheme="majorHAnsi" w:cstheme="majorHAnsi"/>
        </w:rPr>
        <w:t>reduce</w:t>
      </w:r>
      <w:proofErr w:type="gramEnd"/>
      <w:r w:rsidRPr="0024181C">
        <w:rPr>
          <w:rFonts w:asciiTheme="majorHAnsi" w:hAnsiTheme="majorHAnsi" w:cstheme="majorHAnsi"/>
        </w:rPr>
        <w:t xml:space="preserve"> material violence. </w:t>
      </w:r>
    </w:p>
    <w:p w14:paraId="0966EFA1" w14:textId="77777777" w:rsidR="00AB65E1" w:rsidRPr="0024181C" w:rsidRDefault="00AB65E1" w:rsidP="00AB65E1">
      <w:pPr>
        <w:rPr>
          <w:rFonts w:asciiTheme="majorHAnsi" w:hAnsiTheme="majorHAnsi" w:cstheme="majorHAnsi"/>
          <w:sz w:val="16"/>
          <w:szCs w:val="16"/>
        </w:rPr>
      </w:pPr>
      <w:r w:rsidRPr="0024181C">
        <w:rPr>
          <w:rStyle w:val="Style13ptBold"/>
          <w:rFonts w:asciiTheme="majorHAnsi" w:eastAsiaTheme="majorEastAsia" w:hAnsiTheme="majorHAnsi" w:cstheme="majorHAnsi"/>
        </w:rPr>
        <w:t xml:space="preserve">Mattson 12 </w:t>
      </w:r>
      <w:r w:rsidRPr="0024181C">
        <w:rPr>
          <w:rFonts w:asciiTheme="majorHAnsi" w:hAnsiTheme="majorHAnsi" w:cstheme="majorHAnsi"/>
        </w:rPr>
        <w:t>(</w:t>
      </w:r>
      <w:r w:rsidRPr="0024181C">
        <w:rPr>
          <w:rFonts w:asciiTheme="majorHAnsi" w:hAnsiTheme="majorHAnsi" w:cstheme="majorHAnsi"/>
          <w:sz w:val="16"/>
          <w:szCs w:val="16"/>
        </w:rPr>
        <w:t xml:space="preserve">Michelle, Rhodes College German politics and culture professor, “Rebels Without Causes: Contemporary German Authors Not in Search of Meaning”, </w:t>
      </w:r>
      <w:proofErr w:type="spellStart"/>
      <w:r w:rsidRPr="0024181C">
        <w:rPr>
          <w:rFonts w:asciiTheme="majorHAnsi" w:hAnsiTheme="majorHAnsi" w:cstheme="majorHAnsi"/>
          <w:sz w:val="16"/>
          <w:szCs w:val="16"/>
        </w:rPr>
        <w:t>Monatshefte</w:t>
      </w:r>
      <w:proofErr w:type="spellEnd"/>
      <w:r w:rsidRPr="0024181C">
        <w:rPr>
          <w:rFonts w:asciiTheme="majorHAnsi" w:hAnsiTheme="majorHAnsi" w:cstheme="majorHAnsi"/>
          <w:sz w:val="16"/>
          <w:szCs w:val="16"/>
        </w:rPr>
        <w:t>, 104.2, Summer, project muse)</w:t>
      </w:r>
    </w:p>
    <w:p w14:paraId="4D03B99F" w14:textId="77777777" w:rsidR="00AB65E1" w:rsidRPr="0024181C" w:rsidRDefault="00AB65E1" w:rsidP="00AB65E1">
      <w:pPr>
        <w:rPr>
          <w:rFonts w:asciiTheme="majorHAnsi" w:hAnsiTheme="majorHAnsi" w:cstheme="majorHAnsi"/>
          <w:sz w:val="16"/>
        </w:rPr>
      </w:pPr>
      <w:r w:rsidRPr="0024181C">
        <w:rPr>
          <w:rFonts w:asciiTheme="majorHAnsi" w:hAnsiTheme="majorHAnsi" w:cstheme="majorHAnsi"/>
          <w:u w:val="single"/>
        </w:rPr>
        <w:t>I shall not venture to judge whether Baudrillard’s diagnosis</w:t>
      </w:r>
      <w:r w:rsidRPr="0024181C">
        <w:rPr>
          <w:rFonts w:asciiTheme="majorHAnsi" w:hAnsiTheme="majorHAnsi" w:cstheme="majorHAnsi"/>
          <w:sz w:val="16"/>
        </w:rPr>
        <w:t xml:space="preserve"> of postmodern society is accurate, although it appears that many of Germany’s current writers agree with him or were influenced by postmodern theories of late 20th-century consumerist societies. I can, however, </w:t>
      </w:r>
      <w:r w:rsidRPr="0024181C">
        <w:rPr>
          <w:rFonts w:asciiTheme="majorHAnsi" w:hAnsiTheme="majorHAnsi" w:cstheme="majorHAnsi"/>
          <w:u w:val="single"/>
        </w:rPr>
        <w:t xml:space="preserve">say in conclusion that it </w:t>
      </w:r>
      <w:r w:rsidRPr="0024181C">
        <w:rPr>
          <w:rStyle w:val="Emphasis"/>
          <w:rFonts w:asciiTheme="majorHAnsi" w:hAnsiTheme="majorHAnsi" w:cstheme="majorHAnsi"/>
        </w:rPr>
        <w:t>is not helpful</w:t>
      </w:r>
      <w:r w:rsidRPr="0024181C">
        <w:rPr>
          <w:rFonts w:asciiTheme="majorHAnsi" w:hAnsiTheme="majorHAnsi" w:cstheme="majorHAnsi"/>
          <w:b/>
          <w:u w:val="single"/>
        </w:rPr>
        <w:t xml:space="preserve"> </w:t>
      </w:r>
      <w:r w:rsidRPr="0024181C">
        <w:rPr>
          <w:rFonts w:asciiTheme="majorHAnsi" w:hAnsiTheme="majorHAnsi" w:cstheme="majorHAnsi"/>
          <w:u w:val="single"/>
        </w:rPr>
        <w:t>or productive on either an individual or social level in imagining ways of living in today’s world</w:t>
      </w:r>
      <w:r w:rsidRPr="0024181C">
        <w:rPr>
          <w:rFonts w:asciiTheme="majorHAnsi" w:hAnsiTheme="majorHAnsi" w:cstheme="majorHAnsi"/>
          <w:sz w:val="16"/>
        </w:rPr>
        <w:t xml:space="preserve">. As Steven Best points out: Baudrillard’s radical rejection of referentiality is premised upon a one-dimensional, No-Exit world of self-referring simulacra. But, </w:t>
      </w:r>
      <w:r w:rsidRPr="0024181C">
        <w:rPr>
          <w:rFonts w:asciiTheme="majorHAnsi" w:hAnsiTheme="majorHAnsi" w:cstheme="majorHAnsi"/>
          <w:highlight w:val="cyan"/>
          <w:u w:val="single"/>
        </w:rPr>
        <w:t>however</w:t>
      </w:r>
      <w:r w:rsidRPr="0024181C">
        <w:rPr>
          <w:rFonts w:asciiTheme="majorHAnsi" w:hAnsiTheme="majorHAnsi" w:cstheme="majorHAnsi"/>
          <w:u w:val="single"/>
        </w:rPr>
        <w:t xml:space="preserve">, reified and </w:t>
      </w:r>
      <w:r w:rsidRPr="0024181C">
        <w:rPr>
          <w:rFonts w:asciiTheme="majorHAnsi" w:hAnsiTheme="majorHAnsi" w:cstheme="majorHAnsi"/>
          <w:highlight w:val="cyan"/>
          <w:u w:val="single"/>
        </w:rPr>
        <w:t xml:space="preserve">self-referential </w:t>
      </w:r>
      <w:r w:rsidRPr="0024181C">
        <w:rPr>
          <w:rFonts w:asciiTheme="majorHAnsi" w:hAnsiTheme="majorHAnsi" w:cstheme="majorHAnsi"/>
          <w:u w:val="single"/>
        </w:rPr>
        <w:t>postmodern semiotics is,</w:t>
      </w:r>
      <w:r w:rsidRPr="0024181C">
        <w:rPr>
          <w:rFonts w:asciiTheme="majorHAnsi" w:hAnsiTheme="majorHAnsi" w:cstheme="majorHAnsi"/>
          <w:sz w:val="16"/>
        </w:rPr>
        <w:t xml:space="preserve"> </w:t>
      </w:r>
      <w:r w:rsidRPr="0024181C">
        <w:rPr>
          <w:rStyle w:val="Emphasis"/>
          <w:rFonts w:asciiTheme="majorHAnsi" w:hAnsiTheme="majorHAnsi" w:cstheme="majorHAnsi"/>
          <w:highlight w:val="cyan"/>
        </w:rPr>
        <w:t xml:space="preserve">signs do not </w:t>
      </w:r>
      <w:r w:rsidRPr="0024181C">
        <w:rPr>
          <w:rStyle w:val="Emphasis"/>
          <w:rFonts w:asciiTheme="majorHAnsi" w:hAnsiTheme="majorHAnsi" w:cstheme="majorHAnsi"/>
        </w:rPr>
        <w:t>simply</w:t>
      </w:r>
      <w:r w:rsidRPr="0024181C">
        <w:rPr>
          <w:rStyle w:val="Emphasis"/>
          <w:rFonts w:asciiTheme="majorHAnsi" w:hAnsiTheme="majorHAnsi" w:cstheme="majorHAnsi"/>
          <w:highlight w:val="cyan"/>
        </w:rPr>
        <w:t xml:space="preserve"> move in </w:t>
      </w:r>
      <w:r w:rsidRPr="0024181C">
        <w:rPr>
          <w:rStyle w:val="Emphasis"/>
          <w:rFonts w:asciiTheme="majorHAnsi" w:hAnsiTheme="majorHAnsi" w:cstheme="majorHAnsi"/>
        </w:rPr>
        <w:t xml:space="preserve">their own </w:t>
      </w:r>
      <w:r w:rsidRPr="0024181C">
        <w:rPr>
          <w:rStyle w:val="Emphasis"/>
          <w:rFonts w:asciiTheme="majorHAnsi" w:hAnsiTheme="majorHAnsi" w:cstheme="majorHAnsi"/>
          <w:highlight w:val="cyan"/>
        </w:rPr>
        <w:t>signifying orbit</w:t>
      </w:r>
      <w:r w:rsidRPr="0024181C">
        <w:rPr>
          <w:rFonts w:asciiTheme="majorHAnsi" w:hAnsiTheme="majorHAnsi" w:cstheme="majorHAnsi"/>
          <w:sz w:val="16"/>
        </w:rPr>
        <w:t xml:space="preserve">. </w:t>
      </w:r>
      <w:r w:rsidRPr="0024181C">
        <w:rPr>
          <w:rFonts w:asciiTheme="majorHAnsi" w:hAnsiTheme="majorHAnsi" w:cstheme="majorHAnsi"/>
          <w:highlight w:val="cyan"/>
          <w:u w:val="single"/>
        </w:rPr>
        <w:t xml:space="preserve">They are </w:t>
      </w:r>
      <w:r w:rsidRPr="0024181C">
        <w:rPr>
          <w:rStyle w:val="Emphasis"/>
          <w:rFonts w:asciiTheme="majorHAnsi" w:hAnsiTheme="majorHAnsi" w:cstheme="majorHAnsi"/>
          <w:highlight w:val="cyan"/>
        </w:rPr>
        <w:t>historically produced</w:t>
      </w:r>
      <w:r w:rsidRPr="0024181C">
        <w:rPr>
          <w:rFonts w:asciiTheme="majorHAnsi" w:hAnsiTheme="majorHAnsi" w:cstheme="majorHAnsi"/>
          <w:highlight w:val="cyan"/>
          <w:u w:val="single"/>
        </w:rPr>
        <w:t xml:space="preserve"> </w:t>
      </w:r>
      <w:r w:rsidRPr="0024181C">
        <w:rPr>
          <w:rFonts w:asciiTheme="majorHAnsi" w:hAnsiTheme="majorHAnsi" w:cstheme="majorHAnsi"/>
          <w:u w:val="single"/>
        </w:rPr>
        <w:t xml:space="preserve">and circulated and while they may not translucently refer to some originating world, they none the less can </w:t>
      </w:r>
      <w:r w:rsidRPr="0024181C">
        <w:rPr>
          <w:rStyle w:val="Emphasis"/>
          <w:rFonts w:asciiTheme="majorHAnsi" w:hAnsiTheme="majorHAnsi" w:cstheme="majorHAnsi"/>
        </w:rPr>
        <w:t>be socio-historically contextualized</w:t>
      </w:r>
      <w:r w:rsidRPr="0024181C">
        <w:rPr>
          <w:rStyle w:val="StyleUnderline"/>
          <w:rFonts w:asciiTheme="majorHAnsi" w:hAnsiTheme="majorHAnsi" w:cstheme="majorHAnsi"/>
        </w:rPr>
        <w:t xml:space="preserve">, </w:t>
      </w:r>
      <w:r w:rsidRPr="0024181C">
        <w:rPr>
          <w:rFonts w:asciiTheme="majorHAnsi" w:hAnsiTheme="majorHAnsi" w:cstheme="majorHAnsi"/>
          <w:u w:val="single"/>
        </w:rPr>
        <w:t xml:space="preserve">interpreted, and </w:t>
      </w:r>
      <w:proofErr w:type="gramStart"/>
      <w:r w:rsidRPr="0024181C">
        <w:rPr>
          <w:rFonts w:asciiTheme="majorHAnsi" w:hAnsiTheme="majorHAnsi" w:cstheme="majorHAnsi"/>
          <w:u w:val="single"/>
        </w:rPr>
        <w:t>critiqued.</w:t>
      </w:r>
      <w:r w:rsidRPr="0024181C">
        <w:rPr>
          <w:rFonts w:asciiTheme="majorHAnsi" w:hAnsiTheme="majorHAnsi" w:cstheme="majorHAnsi"/>
          <w:sz w:val="16"/>
        </w:rPr>
        <w:t>(</w:t>
      </w:r>
      <w:proofErr w:type="gramEnd"/>
      <w:r w:rsidRPr="0024181C">
        <w:rPr>
          <w:rFonts w:asciiTheme="majorHAnsi" w:hAnsiTheme="majorHAnsi" w:cstheme="majorHAnsi"/>
          <w:sz w:val="16"/>
        </w:rPr>
        <w:t xml:space="preserve">57) In other words, </w:t>
      </w:r>
      <w:r w:rsidRPr="0024181C">
        <w:rPr>
          <w:rFonts w:asciiTheme="majorHAnsi" w:hAnsiTheme="majorHAnsi" w:cstheme="majorHAnsi"/>
          <w:u w:val="single"/>
        </w:rPr>
        <w:t xml:space="preserve">human beings generate the simulacra in </w:t>
      </w:r>
      <w:r w:rsidRPr="0024181C">
        <w:rPr>
          <w:rFonts w:asciiTheme="majorHAnsi" w:hAnsiTheme="majorHAnsi" w:cstheme="majorHAnsi"/>
          <w:highlight w:val="cyan"/>
          <w:u w:val="single"/>
        </w:rPr>
        <w:t>specific historical contexts</w:t>
      </w:r>
      <w:r w:rsidRPr="0024181C">
        <w:rPr>
          <w:rFonts w:asciiTheme="majorHAnsi" w:hAnsiTheme="majorHAnsi" w:cstheme="majorHAnsi"/>
          <w:u w:val="single"/>
        </w:rPr>
        <w:t xml:space="preserve"> that </w:t>
      </w:r>
      <w:r w:rsidRPr="0024181C">
        <w:rPr>
          <w:rFonts w:asciiTheme="majorHAnsi" w:hAnsiTheme="majorHAnsi" w:cstheme="majorHAnsi"/>
          <w:highlight w:val="cyan"/>
          <w:u w:val="single"/>
        </w:rPr>
        <w:t xml:space="preserve">are </w:t>
      </w:r>
      <w:r w:rsidRPr="0024181C">
        <w:rPr>
          <w:rStyle w:val="Emphasis"/>
          <w:rFonts w:asciiTheme="majorHAnsi" w:hAnsiTheme="majorHAnsi" w:cstheme="majorHAnsi"/>
          <w:highlight w:val="cyan"/>
        </w:rPr>
        <w:t>subject to interpretation and challenge</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Regardless of how pervasively the media spin our reality, </w:t>
      </w:r>
      <w:r w:rsidRPr="0024181C">
        <w:rPr>
          <w:rStyle w:val="Emphasis"/>
          <w:rFonts w:asciiTheme="majorHAnsi" w:hAnsiTheme="majorHAnsi" w:cstheme="majorHAnsi"/>
          <w:highlight w:val="cyan"/>
        </w:rPr>
        <w:t>real people suffer and</w:t>
      </w:r>
      <w:r w:rsidRPr="0024181C">
        <w:rPr>
          <w:rFonts w:asciiTheme="majorHAnsi" w:hAnsiTheme="majorHAnsi" w:cstheme="majorHAnsi"/>
          <w:sz w:val="16"/>
        </w:rPr>
        <w:t>—</w:t>
      </w:r>
      <w:r w:rsidRPr="0024181C">
        <w:rPr>
          <w:rFonts w:asciiTheme="majorHAnsi" w:hAnsiTheme="majorHAnsi" w:cstheme="majorHAnsi"/>
          <w:u w:val="single"/>
        </w:rPr>
        <w:t>occasionally</w:t>
      </w:r>
      <w:r w:rsidRPr="0024181C">
        <w:rPr>
          <w:rFonts w:asciiTheme="majorHAnsi" w:hAnsiTheme="majorHAnsi" w:cstheme="majorHAnsi"/>
          <w:sz w:val="16"/>
        </w:rPr>
        <w:t xml:space="preserve"> [End Page 259] </w:t>
      </w:r>
      <w:r w:rsidRPr="0024181C">
        <w:rPr>
          <w:rStyle w:val="Emphasis"/>
          <w:rFonts w:asciiTheme="majorHAnsi" w:hAnsiTheme="majorHAnsi" w:cstheme="majorHAnsi"/>
          <w:highlight w:val="cyan"/>
        </w:rPr>
        <w:t>prosper</w:t>
      </w:r>
      <w:r w:rsidRPr="0024181C">
        <w:rPr>
          <w:rFonts w:asciiTheme="majorHAnsi" w:hAnsiTheme="majorHAnsi" w:cstheme="majorHAnsi"/>
          <w:sz w:val="16"/>
        </w:rPr>
        <w:t>—</w:t>
      </w:r>
      <w:r w:rsidRPr="0024181C">
        <w:rPr>
          <w:rFonts w:asciiTheme="majorHAnsi" w:hAnsiTheme="majorHAnsi" w:cstheme="majorHAnsi"/>
          <w:highlight w:val="cyan"/>
          <w:u w:val="single"/>
        </w:rPr>
        <w:t>because of political decisions</w:t>
      </w:r>
      <w:r w:rsidRPr="0024181C">
        <w:rPr>
          <w:rFonts w:asciiTheme="majorHAnsi" w:hAnsiTheme="majorHAnsi" w:cstheme="majorHAnsi"/>
          <w:u w:val="single"/>
        </w:rPr>
        <w:t xml:space="preserve"> made at the local, national, and international level</w:t>
      </w:r>
      <w:r w:rsidRPr="0024181C">
        <w:rPr>
          <w:rFonts w:asciiTheme="majorHAnsi" w:hAnsiTheme="majorHAnsi" w:cstheme="majorHAnsi"/>
          <w:sz w:val="16"/>
        </w:rPr>
        <w:t xml:space="preserve">. </w:t>
      </w:r>
      <w:r w:rsidRPr="0024181C">
        <w:rPr>
          <w:rFonts w:asciiTheme="majorHAnsi" w:hAnsiTheme="majorHAnsi" w:cstheme="majorHAnsi"/>
          <w:highlight w:val="cyan"/>
          <w:u w:val="single"/>
        </w:rPr>
        <w:t>Media images</w:t>
      </w:r>
      <w:r w:rsidRPr="0024181C">
        <w:rPr>
          <w:rFonts w:asciiTheme="majorHAnsi" w:hAnsiTheme="majorHAnsi" w:cstheme="majorHAnsi"/>
          <w:u w:val="single"/>
        </w:rPr>
        <w:t xml:space="preserve"> may overpower us, but they </w:t>
      </w:r>
      <w:r w:rsidRPr="0024181C">
        <w:rPr>
          <w:rStyle w:val="Emphasis"/>
          <w:rFonts w:asciiTheme="majorHAnsi" w:hAnsiTheme="majorHAnsi" w:cstheme="majorHAnsi"/>
          <w:highlight w:val="cyan"/>
        </w:rPr>
        <w:t xml:space="preserve">shouldn’t make us lose sight of the real </w:t>
      </w:r>
      <w:r w:rsidRPr="0024181C">
        <w:rPr>
          <w:rStyle w:val="Emphasis"/>
          <w:rFonts w:asciiTheme="majorHAnsi" w:hAnsiTheme="majorHAnsi" w:cstheme="majorHAnsi"/>
          <w:highlight w:val="cyan"/>
        </w:rPr>
        <w:lastRenderedPageBreak/>
        <w:t>ramifications of political and economic development</w:t>
      </w:r>
      <w:r w:rsidRPr="0024181C">
        <w:rPr>
          <w:rFonts w:asciiTheme="majorHAnsi" w:hAnsiTheme="majorHAnsi" w:cstheme="majorHAnsi"/>
          <w:sz w:val="16"/>
        </w:rPr>
        <w:t xml:space="preserve">. Many critics have suggested that Baudrillard’s chief accomplishment was to serve as an agent provocateur. In an interview with Mike </w:t>
      </w:r>
      <w:proofErr w:type="spellStart"/>
      <w:r w:rsidRPr="0024181C">
        <w:rPr>
          <w:rFonts w:asciiTheme="majorHAnsi" w:hAnsiTheme="majorHAnsi" w:cstheme="majorHAnsi"/>
          <w:sz w:val="16"/>
        </w:rPr>
        <w:t>Gane</w:t>
      </w:r>
      <w:proofErr w:type="spellEnd"/>
      <w:r w:rsidRPr="0024181C">
        <w:rPr>
          <w:rFonts w:asciiTheme="majorHAnsi" w:hAnsiTheme="majorHAnsi" w:cstheme="majorHAnsi"/>
          <w:sz w:val="16"/>
        </w:rPr>
        <w:t xml:space="preserve">, Baudrillard himself saw his method of reflection as “provocative, reversible, [ </w:t>
      </w:r>
      <w:proofErr w:type="gramStart"/>
      <w:r w:rsidRPr="0024181C">
        <w:rPr>
          <w:rFonts w:asciiTheme="majorHAnsi" w:hAnsiTheme="majorHAnsi" w:cstheme="majorHAnsi"/>
          <w:sz w:val="16"/>
        </w:rPr>
        <w:t>. . . ]</w:t>
      </w:r>
      <w:proofErr w:type="gramEnd"/>
      <w:r w:rsidRPr="0024181C">
        <w:rPr>
          <w:rFonts w:asciiTheme="majorHAnsi" w:hAnsiTheme="majorHAnsi" w:cstheme="majorHAnsi"/>
          <w:sz w:val="16"/>
        </w:rPr>
        <w:t xml:space="preserve"> a way of raising things to the ‘</w:t>
      </w:r>
      <w:proofErr w:type="spellStart"/>
      <w:r w:rsidRPr="0024181C">
        <w:rPr>
          <w:rFonts w:asciiTheme="majorHAnsi" w:hAnsiTheme="majorHAnsi" w:cstheme="majorHAnsi"/>
          <w:sz w:val="16"/>
        </w:rPr>
        <w:t>N’th</w:t>
      </w:r>
      <w:proofErr w:type="spellEnd"/>
      <w:r w:rsidRPr="0024181C">
        <w:rPr>
          <w:rFonts w:asciiTheme="majorHAnsi" w:hAnsiTheme="majorHAnsi" w:cstheme="majorHAnsi"/>
          <w:sz w:val="16"/>
        </w:rPr>
        <w:t xml:space="preserve"> power [ . . . ] </w:t>
      </w:r>
      <w:r w:rsidRPr="0024181C">
        <w:rPr>
          <w:rStyle w:val="Emphasis"/>
          <w:rFonts w:asciiTheme="majorHAnsi" w:hAnsiTheme="majorHAnsi" w:cstheme="majorHAnsi"/>
        </w:rPr>
        <w:t>It’s</w:t>
      </w:r>
      <w:r w:rsidRPr="0024181C">
        <w:rPr>
          <w:rStyle w:val="StyleUnderline"/>
          <w:rFonts w:asciiTheme="majorHAnsi" w:hAnsiTheme="majorHAnsi" w:cstheme="majorHAnsi"/>
        </w:rPr>
        <w:t xml:space="preserve"> a bit </w:t>
      </w:r>
      <w:r w:rsidRPr="0024181C">
        <w:rPr>
          <w:rStyle w:val="Emphasis"/>
          <w:rFonts w:asciiTheme="majorHAnsi" w:hAnsiTheme="majorHAnsi" w:cstheme="majorHAnsi"/>
        </w:rPr>
        <w:t>like a theory-fiction</w:t>
      </w:r>
      <w:r w:rsidRPr="0024181C">
        <w:rPr>
          <w:rFonts w:asciiTheme="majorHAnsi" w:hAnsiTheme="majorHAnsi" w:cstheme="majorHAnsi"/>
          <w:sz w:val="16"/>
        </w:rPr>
        <w:t xml:space="preserve">” (Poster 331). </w:t>
      </w:r>
      <w:r w:rsidRPr="0024181C">
        <w:rPr>
          <w:rFonts w:asciiTheme="majorHAnsi" w:hAnsiTheme="majorHAnsi" w:cstheme="majorHAnsi"/>
          <w:u w:val="single"/>
        </w:rPr>
        <w:t>One could argue that this is precisely the function of such novels and short stories as the ones examined here: to provoke us</w:t>
      </w:r>
      <w:r w:rsidRPr="0024181C">
        <w:rPr>
          <w:rFonts w:asciiTheme="majorHAnsi" w:hAnsiTheme="majorHAnsi" w:cstheme="majorHAnsi"/>
          <w:sz w:val="16"/>
        </w:rPr>
        <w:t xml:space="preserve">. </w:t>
      </w:r>
      <w:r w:rsidRPr="0024181C">
        <w:rPr>
          <w:rStyle w:val="Emphasis"/>
          <w:rFonts w:asciiTheme="majorHAnsi" w:hAnsiTheme="majorHAnsi" w:cstheme="majorHAnsi"/>
        </w:rPr>
        <w:t>But to what end?</w:t>
      </w:r>
      <w:r w:rsidRPr="0024181C">
        <w:rPr>
          <w:rFonts w:asciiTheme="majorHAnsi" w:hAnsiTheme="majorHAnsi" w:cstheme="majorHAnsi"/>
          <w:sz w:val="16"/>
        </w:rPr>
        <w:t xml:space="preserve"> </w:t>
      </w:r>
      <w:proofErr w:type="spellStart"/>
      <w:r w:rsidRPr="0024181C">
        <w:rPr>
          <w:rFonts w:asciiTheme="majorHAnsi" w:hAnsiTheme="majorHAnsi" w:cstheme="majorHAnsi"/>
          <w:sz w:val="16"/>
        </w:rPr>
        <w:t>Naters</w:t>
      </w:r>
      <w:proofErr w:type="spellEnd"/>
      <w:r w:rsidRPr="0024181C">
        <w:rPr>
          <w:rFonts w:asciiTheme="majorHAnsi" w:hAnsiTheme="majorHAnsi" w:cstheme="majorHAnsi"/>
          <w:sz w:val="16"/>
        </w:rPr>
        <w:t xml:space="preserve">, </w:t>
      </w:r>
      <w:proofErr w:type="spellStart"/>
      <w:r w:rsidRPr="0024181C">
        <w:rPr>
          <w:rFonts w:asciiTheme="majorHAnsi" w:hAnsiTheme="majorHAnsi" w:cstheme="majorHAnsi"/>
          <w:sz w:val="16"/>
        </w:rPr>
        <w:t>Regener</w:t>
      </w:r>
      <w:proofErr w:type="spellEnd"/>
      <w:r w:rsidRPr="0024181C">
        <w:rPr>
          <w:rFonts w:asciiTheme="majorHAnsi" w:hAnsiTheme="majorHAnsi" w:cstheme="majorHAnsi"/>
          <w:sz w:val="16"/>
        </w:rPr>
        <w:t xml:space="preserve">, and Hermann all write very readable literature, and they challenge us to understand the world of the insipid, self-centered, and myopic characters that they have created. It would indeed be a disservice to the authors to imply that they do not view their own characters with critical distance. Thus, I am not suggesting that they believe their readers should emulate the characters they have created. They have not, however, successfully demonstrated either why we should care about them or—more importantly—what we can learn from them. </w:t>
      </w:r>
    </w:p>
    <w:bookmarkEnd w:id="0"/>
    <w:bookmarkEnd w:id="1"/>
    <w:p w14:paraId="337DD114" w14:textId="77777777" w:rsidR="00AB65E1" w:rsidRPr="00F601E6" w:rsidRDefault="00AB65E1" w:rsidP="00F601E6"/>
    <w:sectPr w:rsidR="00AB65E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21"/>
  </w:num>
  <w:num w:numId="15">
    <w:abstractNumId w:val="31"/>
  </w:num>
  <w:num w:numId="16">
    <w:abstractNumId w:val="25"/>
  </w:num>
  <w:num w:numId="17">
    <w:abstractNumId w:val="16"/>
  </w:num>
  <w:num w:numId="18">
    <w:abstractNumId w:val="15"/>
  </w:num>
  <w:num w:numId="19">
    <w:abstractNumId w:val="12"/>
  </w:num>
  <w:num w:numId="20">
    <w:abstractNumId w:val="33"/>
  </w:num>
  <w:num w:numId="21">
    <w:abstractNumId w:val="17"/>
  </w:num>
  <w:num w:numId="22">
    <w:abstractNumId w:val="26"/>
  </w:num>
  <w:num w:numId="23">
    <w:abstractNumId w:val="11"/>
  </w:num>
  <w:num w:numId="24">
    <w:abstractNumId w:val="30"/>
  </w:num>
  <w:num w:numId="25">
    <w:abstractNumId w:val="20"/>
  </w:num>
  <w:num w:numId="26">
    <w:abstractNumId w:val="14"/>
  </w:num>
  <w:num w:numId="27">
    <w:abstractNumId w:val="28"/>
  </w:num>
  <w:num w:numId="28">
    <w:abstractNumId w:val="22"/>
  </w:num>
  <w:num w:numId="29">
    <w:abstractNumId w:val="23"/>
  </w:num>
  <w:num w:numId="30">
    <w:abstractNumId w:val="32"/>
  </w:num>
  <w:num w:numId="31">
    <w:abstractNumId w:val="29"/>
  </w:num>
  <w:num w:numId="32">
    <w:abstractNumId w:val="19"/>
  </w:num>
  <w:num w:numId="33">
    <w:abstractNumId w:val="24"/>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5D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73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6F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D8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74"/>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30B"/>
    <w:rsid w:val="00803A12"/>
    <w:rsid w:val="00805417"/>
    <w:rsid w:val="0081200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68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5E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6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5F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07E"/>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D5CDB"/>
  <w14:defaultImageDpi w14:val="300"/>
  <w15:docId w15:val="{A45F55AD-2EEA-A241-8223-8488F6133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030B"/>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685D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685D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685D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685D8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0030B"/>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0030B"/>
    <w:pPr>
      <w:keepNext/>
      <w:keepLines/>
      <w:spacing w:before="200" w:after="40"/>
      <w:outlineLvl w:val="5"/>
    </w:pPr>
    <w:rPr>
      <w:b/>
      <w:sz w:val="20"/>
      <w:szCs w:val="20"/>
    </w:rPr>
  </w:style>
  <w:style w:type="character" w:default="1" w:styleId="DefaultParagraphFont">
    <w:name w:val="Default Paragraph Font"/>
    <w:uiPriority w:val="1"/>
    <w:semiHidden/>
    <w:unhideWhenUsed/>
    <w:rsid w:val="00685D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D8E"/>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685D8E"/>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685D8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685D8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685D8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85D8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85D8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85D8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85D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85D8E"/>
    <w:rPr>
      <w:color w:val="auto"/>
      <w:u w:val="none"/>
    </w:rPr>
  </w:style>
  <w:style w:type="paragraph" w:styleId="DocumentMap">
    <w:name w:val="Document Map"/>
    <w:basedOn w:val="Normal"/>
    <w:link w:val="DocumentMapChar"/>
    <w:uiPriority w:val="99"/>
    <w:semiHidden/>
    <w:unhideWhenUsed/>
    <w:rsid w:val="00685D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5D8E"/>
    <w:rPr>
      <w:rFonts w:ascii="Lucida Grande" w:hAnsi="Lucida Grande" w:cs="Lucida Grande"/>
    </w:rPr>
  </w:style>
  <w:style w:type="character" w:customStyle="1" w:styleId="Heading5Char">
    <w:name w:val="Heading 5 Char"/>
    <w:basedOn w:val="DefaultParagraphFont"/>
    <w:link w:val="Heading5"/>
    <w:uiPriority w:val="9"/>
    <w:semiHidden/>
    <w:rsid w:val="0080030B"/>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80030B"/>
    <w:rPr>
      <w:rFonts w:ascii="Calibri" w:hAnsi="Calibri"/>
      <w:b/>
      <w:sz w:val="20"/>
      <w:szCs w:val="20"/>
    </w:rPr>
  </w:style>
  <w:style w:type="paragraph" w:customStyle="1" w:styleId="textbold">
    <w:name w:val="text bold"/>
    <w:basedOn w:val="Normal"/>
    <w:link w:val="Emphasis"/>
    <w:uiPriority w:val="20"/>
    <w:qFormat/>
    <w:rsid w:val="0080030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8003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80030B"/>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11111,Debate Text,No Spacing tnr"/>
    <w:basedOn w:val="Heading1"/>
    <w:autoRedefine/>
    <w:uiPriority w:val="99"/>
    <w:qFormat/>
    <w:rsid w:val="008003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80030B"/>
    <w:rPr>
      <w:vertAlign w:val="superscript"/>
    </w:rPr>
  </w:style>
  <w:style w:type="paragraph" w:styleId="ListParagraph">
    <w:name w:val="List Paragraph"/>
    <w:aliases w:val="6 font,Colorful List - Accent 11"/>
    <w:basedOn w:val="Normal"/>
    <w:uiPriority w:val="99"/>
    <w:unhideWhenUsed/>
    <w:qFormat/>
    <w:rsid w:val="0080030B"/>
    <w:pPr>
      <w:ind w:left="720"/>
      <w:contextualSpacing/>
    </w:pPr>
  </w:style>
  <w:style w:type="paragraph" w:customStyle="1" w:styleId="Emphasis1">
    <w:name w:val="Emphasis1"/>
    <w:basedOn w:val="Normal"/>
    <w:autoRedefine/>
    <w:uiPriority w:val="7"/>
    <w:qFormat/>
    <w:rsid w:val="0080030B"/>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80030B"/>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0030B"/>
    <w:rPr>
      <w:rFonts w:ascii="Times New Roman" w:eastAsia="Times New Roman" w:hAnsi="Times New Roman" w:cs="Times New Roman"/>
      <w:sz w:val="20"/>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80030B"/>
    <w:rPr>
      <w:sz w:val="22"/>
      <w:u w:val="single"/>
    </w:rPr>
  </w:style>
  <w:style w:type="paragraph" w:styleId="Title">
    <w:name w:val="Title"/>
    <w:aliases w:val="title,UNDERLINE,Cites and Cards,Bold Underlined,Block Heading,Read This,Non Read Text,Debate Normal"/>
    <w:basedOn w:val="Normal"/>
    <w:next w:val="Normal"/>
    <w:link w:val="TitleChar"/>
    <w:uiPriority w:val="10"/>
    <w:qFormat/>
    <w:rsid w:val="0080030B"/>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80030B"/>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80030B"/>
    <w:rPr>
      <w:b/>
      <w:bCs/>
    </w:rPr>
  </w:style>
  <w:style w:type="character" w:customStyle="1" w:styleId="css-1sbuyqj">
    <w:name w:val="css-1sbuyqj"/>
    <w:basedOn w:val="DefaultParagraphFont"/>
    <w:rsid w:val="0080030B"/>
  </w:style>
  <w:style w:type="character" w:customStyle="1" w:styleId="HeaderChar">
    <w:name w:val="Header Char"/>
    <w:basedOn w:val="DefaultParagraphFont"/>
    <w:link w:val="Header"/>
    <w:uiPriority w:val="99"/>
    <w:rsid w:val="0080030B"/>
    <w:rPr>
      <w:rFonts w:ascii="Calibri" w:hAnsi="Calibri"/>
      <w:sz w:val="22"/>
    </w:rPr>
  </w:style>
  <w:style w:type="paragraph" w:styleId="Header">
    <w:name w:val="header"/>
    <w:basedOn w:val="Normal"/>
    <w:link w:val="HeaderChar"/>
    <w:uiPriority w:val="99"/>
    <w:unhideWhenUsed/>
    <w:rsid w:val="0080030B"/>
    <w:pPr>
      <w:tabs>
        <w:tab w:val="center" w:pos="4680"/>
        <w:tab w:val="right" w:pos="9360"/>
      </w:tabs>
    </w:pPr>
  </w:style>
  <w:style w:type="character" w:customStyle="1" w:styleId="HeaderChar1">
    <w:name w:val="Header Char1"/>
    <w:basedOn w:val="DefaultParagraphFont"/>
    <w:uiPriority w:val="99"/>
    <w:semiHidden/>
    <w:rsid w:val="0080030B"/>
    <w:rPr>
      <w:rFonts w:ascii="Calibri" w:hAnsi="Calibri"/>
      <w:sz w:val="22"/>
    </w:rPr>
  </w:style>
  <w:style w:type="character" w:customStyle="1" w:styleId="FooterChar">
    <w:name w:val="Footer Char"/>
    <w:basedOn w:val="DefaultParagraphFont"/>
    <w:link w:val="Footer"/>
    <w:uiPriority w:val="99"/>
    <w:rsid w:val="0080030B"/>
    <w:rPr>
      <w:rFonts w:ascii="Calibri" w:hAnsi="Calibri"/>
      <w:sz w:val="22"/>
    </w:rPr>
  </w:style>
  <w:style w:type="paragraph" w:styleId="Footer">
    <w:name w:val="footer"/>
    <w:basedOn w:val="Normal"/>
    <w:link w:val="FooterChar"/>
    <w:uiPriority w:val="99"/>
    <w:unhideWhenUsed/>
    <w:rsid w:val="0080030B"/>
    <w:pPr>
      <w:tabs>
        <w:tab w:val="center" w:pos="4680"/>
        <w:tab w:val="right" w:pos="9360"/>
      </w:tabs>
    </w:pPr>
  </w:style>
  <w:style w:type="character" w:customStyle="1" w:styleId="FooterChar1">
    <w:name w:val="Footer Char1"/>
    <w:basedOn w:val="DefaultParagraphFont"/>
    <w:uiPriority w:val="99"/>
    <w:semiHidden/>
    <w:rsid w:val="0080030B"/>
    <w:rPr>
      <w:rFonts w:ascii="Calibri" w:hAnsi="Calibri"/>
      <w:sz w:val="22"/>
    </w:rPr>
  </w:style>
  <w:style w:type="character" w:customStyle="1" w:styleId="normaltextrun">
    <w:name w:val="normaltextrun"/>
    <w:basedOn w:val="DefaultParagraphFont"/>
    <w:rsid w:val="0080030B"/>
  </w:style>
  <w:style w:type="character" w:customStyle="1" w:styleId="eop">
    <w:name w:val="eop"/>
    <w:basedOn w:val="DefaultParagraphFont"/>
    <w:rsid w:val="0080030B"/>
  </w:style>
  <w:style w:type="character" w:customStyle="1" w:styleId="BodyTextChar">
    <w:name w:val="Body Text Char"/>
    <w:basedOn w:val="DefaultParagraphFont"/>
    <w:link w:val="BodyText"/>
    <w:rsid w:val="0080030B"/>
    <w:rPr>
      <w:rFonts w:ascii="Calibri" w:eastAsia="Calibri" w:hAnsi="Calibri"/>
      <w:sz w:val="22"/>
    </w:rPr>
  </w:style>
  <w:style w:type="paragraph" w:styleId="BodyText">
    <w:name w:val="Body Text"/>
    <w:basedOn w:val="Normal"/>
    <w:link w:val="BodyTextChar"/>
    <w:rsid w:val="0080030B"/>
    <w:pPr>
      <w:spacing w:after="140" w:line="276" w:lineRule="auto"/>
    </w:pPr>
    <w:rPr>
      <w:rFonts w:eastAsia="Calibri"/>
    </w:rPr>
  </w:style>
  <w:style w:type="character" w:customStyle="1" w:styleId="BodyTextChar1">
    <w:name w:val="Body Text Char1"/>
    <w:basedOn w:val="DefaultParagraphFont"/>
    <w:uiPriority w:val="99"/>
    <w:semiHidden/>
    <w:rsid w:val="0080030B"/>
    <w:rPr>
      <w:rFonts w:ascii="Calibri" w:hAnsi="Calibri"/>
      <w:sz w:val="22"/>
    </w:rPr>
  </w:style>
  <w:style w:type="paragraph" w:styleId="FootnoteText">
    <w:name w:val="footnote text"/>
    <w:basedOn w:val="Normal"/>
    <w:link w:val="FootnoteTextChar"/>
    <w:uiPriority w:val="99"/>
    <w:unhideWhenUsed/>
    <w:qFormat/>
    <w:rsid w:val="0080030B"/>
  </w:style>
  <w:style w:type="character" w:customStyle="1" w:styleId="FootnoteTextChar">
    <w:name w:val="Footnote Text Char"/>
    <w:basedOn w:val="DefaultParagraphFont"/>
    <w:link w:val="FootnoteText"/>
    <w:uiPriority w:val="99"/>
    <w:rsid w:val="0080030B"/>
    <w:rPr>
      <w:rFonts w:ascii="Calibri" w:hAnsi="Calibri"/>
      <w:sz w:val="22"/>
    </w:rPr>
  </w:style>
  <w:style w:type="paragraph" w:customStyle="1" w:styleId="UnderlinePara">
    <w:name w:val="Underline Para"/>
    <w:basedOn w:val="Normal"/>
    <w:uiPriority w:val="1"/>
    <w:qFormat/>
    <w:rsid w:val="0080030B"/>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80030B"/>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80030B"/>
    <w:rPr>
      <w:color w:val="5A5A5A" w:themeColor="text1" w:themeTint="A5"/>
      <w:spacing w:val="15"/>
      <w:sz w:val="22"/>
    </w:rPr>
  </w:style>
  <w:style w:type="paragraph" w:customStyle="1" w:styleId="Emphasize">
    <w:name w:val="Emphasize"/>
    <w:basedOn w:val="Normal"/>
    <w:uiPriority w:val="7"/>
    <w:qFormat/>
    <w:rsid w:val="0080030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80030B"/>
    <w:rPr>
      <w:rFonts w:ascii="Calibri" w:hAnsi="Calibri"/>
      <w:sz w:val="20"/>
      <w:szCs w:val="20"/>
    </w:rPr>
  </w:style>
  <w:style w:type="paragraph" w:styleId="CommentText">
    <w:name w:val="annotation text"/>
    <w:basedOn w:val="Normal"/>
    <w:link w:val="CommentTextChar"/>
    <w:uiPriority w:val="99"/>
    <w:semiHidden/>
    <w:unhideWhenUsed/>
    <w:rsid w:val="0080030B"/>
    <w:rPr>
      <w:sz w:val="20"/>
      <w:szCs w:val="20"/>
    </w:rPr>
  </w:style>
  <w:style w:type="character" w:customStyle="1" w:styleId="CommentTextChar1">
    <w:name w:val="Comment Text Char1"/>
    <w:basedOn w:val="DefaultParagraphFont"/>
    <w:uiPriority w:val="99"/>
    <w:semiHidden/>
    <w:rsid w:val="0080030B"/>
    <w:rPr>
      <w:rFonts w:ascii="Calibri" w:hAnsi="Calibri"/>
      <w:sz w:val="20"/>
      <w:szCs w:val="20"/>
    </w:rPr>
  </w:style>
  <w:style w:type="character" w:customStyle="1" w:styleId="CommentSubjectChar">
    <w:name w:val="Comment Subject Char"/>
    <w:basedOn w:val="CommentTextChar"/>
    <w:link w:val="CommentSubject"/>
    <w:uiPriority w:val="99"/>
    <w:semiHidden/>
    <w:rsid w:val="0080030B"/>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80030B"/>
    <w:rPr>
      <w:b/>
      <w:bCs/>
    </w:rPr>
  </w:style>
  <w:style w:type="character" w:customStyle="1" w:styleId="CommentSubjectChar1">
    <w:name w:val="Comment Subject Char1"/>
    <w:basedOn w:val="CommentTextChar1"/>
    <w:uiPriority w:val="99"/>
    <w:semiHidden/>
    <w:rsid w:val="0080030B"/>
    <w:rPr>
      <w:rFonts w:ascii="Calibri" w:hAnsi="Calibri"/>
      <w:b/>
      <w:bCs/>
      <w:sz w:val="20"/>
      <w:szCs w:val="20"/>
    </w:rPr>
  </w:style>
  <w:style w:type="paragraph" w:customStyle="1" w:styleId="paragraph">
    <w:name w:val="paragraph"/>
    <w:basedOn w:val="Normal"/>
    <w:rsid w:val="0080030B"/>
    <w:pPr>
      <w:spacing w:before="100" w:beforeAutospacing="1" w:after="100" w:afterAutospacing="1"/>
    </w:pPr>
  </w:style>
  <w:style w:type="character" w:customStyle="1" w:styleId="spellingerror">
    <w:name w:val="spellingerror"/>
    <w:basedOn w:val="DefaultParagraphFont"/>
    <w:rsid w:val="0080030B"/>
  </w:style>
  <w:style w:type="character" w:customStyle="1" w:styleId="apple-converted-space">
    <w:name w:val="apple-converted-space"/>
    <w:basedOn w:val="DefaultParagraphFont"/>
    <w:rsid w:val="0080030B"/>
  </w:style>
  <w:style w:type="character" w:customStyle="1" w:styleId="styleunderline0">
    <w:name w:val="styleunderline"/>
    <w:basedOn w:val="DefaultParagraphFont"/>
    <w:rsid w:val="0080030B"/>
  </w:style>
  <w:style w:type="character" w:styleId="UnresolvedMention">
    <w:name w:val="Unresolved Mention"/>
    <w:basedOn w:val="DefaultParagraphFont"/>
    <w:uiPriority w:val="99"/>
    <w:semiHidden/>
    <w:unhideWhenUsed/>
    <w:rsid w:val="0080030B"/>
    <w:rPr>
      <w:color w:val="605E5C"/>
      <w:shd w:val="clear" w:color="auto" w:fill="E1DFDD"/>
    </w:rPr>
  </w:style>
  <w:style w:type="paragraph" w:customStyle="1" w:styleId="po-hr-cndek">
    <w:name w:val="po-hr-cn__dek"/>
    <w:basedOn w:val="Normal"/>
    <w:rsid w:val="0080030B"/>
    <w:pPr>
      <w:spacing w:before="100" w:beforeAutospacing="1" w:after="100" w:afterAutospacing="1"/>
    </w:pPr>
  </w:style>
  <w:style w:type="paragraph" w:customStyle="1" w:styleId="po-hr-imdescription">
    <w:name w:val="po-hr-im__description"/>
    <w:basedOn w:val="Normal"/>
    <w:rsid w:val="0080030B"/>
    <w:pPr>
      <w:spacing w:before="100" w:beforeAutospacing="1" w:after="100" w:afterAutospacing="1"/>
    </w:pPr>
  </w:style>
  <w:style w:type="character" w:styleId="HTMLCite">
    <w:name w:val="HTML Cite"/>
    <w:basedOn w:val="DefaultParagraphFont"/>
    <w:uiPriority w:val="99"/>
    <w:semiHidden/>
    <w:unhideWhenUsed/>
    <w:rsid w:val="0080030B"/>
    <w:rPr>
      <w:i/>
      <w:iCs/>
    </w:rPr>
  </w:style>
  <w:style w:type="paragraph" w:customStyle="1" w:styleId="all-the-meta">
    <w:name w:val="all-the-meta"/>
    <w:basedOn w:val="Normal"/>
    <w:rsid w:val="0080030B"/>
    <w:pPr>
      <w:spacing w:before="100" w:beforeAutospacing="1" w:after="100" w:afterAutospacing="1"/>
    </w:pPr>
  </w:style>
  <w:style w:type="character" w:customStyle="1" w:styleId="single-meta-field">
    <w:name w:val="single-meta-field"/>
    <w:basedOn w:val="DefaultParagraphFont"/>
    <w:rsid w:val="0080030B"/>
  </w:style>
  <w:style w:type="character" w:customStyle="1" w:styleId="meta-item">
    <w:name w:val="meta-item"/>
    <w:basedOn w:val="DefaultParagraphFont"/>
    <w:rsid w:val="0080030B"/>
  </w:style>
  <w:style w:type="character" w:customStyle="1" w:styleId="css-1baulvz">
    <w:name w:val="css-1baulvz"/>
    <w:basedOn w:val="DefaultParagraphFont"/>
    <w:rsid w:val="0080030B"/>
  </w:style>
  <w:style w:type="character" w:customStyle="1" w:styleId="css-233int">
    <w:name w:val="css-233int"/>
    <w:basedOn w:val="DefaultParagraphFont"/>
    <w:rsid w:val="0080030B"/>
  </w:style>
  <w:style w:type="paragraph" w:customStyle="1" w:styleId="css-aknsld">
    <w:name w:val="css-aknsld"/>
    <w:basedOn w:val="Normal"/>
    <w:rsid w:val="0080030B"/>
    <w:pPr>
      <w:spacing w:before="100" w:beforeAutospacing="1" w:after="100" w:afterAutospacing="1"/>
    </w:pPr>
  </w:style>
  <w:style w:type="character" w:customStyle="1" w:styleId="byline-prefix">
    <w:name w:val="byline-prefix"/>
    <w:basedOn w:val="DefaultParagraphFont"/>
    <w:rsid w:val="0080030B"/>
  </w:style>
  <w:style w:type="character" w:customStyle="1" w:styleId="herodate">
    <w:name w:val="hero__date"/>
    <w:basedOn w:val="DefaultParagraphFont"/>
    <w:rsid w:val="0080030B"/>
  </w:style>
  <w:style w:type="character" w:customStyle="1" w:styleId="metadatabylineauthor">
    <w:name w:val="metadata__byline__author"/>
    <w:basedOn w:val="DefaultParagraphFont"/>
    <w:rsid w:val="0080030B"/>
  </w:style>
  <w:style w:type="paragraph" w:customStyle="1" w:styleId="update-time">
    <w:name w:val="update-time"/>
    <w:basedOn w:val="Normal"/>
    <w:rsid w:val="0080030B"/>
    <w:pPr>
      <w:spacing w:before="100" w:beforeAutospacing="1" w:after="100" w:afterAutospacing="1"/>
    </w:pPr>
  </w:style>
  <w:style w:type="character" w:customStyle="1" w:styleId="Date1">
    <w:name w:val="Date1"/>
    <w:basedOn w:val="DefaultParagraphFont"/>
    <w:rsid w:val="0080030B"/>
  </w:style>
  <w:style w:type="character" w:customStyle="1" w:styleId="time">
    <w:name w:val="time"/>
    <w:basedOn w:val="DefaultParagraphFont"/>
    <w:rsid w:val="0080030B"/>
  </w:style>
  <w:style w:type="character" w:customStyle="1" w:styleId="posted-on">
    <w:name w:val="posted-on"/>
    <w:basedOn w:val="DefaultParagraphFont"/>
    <w:rsid w:val="0080030B"/>
  </w:style>
  <w:style w:type="character" w:customStyle="1" w:styleId="20ryswvbgmzsohukuppe">
    <w:name w:val="_20ryswvbgmzsohuk_upp_e"/>
    <w:basedOn w:val="DefaultParagraphFont"/>
    <w:rsid w:val="0080030B"/>
  </w:style>
  <w:style w:type="character" w:customStyle="1" w:styleId="article-by">
    <w:name w:val="article-by"/>
    <w:basedOn w:val="DefaultParagraphFont"/>
    <w:rsid w:val="0080030B"/>
  </w:style>
  <w:style w:type="character" w:customStyle="1" w:styleId="article-author-name-item">
    <w:name w:val="article-author-name-item"/>
    <w:basedOn w:val="DefaultParagraphFont"/>
    <w:rsid w:val="0080030B"/>
  </w:style>
  <w:style w:type="paragraph" w:customStyle="1" w:styleId="ssrcss-1q0x1qg-paragraph">
    <w:name w:val="ssrcss-1q0x1qg-paragraph"/>
    <w:basedOn w:val="Normal"/>
    <w:rsid w:val="0080030B"/>
    <w:pPr>
      <w:spacing w:before="100" w:beforeAutospacing="1" w:after="100" w:afterAutospacing="1"/>
    </w:pPr>
  </w:style>
  <w:style w:type="paragraph" w:customStyle="1" w:styleId="css-axufdj">
    <w:name w:val="css-axufdj"/>
    <w:basedOn w:val="Normal"/>
    <w:rsid w:val="0080030B"/>
    <w:pPr>
      <w:spacing w:before="100" w:beforeAutospacing="1" w:after="100" w:afterAutospacing="1"/>
    </w:pPr>
  </w:style>
  <w:style w:type="paragraph" w:customStyle="1" w:styleId="Analytic">
    <w:name w:val="Analytic"/>
    <w:basedOn w:val="Heading4"/>
    <w:link w:val="AnalyticChar"/>
    <w:uiPriority w:val="4"/>
    <w:qFormat/>
    <w:rsid w:val="0080030B"/>
  </w:style>
  <w:style w:type="character" w:customStyle="1" w:styleId="AnalyticChar">
    <w:name w:val="Analytic Char"/>
    <w:basedOn w:val="DefaultParagraphFont"/>
    <w:link w:val="Analytic"/>
    <w:uiPriority w:val="4"/>
    <w:rsid w:val="0080030B"/>
    <w:rPr>
      <w:rFonts w:ascii="Calibri" w:eastAsiaTheme="majorEastAsia" w:hAnsi="Calibri" w:cstheme="majorBidi"/>
      <w:b/>
      <w:bCs/>
      <w:sz w:val="26"/>
      <w:szCs w:val="26"/>
    </w:rPr>
  </w:style>
  <w:style w:type="paragraph" w:styleId="Revision">
    <w:name w:val="Revision"/>
    <w:hidden/>
    <w:uiPriority w:val="99"/>
    <w:semiHidden/>
    <w:rsid w:val="00CE05F5"/>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usiness-standard.com/about/what-is-farm-bills" TargetMode="External"/><Relationship Id="rId21" Type="http://schemas.openxmlformats.org/officeDocument/2006/relationships/hyperlink" Target="https://www.nytimes.com/2020/09/05/world/asia/india-economy-coronavirus.html" TargetMode="External"/><Relationship Id="rId42" Type="http://schemas.openxmlformats.org/officeDocument/2006/relationships/hyperlink" Target="https://www.nytimes.com/2021/10/22/world/asia/india-farmers-protests-modi.html" TargetMode="External"/><Relationship Id="rId47" Type="http://schemas.openxmlformats.org/officeDocument/2006/relationships/hyperlink" Target="https://www.nytimes.com/2020/08/31/world/asia/india-economy-gdp.html" TargetMode="External"/><Relationship Id="rId63" Type="http://schemas.openxmlformats.org/officeDocument/2006/relationships/hyperlink" Target="https://trumpwhitehouse.archives.gov/wp-content/uploads/2017/12/NSS-Final-12-18-2017-0905.pdf" TargetMode="External"/><Relationship Id="rId68" Type="http://schemas.openxmlformats.org/officeDocument/2006/relationships/hyperlink" Target="https://carnegieendowment.org/experts/198" TargetMode="External"/><Relationship Id="rId84" Type="http://schemas.openxmlformats.org/officeDocument/2006/relationships/hyperlink" Target="https://theprint.in/opinion/arnab-goswami-swift-bail-should-be-rule-for-undertrials-not-exception/545301/" TargetMode="External"/><Relationship Id="rId89" Type="http://schemas.openxmlformats.org/officeDocument/2006/relationships/hyperlink" Target="https://economictimes.indiatimes.com/news/politics-and-nation/sc-asks-media-to-publish-official-version-of-corona-developments/articleshow/74919142.cms?from=mdr" TargetMode="External"/><Relationship Id="rId16" Type="http://schemas.openxmlformats.org/officeDocument/2006/relationships/hyperlink" Target="https://www.nytimes.com/2020/06/17/world/asia/india-china-border-clashes.html" TargetMode="External"/><Relationship Id="rId11" Type="http://schemas.openxmlformats.org/officeDocument/2006/relationships/hyperlink" Target="https://www.nytimes.com/2021/01/14/business/economy/biden-stimulus-plan.html" TargetMode="External"/><Relationship Id="rId32" Type="http://schemas.openxmlformats.org/officeDocument/2006/relationships/hyperlink" Target="https://pib.gov.in/PressReleasePage.aspx?PRID=1657657" TargetMode="External"/><Relationship Id="rId37" Type="http://schemas.openxmlformats.org/officeDocument/2006/relationships/hyperlink" Target="https://www.indiaspend.com/why-farmers-are-worried-about-new-laws-its-the-history/" TargetMode="External"/><Relationship Id="rId53" Type="http://schemas.openxmlformats.org/officeDocument/2006/relationships/hyperlink" Target="https://www.bloomberg.com/news/articles/2021-06-27/india-shifts-50-000-troops-to-china-border-in-historic-defense-shift" TargetMode="External"/><Relationship Id="rId58" Type="http://schemas.openxmlformats.org/officeDocument/2006/relationships/hyperlink" Target="https://www.washingtonpost.com/business/why-chinese-and-indian-troops-are-clashing-again/2020/09/11/c5939466-f402-11ea-8025-5d3489768ac8_story.html" TargetMode="External"/><Relationship Id="rId74" Type="http://schemas.openxmlformats.org/officeDocument/2006/relationships/hyperlink" Target="https://www.cnbc.com/2021/07/01/delta-white-house-to-deploy-response-teams-across-us-to-combat-covid-variant.html" TargetMode="External"/><Relationship Id="rId79" Type="http://schemas.openxmlformats.org/officeDocument/2006/relationships/hyperlink" Target="https://freedomhouse.org/country/india/freedom-world/2021" TargetMode="External"/><Relationship Id="rId102" Type="http://schemas.openxmlformats.org/officeDocument/2006/relationships/hyperlink" Target="https://michiganallrise.org/resources/the-danger-of-judicial-activism/" TargetMode="External"/><Relationship Id="rId5" Type="http://schemas.openxmlformats.org/officeDocument/2006/relationships/numbering" Target="numbering.xml"/><Relationship Id="rId90" Type="http://schemas.openxmlformats.org/officeDocument/2006/relationships/hyperlink" Target="https://rsf.org/en/news/surge-harassment-indian-reporters-over-coronavirus-coverage" TargetMode="External"/><Relationship Id="rId95" Type="http://schemas.openxmlformats.org/officeDocument/2006/relationships/hyperlink" Target="https://www.nytimes.com/2021/04/25/business/india-covid19-twitter-facebook.html" TargetMode="External"/><Relationship Id="rId22" Type="http://schemas.openxmlformats.org/officeDocument/2006/relationships/hyperlink" Target="https://www.nytimes.com/2021/01/27/world/asia/india-farmer-protest.html" TargetMode="External"/><Relationship Id="rId27" Type="http://schemas.openxmlformats.org/officeDocument/2006/relationships/hyperlink" Target="https://www.business-standard.com/about/what-is-farm-bills" TargetMode="External"/><Relationship Id="rId43" Type="http://schemas.openxmlformats.org/officeDocument/2006/relationships/hyperlink" Target="https://thewire.in/world/canada-expresses-concern-over-indias-handling-farmers-protests-india-hits-back" TargetMode="External"/><Relationship Id="rId48" Type="http://schemas.openxmlformats.org/officeDocument/2006/relationships/hyperlink" Target="https://pib.gov.in/PressReleasePage.aspx?PRID=1657224" TargetMode="External"/><Relationship Id="rId64" Type="http://schemas.openxmlformats.org/officeDocument/2006/relationships/hyperlink" Target="https://www.whitehouse.gov/briefing-room/statements-releases/2021/03/03/interim-national-security-strategic-guidance/" TargetMode="External"/><Relationship Id="rId69" Type="http://schemas.openxmlformats.org/officeDocument/2006/relationships/hyperlink" Target="https://www.nytimes.com/2020/06/29/world/asia/pakistan-stock-exchange-shooting.html" TargetMode="External"/><Relationship Id="rId80" Type="http://schemas.openxmlformats.org/officeDocument/2006/relationships/hyperlink" Target="https://www.bbc.com/news/world-asia-india-56393944" TargetMode="External"/><Relationship Id="rId85" Type="http://schemas.openxmlformats.org/officeDocument/2006/relationships/hyperlink" Target="https://timesofindia.indiatimes.com/india/5128-uapa-cases-229-sedition-cases-lodged-in-five-years-government/articleshow/81433613.cms" TargetMode="External"/><Relationship Id="rId12" Type="http://schemas.openxmlformats.org/officeDocument/2006/relationships/hyperlink" Target="https://www.nytimes.com/2020/11/27/business/economy/india-economy-covid-19.html" TargetMode="External"/><Relationship Id="rId17" Type="http://schemas.openxmlformats.org/officeDocument/2006/relationships/hyperlink" Target="https://www.nytimes.com/2020/05/16/world/asia/coronavirus-modi-india.html" TargetMode="External"/><Relationship Id="rId33" Type="http://schemas.openxmlformats.org/officeDocument/2006/relationships/hyperlink" Target="http://farmer.gov.in/imagedefault/DFI/DFI%20Volume%201.pdf" TargetMode="External"/><Relationship Id="rId38" Type="http://schemas.openxmlformats.org/officeDocument/2006/relationships/hyperlink" Target="https://www.nytimes.com/2021/10/22/world/asia/india-farmers-protests-modi.html" TargetMode="External"/><Relationship Id="rId59"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103" Type="http://schemas.openxmlformats.org/officeDocument/2006/relationships/hyperlink" Target="https://www.theatlantic.com/ideas/archive/2020/04/why-china-ill-equipped-great-power-rivalry/609364/" TargetMode="External"/><Relationship Id="rId20" Type="http://schemas.openxmlformats.org/officeDocument/2006/relationships/hyperlink" Target="https://www.nytimes.com/2020/09/05/world/asia/india-economy-coronavirus.html" TargetMode="External"/><Relationship Id="rId41" Type="http://schemas.openxmlformats.org/officeDocument/2006/relationships/hyperlink" Target="http://agcensus.nic.in/document/agcen1516/T1_ac_2015_16.pdf" TargetMode="External"/><Relationship Id="rId54" Type="http://schemas.openxmlformats.org/officeDocument/2006/relationships/hyperlink" Target="https://www.bbc.com/news/world-asia-57234024" TargetMode="External"/><Relationship Id="rId62"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70" Type="http://schemas.openxmlformats.org/officeDocument/2006/relationships/hyperlink" Target="https://www.nytimes.com/2020/05/24/world/asia/china-hong-kong-taiwan.html" TargetMode="External"/><Relationship Id="rId75" Type="http://schemas.openxmlformats.org/officeDocument/2006/relationships/hyperlink" Target="https://www.washingtonpost.com/coronavirus/?itid=lk_inline_manual_2" TargetMode="External"/><Relationship Id="rId83" Type="http://schemas.openxmlformats.org/officeDocument/2006/relationships/hyperlink" Target="https://www.cjr.org/special_report/gauri-lankesh-killing.php" TargetMode="External"/><Relationship Id="rId88" Type="http://schemas.openxmlformats.org/officeDocument/2006/relationships/hyperlink" Target="https://oxford.universitypressscholarship.com/view/10.1093/0198283652.001.0001/acprof-9780198283652" TargetMode="External"/><Relationship Id="rId91" Type="http://schemas.openxmlformats.org/officeDocument/2006/relationships/hyperlink" Target="https://rsf.org/en/news/surge-harassment-indian-reporters-over-coronavirus-coverage" TargetMode="External"/><Relationship Id="rId96" Type="http://schemas.openxmlformats.org/officeDocument/2006/relationships/hyperlink" Target="https://scroll.in/latest/993484/up-fir-filed-against-man-who-sought-twitter-help-for-oxygen-for-grandfathe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ytimes.com/2021/01/25/world/asia/india-china-border.html" TargetMode="External"/><Relationship Id="rId23" Type="http://schemas.openxmlformats.org/officeDocument/2006/relationships/hyperlink" Target="https://www.nytimes.com/2021/01/25/world/asia/india-farmers-protests-delhi.html" TargetMode="External"/><Relationship Id="rId28" Type="http://schemas.openxmlformats.org/officeDocument/2006/relationships/hyperlink" Target="https://www.business-standard.com/about/what-is-farm-bills" TargetMode="External"/><Relationship Id="rId36" Type="http://schemas.openxmlformats.org/officeDocument/2006/relationships/hyperlink" Target="https://www.downtoearth.org.in/blog/economy/why-punjab-stands-to-lose-from-farmers-produce-trade-and-commerce-ordinance-72040" TargetMode="External"/><Relationship Id="rId49" Type="http://schemas.openxmlformats.org/officeDocument/2006/relationships/hyperlink" Target="https://pib.gov.in/PressReleasePage.aspx?PRID=1657224" TargetMode="External"/><Relationship Id="rId57" Type="http://schemas.openxmlformats.org/officeDocument/2006/relationships/hyperlink" Target="https://www.tandfonline.com/doi/abs/10.1080/09700160801886314" TargetMode="External"/><Relationship Id="rId10" Type="http://schemas.openxmlformats.org/officeDocument/2006/relationships/hyperlink" Target="https://www.nytimes.com/2020/07/20/world/europe/eu-stimulus-coronavirus.html" TargetMode="External"/><Relationship Id="rId31" Type="http://schemas.openxmlformats.org/officeDocument/2006/relationships/hyperlink" Target="https://www.outlookindia.com/website/story/opinion-farm-bills-a-false-experiment-in-the-name-of-agricultural-freedom/362281" TargetMode="External"/><Relationship Id="rId44" Type="http://schemas.openxmlformats.org/officeDocument/2006/relationships/hyperlink" Target="https://www.nytimes.com/2019/12/22/world/asia/modi-india-citizenship-law.html" TargetMode="External"/><Relationship Id="rId52" Type="http://schemas.openxmlformats.org/officeDocument/2006/relationships/hyperlink" Target="https://www.nytimes.com/interactive/2020/world/asia/india-coronavirus-cases.html" TargetMode="External"/><Relationship Id="rId60" Type="http://schemas.openxmlformats.org/officeDocument/2006/relationships/hyperlink" Target="https://www.orfonline.org/research/eastern-ladakh-the-longer-perspective/" TargetMode="External"/><Relationship Id="rId65" Type="http://schemas.openxmlformats.org/officeDocument/2006/relationships/hyperlink" Target="https://www.nytimes.com/2020/06/17/world/asia/india-china-border-clashes.html" TargetMode="External"/><Relationship Id="rId73" Type="http://schemas.openxmlformats.org/officeDocument/2006/relationships/hyperlink" Target="https://www.washingtonpost.com/politics/2021/07/05/india-has-become-an-electoral-autocracy-its-covid-19-catastrophe-is-no-surprise%20//" TargetMode="External"/><Relationship Id="rId78" Type="http://schemas.openxmlformats.org/officeDocument/2006/relationships/hyperlink" Target="https://press.princeton.edu/books/hardcover/9780691186726/emergency-chronicles" TargetMode="External"/><Relationship Id="rId81" Type="http://schemas.openxmlformats.org/officeDocument/2006/relationships/hyperlink" Target="https://thewire.in/rights/india-modi-anti-national-protest-arrest-sedition-authoritarianism" TargetMode="External"/><Relationship Id="rId86" Type="http://schemas.openxmlformats.org/officeDocument/2006/relationships/hyperlink" Target="https://thewire.in/rights/jail-bail-hearings-court-delhi-riots-elgar-parishad" TargetMode="External"/><Relationship Id="rId94" Type="http://schemas.openxmlformats.org/officeDocument/2006/relationships/hyperlink" Target="https://time.com/5946092/india-internet-rules-impact/" TargetMode="External"/><Relationship Id="rId99" Type="http://schemas.openxmlformats.org/officeDocument/2006/relationships/hyperlink" Target="https://www.latimes.com/opinion/story/2021-05-08/india-covid-pandemic-deaths-narendra-modi" TargetMode="External"/><Relationship Id="rId101" Type="http://schemas.openxmlformats.org/officeDocument/2006/relationships/hyperlink" Target="https://www.scientificamerican.com/article/how-dangerous-is-the-delta-variant-and-will-it-cause-a-covid-surge-in-the-u-s/" TargetMode="External"/><Relationship Id="rId4" Type="http://schemas.openxmlformats.org/officeDocument/2006/relationships/customXml" Target="../customXml/item4.xml"/><Relationship Id="rId9" Type="http://schemas.openxmlformats.org/officeDocument/2006/relationships/hyperlink" Target="https://twitter.com/VijaytaL/status/1461587947904405506" TargetMode="External"/><Relationship Id="rId13" Type="http://schemas.openxmlformats.org/officeDocument/2006/relationships/hyperlink" Target="https://www.nytimes.com/2020/11/27/business/economy/india-economy-covid-19.html" TargetMode="External"/><Relationship Id="rId18" Type="http://schemas.openxmlformats.org/officeDocument/2006/relationships/hyperlink" Target="https://www.nytimes.com/2020/11/09/world/asia/india-bihar-election.html" TargetMode="External"/><Relationship Id="rId39" Type="http://schemas.openxmlformats.org/officeDocument/2006/relationships/hyperlink" Target="https://www.nytimes.com/2020/12/30/world/asia/india-ban-islamic-schools.html" TargetMode="External"/><Relationship Id="rId34" Type="http://schemas.openxmlformats.org/officeDocument/2006/relationships/hyperlink" Target="https://www.indiaspend.com/fear-distrust-behind-punjab-farmers-protests/" TargetMode="External"/><Relationship Id="rId50" Type="http://schemas.openxmlformats.org/officeDocument/2006/relationships/hyperlink" Target="https://pib.gov.in/PressReleasePage.aspx?PRID=1657224" TargetMode="External"/><Relationship Id="rId55" Type="http://schemas.openxmlformats.org/officeDocument/2006/relationships/hyperlink" Target="https://www.reuters.com/article/us-india-china-military-families-insight-idUSKBN2460YB" TargetMode="External"/><Relationship Id="rId76" Type="http://schemas.openxmlformats.org/officeDocument/2006/relationships/hyperlink" Target="https://www.jstor.org/stable/1951731" TargetMode="External"/><Relationship Id="rId97" Type="http://schemas.openxmlformats.org/officeDocument/2006/relationships/hyperlink" Target="https://www.washingtonpost.com/politics/2021/06/02/whats-behind-indias-dramatic-pandemic-surge-heres-one-factor-too-little-competition-parliament/?itid=lk_inline_manual_29" TargetMode="External"/><Relationship Id="rId104"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nytimes.com/2020/05/24/world/asia/china-hong-kong-taiwan.html" TargetMode="External"/><Relationship Id="rId92" Type="http://schemas.openxmlformats.org/officeDocument/2006/relationships/hyperlink" Target="https://thewire.in/media/himachal-pradesh-firs-journalists" TargetMode="External"/><Relationship Id="rId2" Type="http://schemas.openxmlformats.org/officeDocument/2006/relationships/customXml" Target="../customXml/item2.xml"/><Relationship Id="rId29" Type="http://schemas.openxmlformats.org/officeDocument/2006/relationships/hyperlink" Target="https://www.hindustantimes.com/india-news/dilli-chalo-why-angry-farmers-want-to-storm-new-delhi/story-jXPjzqOmTgxralskj1e7HI.html" TargetMode="External"/><Relationship Id="rId24" Type="http://schemas.openxmlformats.org/officeDocument/2006/relationships/hyperlink" Target="https://www.bbc.com/news/world-asia-india-55630394" TargetMode="External"/><Relationship Id="rId40" Type="http://schemas.openxmlformats.org/officeDocument/2006/relationships/hyperlink" Target="https://www.nytimes.com/2021/01/25/world/asia/india-farmers-tractors-delhi.html?referringSource=articleShare" TargetMode="External"/><Relationship Id="rId45" Type="http://schemas.openxmlformats.org/officeDocument/2006/relationships/hyperlink" Target="https://www.nytimes.com/2020/08/31/world/asia/india-economy-gdp.html" TargetMode="External"/><Relationship Id="rId66" Type="http://schemas.openxmlformats.org/officeDocument/2006/relationships/hyperlink" Target="https://www.nytimes.com/2020/05/30/world/asia/india-china-border.html" TargetMode="External"/><Relationship Id="rId87" Type="http://schemas.openxmlformats.org/officeDocument/2006/relationships/hyperlink" Target="https://www.washingtonpost.com/politics/2021/06/02/whats-behind-indias-dramatic-pandemic-surge-heres-one-factor-too-little-competition-parliament/?itid=lk_interstitial_manual_16" TargetMode="External"/><Relationship Id="rId61" Type="http://schemas.openxmlformats.org/officeDocument/2006/relationships/hyperlink" Target="https://www.lowyinstitute.org/publications/crisis-after-crisis-how-ladakh-will-shape-india-s-competition-china" TargetMode="External"/><Relationship Id="rId82" Type="http://schemas.openxmlformats.org/officeDocument/2006/relationships/hyperlink" Target="https://www.nytimes.com/2017/06/05/world/asia/india-ndtv-raids-narendra-modi-prannoy-roy.html" TargetMode="External"/><Relationship Id="rId19" Type="http://schemas.openxmlformats.org/officeDocument/2006/relationships/hyperlink" Target="https://www.nytimes.com/2020/03/25/world/asia/india-lockdown-coronavirus.html" TargetMode="External"/><Relationship Id="rId14" Type="http://schemas.openxmlformats.org/officeDocument/2006/relationships/hyperlink" Target="https://www.nytimes.com/2020/11/27/business/economy/india-economy-covid-19.html" TargetMode="External"/><Relationship Id="rId30" Type="http://schemas.openxmlformats.org/officeDocument/2006/relationships/hyperlink" Target="http://egazette.nic.in/WriteReadData/2020/222040.pdf" TargetMode="External"/><Relationship Id="rId35" Type="http://schemas.openxmlformats.org/officeDocument/2006/relationships/hyperlink" Target="https://farmer.gov.in/mspstatements.aspx" TargetMode="External"/><Relationship Id="rId56" Type="http://schemas.openxmlformats.org/officeDocument/2006/relationships/hyperlink" Target="https://www.reuters.com/article/idINIndia-43780820091108" TargetMode="External"/><Relationship Id="rId77" Type="http://schemas.openxmlformats.org/officeDocument/2006/relationships/hyperlink" Target="https://www.google.com/books/edition/The_Success_of_India_s_Democracy/Io0NsnlRT6sC?hl=en" TargetMode="External"/><Relationship Id="rId100" Type="http://schemas.openxmlformats.org/officeDocument/2006/relationships/hyperlink" Target="https://www.nytimes.com/interactive/2021/05/25/world/asia/india-covid-death-estimates.html" TargetMode="External"/><Relationship Id="rId105"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scroll.in/latest/978619/punjab-records-73883-incidents-of-stubble-burning-highest-in-4-years-amid-farm-laws-protests" TargetMode="External"/><Relationship Id="rId72" Type="http://schemas.openxmlformats.org/officeDocument/2006/relationships/hyperlink" Target="https://www.nytimes.com/2020/05/24/world/asia/china-hong-kong-taiwan.html" TargetMode="External"/><Relationship Id="rId93" Type="http://schemas.openxmlformats.org/officeDocument/2006/relationships/hyperlink" Target="https://www.washingtonpost.com/politics/2020/04/13/millions-people-indias-crowded-slums-cant-keep-each-other-distance-during-pandemic-lockdown/?itid=lk_interstitial_manual_23" TargetMode="External"/><Relationship Id="rId98" Type="http://schemas.openxmlformats.org/officeDocument/2006/relationships/hyperlink" Target="https://www.washingtonpost.com/politics/2020/01/20/india-protesters-are-singing-national-anthem-waving-flag-heres-why-that-matters/?itid=lk_inline_manual_34" TargetMode="External"/><Relationship Id="rId3" Type="http://schemas.openxmlformats.org/officeDocument/2006/relationships/customXml" Target="../customXml/item3.xml"/><Relationship Id="rId25" Type="http://schemas.openxmlformats.org/officeDocument/2006/relationships/hyperlink" Target="https://thewire.in/politics/farm-bills-rajya-sabha-legislative-scrutiny" TargetMode="External"/><Relationship Id="rId46" Type="http://schemas.openxmlformats.org/officeDocument/2006/relationships/hyperlink" Target="https://www.nytimes.com/2020/08/31/world/asia/india-economy-gdp.html" TargetMode="External"/><Relationship Id="rId67" Type="http://schemas.openxmlformats.org/officeDocument/2006/relationships/hyperlink" Target="https://www.nytimes.com/2020/06/17/world/asia/india-china-border-clash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18497</Words>
  <Characters>98220</Characters>
  <Application>Microsoft Office Word</Application>
  <DocSecurity>0</DocSecurity>
  <Lines>1212</Lines>
  <Paragraphs>385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10</cp:revision>
  <dcterms:created xsi:type="dcterms:W3CDTF">2021-11-20T23:05:00Z</dcterms:created>
  <dcterms:modified xsi:type="dcterms:W3CDTF">2021-11-21T00:43:00Z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