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74206" w14:textId="77777777" w:rsidR="009135BE" w:rsidRPr="00642C15" w:rsidRDefault="009135BE" w:rsidP="009135BE">
      <w:pPr>
        <w:pStyle w:val="Heading2"/>
      </w:pPr>
      <w:r>
        <w:t xml:space="preserve">Adv 1 </w:t>
      </w:r>
    </w:p>
    <w:p w14:paraId="1C2C893E" w14:textId="77777777" w:rsidR="009135BE" w:rsidRPr="00642C15" w:rsidRDefault="009135BE" w:rsidP="009135BE">
      <w:pPr>
        <w:pStyle w:val="Heading4"/>
        <w:keepLines w:val="0"/>
      </w:pPr>
      <w:r w:rsidRPr="00642C15">
        <w:t>Indian Farmers are striking against the BJP’s new farm laws.  Three new farm laws strip away needed protections against corporate stockpiling and monopolies.</w:t>
      </w:r>
    </w:p>
    <w:p w14:paraId="7399D7AD" w14:textId="77777777" w:rsidR="009135BE" w:rsidRPr="00642C15" w:rsidRDefault="009135BE" w:rsidP="009135BE">
      <w:r w:rsidRPr="00642C15">
        <w:t xml:space="preserve">Debbie </w:t>
      </w:r>
      <w:r w:rsidRPr="00642C15">
        <w:rPr>
          <w:rStyle w:val="Style13ptBold"/>
        </w:rPr>
        <w:t>Brennan</w:t>
      </w:r>
      <w:r w:rsidRPr="00642C15">
        <w:t xml:space="preserve"> | </w:t>
      </w:r>
      <w:r w:rsidRPr="00642C15">
        <w:rPr>
          <w:rStyle w:val="Style13ptBold"/>
        </w:rPr>
        <w:t>2021</w:t>
      </w:r>
      <w:r w:rsidRPr="00642C15">
        <w:t>-04 | India’s farmers strike for their lives | Freedom Socialist Party | https://socialism.com/fs-article/indias-farmers-strike-for-their-lives/</w:t>
      </w:r>
    </w:p>
    <w:p w14:paraId="6FF404FA" w14:textId="77777777" w:rsidR="009135BE" w:rsidRPr="00642C15" w:rsidRDefault="009135BE" w:rsidP="009135BE">
      <w:pPr>
        <w:rPr>
          <w:rStyle w:val="Emphasis"/>
        </w:rPr>
      </w:pPr>
      <w:r w:rsidRPr="009135BE">
        <w:rPr>
          <w:rStyle w:val="StyleUnderline"/>
        </w:rPr>
        <w:t xml:space="preserve">India’s </w:t>
      </w:r>
      <w:r w:rsidRPr="003B4905">
        <w:rPr>
          <w:rStyle w:val="StyleUnderline"/>
          <w:highlight w:val="cyan"/>
        </w:rPr>
        <w:t>farmers have stood up to water cannons, tear gas and beatings</w:t>
      </w:r>
      <w:r w:rsidRPr="00642C15">
        <w:rPr>
          <w:rStyle w:val="StyleUnderline"/>
        </w:rPr>
        <w:t xml:space="preserve">. They’ve withstood malicious smears, provocateurs, cyber shutdowns, raids and arrest. </w:t>
      </w:r>
      <w:r w:rsidRPr="003B4905">
        <w:rPr>
          <w:rStyle w:val="Emphasis"/>
          <w:highlight w:val="cyan"/>
        </w:rPr>
        <w:t xml:space="preserve">No matter how brutal </w:t>
      </w:r>
      <w:r w:rsidRPr="003B4905">
        <w:rPr>
          <w:rStyle w:val="Emphasis"/>
        </w:rPr>
        <w:t xml:space="preserve">the </w:t>
      </w:r>
      <w:r w:rsidRPr="009135BE">
        <w:rPr>
          <w:rStyle w:val="StyleUnderline"/>
        </w:rPr>
        <w:t>repression by Prime Minister Narendra Modi’s governing far-right Bharatiya Janata Par</w:t>
      </w:r>
      <w:r w:rsidRPr="00642C15">
        <w:rPr>
          <w:rStyle w:val="StyleUnderline"/>
        </w:rPr>
        <w:t>ty</w:t>
      </w:r>
      <w:r w:rsidRPr="00642C15">
        <w:rPr>
          <w:rStyle w:val="Emphasis"/>
        </w:rPr>
        <w:t xml:space="preserve">, </w:t>
      </w:r>
      <w:r w:rsidRPr="003B4905">
        <w:rPr>
          <w:rStyle w:val="Emphasis"/>
        </w:rPr>
        <w:t xml:space="preserve">the </w:t>
      </w:r>
      <w:r w:rsidRPr="003B4905">
        <w:rPr>
          <w:rStyle w:val="Emphasis"/>
          <w:highlight w:val="cyan"/>
        </w:rPr>
        <w:t>farmers</w:t>
      </w:r>
      <w:r w:rsidRPr="003B4905">
        <w:rPr>
          <w:rStyle w:val="Emphasis"/>
        </w:rPr>
        <w:t xml:space="preserve"> are </w:t>
      </w:r>
      <w:r w:rsidRPr="003B4905">
        <w:rPr>
          <w:rStyle w:val="Emphasis"/>
          <w:highlight w:val="cyan"/>
        </w:rPr>
        <w:t>not bucklin</w:t>
      </w:r>
      <w:r w:rsidRPr="00642C15">
        <w:rPr>
          <w:rStyle w:val="Emphasis"/>
        </w:rPr>
        <w:t xml:space="preserve">g. They are </w:t>
      </w:r>
      <w:r w:rsidRPr="004263E4">
        <w:rPr>
          <w:rStyle w:val="Emphasis"/>
          <w:highlight w:val="cyan"/>
        </w:rPr>
        <w:t>striking</w:t>
      </w:r>
      <w:r w:rsidRPr="003B4905">
        <w:rPr>
          <w:rStyle w:val="Emphasis"/>
        </w:rPr>
        <w:t xml:space="preserve"> </w:t>
      </w:r>
      <w:r w:rsidRPr="004263E4">
        <w:rPr>
          <w:rStyle w:val="Emphasis"/>
          <w:highlight w:val="cyan"/>
        </w:rPr>
        <w:t xml:space="preserve">for </w:t>
      </w:r>
      <w:r w:rsidRPr="009135BE">
        <w:rPr>
          <w:rStyle w:val="Emphasis"/>
        </w:rPr>
        <w:t>their</w:t>
      </w:r>
      <w:r w:rsidRPr="003B4905">
        <w:rPr>
          <w:rStyle w:val="Emphasis"/>
        </w:rPr>
        <w:t xml:space="preserve"> very </w:t>
      </w:r>
      <w:r w:rsidRPr="004263E4">
        <w:rPr>
          <w:rStyle w:val="Emphasis"/>
          <w:highlight w:val="cyan"/>
        </w:rPr>
        <w:t>survival</w:t>
      </w:r>
      <w:r w:rsidRPr="00642C15">
        <w:rPr>
          <w:rStyle w:val="Emphasis"/>
        </w:rPr>
        <w:t>.</w:t>
      </w:r>
    </w:p>
    <w:p w14:paraId="7F6FD1D8" w14:textId="77777777" w:rsidR="009135BE" w:rsidRPr="00642C15" w:rsidRDefault="009135BE" w:rsidP="009135BE">
      <w:pPr>
        <w:rPr>
          <w:rStyle w:val="StyleUnderline"/>
        </w:rPr>
      </w:pPr>
      <w:r w:rsidRPr="00642C15">
        <w:rPr>
          <w:rStyle w:val="Emphasis"/>
        </w:rPr>
        <w:t xml:space="preserve">The farmers’ strike has galvanised millions </w:t>
      </w:r>
      <w:r w:rsidRPr="00642C15">
        <w:rPr>
          <w:rStyle w:val="StyleUnderline"/>
        </w:rPr>
        <w:t>since it began in November 2020. From Peoples World to Consortium News, it is reported to be the largest in world history. Solidarity rallies and actions have occurred across Australia, the United States, Canada and Europe.</w:t>
      </w:r>
    </w:p>
    <w:p w14:paraId="7FD24260" w14:textId="77777777" w:rsidR="009135BE" w:rsidRPr="00642C15" w:rsidRDefault="009135BE" w:rsidP="009135BE">
      <w:r w:rsidRPr="00642C15">
        <w:t>Setting off this avalanche was the passage of three farm laws in late September. The new laws override 50 years of rules that regulated the distribution of food produced in the fertile states of Punjab and Haryana and protected farmers’ incomes from the vagaries of the market.</w:t>
      </w:r>
    </w:p>
    <w:p w14:paraId="40496745" w14:textId="77777777" w:rsidR="009135BE" w:rsidRPr="00642C15" w:rsidRDefault="009135BE" w:rsidP="009135BE">
      <w:pPr>
        <w:rPr>
          <w:rStyle w:val="StyleUnderline"/>
        </w:rPr>
      </w:pPr>
      <w:r w:rsidRPr="00642C15">
        <w:rPr>
          <w:rStyle w:val="Emphasis"/>
        </w:rPr>
        <w:t>More than half of India’s workforce is engaged in agriculture,</w:t>
      </w:r>
      <w:r w:rsidRPr="00642C15">
        <w:rPr>
          <w:rStyle w:val="StyleUnderline"/>
        </w:rPr>
        <w:t xml:space="preserve"> and approximately 70% of rural households depend on farming for their main income. Yet 86% own less than two hectares (five acres).</w:t>
      </w:r>
    </w:p>
    <w:p w14:paraId="5B0B886C" w14:textId="77777777" w:rsidR="009135BE" w:rsidRPr="00642C15" w:rsidRDefault="009135BE" w:rsidP="009135BE">
      <w:pPr>
        <w:rPr>
          <w:rStyle w:val="StyleUnderline"/>
        </w:rPr>
      </w:pPr>
      <w:r w:rsidRPr="003B4905">
        <w:rPr>
          <w:rStyle w:val="Emphasis"/>
        </w:rPr>
        <w:t xml:space="preserve">The </w:t>
      </w:r>
      <w:r w:rsidRPr="003B4905">
        <w:rPr>
          <w:rStyle w:val="Emphasis"/>
          <w:highlight w:val="cyan"/>
        </w:rPr>
        <w:t>three new laws strip away needed protections</w:t>
      </w:r>
      <w:r w:rsidRPr="00642C15">
        <w:rPr>
          <w:rStyle w:val="StyleUnderline"/>
        </w:rPr>
        <w:t xml:space="preserve">. They </w:t>
      </w:r>
      <w:r w:rsidRPr="009135BE">
        <w:rPr>
          <w:rStyle w:val="StyleUnderline"/>
        </w:rPr>
        <w:t>allow corporations to buy crops at market prices, stockpile mass quantities when prices are low, and engage in contract farming,</w:t>
      </w:r>
      <w:r w:rsidRPr="00642C15">
        <w:rPr>
          <w:rStyle w:val="StyleUnderline"/>
        </w:rPr>
        <w:t xml:space="preserve"> in which farmers will have no legal redress. </w:t>
      </w:r>
      <w:r w:rsidRPr="003B4905">
        <w:rPr>
          <w:rStyle w:val="StyleUnderline"/>
        </w:rPr>
        <w:t xml:space="preserve">India’s </w:t>
      </w:r>
      <w:r w:rsidRPr="003B4905">
        <w:rPr>
          <w:rStyle w:val="StyleUnderline"/>
          <w:highlight w:val="cyan"/>
        </w:rPr>
        <w:t>food supply</w:t>
      </w:r>
      <w:r w:rsidRPr="00642C15">
        <w:rPr>
          <w:rStyle w:val="StyleUnderline"/>
        </w:rPr>
        <w:t xml:space="preserve">, from seed cultivation to marketing, will be </w:t>
      </w:r>
      <w:r w:rsidRPr="003B4905">
        <w:rPr>
          <w:rStyle w:val="StyleUnderline"/>
          <w:highlight w:val="cyan"/>
        </w:rPr>
        <w:t>controlled by monopolie</w:t>
      </w:r>
      <w:r w:rsidRPr="00642C15">
        <w:rPr>
          <w:rStyle w:val="StyleUnderline"/>
        </w:rPr>
        <w:t>s. The new laws also end the government’s purchase from farmers for its subsidised food distribution to the poor.</w:t>
      </w:r>
    </w:p>
    <w:p w14:paraId="647D8693" w14:textId="77777777" w:rsidR="009135BE" w:rsidRPr="00642C15" w:rsidRDefault="009135BE" w:rsidP="009135BE">
      <w:r w:rsidRPr="00642C15">
        <w:t>As Parliament voted through the bills, India was reeling from Covid’s destruction, ranking second to the United States in infections and deaths. Modi’s business-serving measures worsened India’s widespread poverty, hunger and malnutrition. India has one-third of the world’s malnourished children.</w:t>
      </w:r>
    </w:p>
    <w:p w14:paraId="3EA0B275" w14:textId="77777777" w:rsidR="009135BE" w:rsidRPr="00642C15" w:rsidRDefault="009135BE" w:rsidP="009135BE">
      <w:pPr>
        <w:rPr>
          <w:rStyle w:val="StyleUnderline"/>
        </w:rPr>
      </w:pPr>
      <w:r w:rsidRPr="00642C15">
        <w:rPr>
          <w:rStyle w:val="StyleUnderline"/>
        </w:rPr>
        <w:t>Neoliberal feeding frenzy countered. For over 30 years, under the neoliberal whip of the World Bank and International Monetary Fund, Indian governments have been deregulating agriculture and industry — throwing farmers into debt and kicking millions off their lands. Since the late 1990s, more than 300,000 farmers have committed suicide, at least 10,000 since 2019.</w:t>
      </w:r>
    </w:p>
    <w:p w14:paraId="35EB126A" w14:textId="77777777" w:rsidR="009135BE" w:rsidRPr="00642C15" w:rsidRDefault="009135BE" w:rsidP="009135BE">
      <w:pPr>
        <w:rPr>
          <w:rStyle w:val="StyleUnderline"/>
        </w:rPr>
      </w:pPr>
      <w:r w:rsidRPr="00642C15">
        <w:rPr>
          <w:rStyle w:val="StyleUnderline"/>
        </w:rPr>
        <w:t xml:space="preserve">Three days after the farm bills’ passage, the parliament enacted labour codes that free up employers’ capacity to exploit and sack workers and further restrict workers’ </w:t>
      </w:r>
      <w:r w:rsidRPr="00642C15">
        <w:rPr>
          <w:rStyle w:val="Emphasis"/>
        </w:rPr>
        <w:t>right to strike.</w:t>
      </w:r>
    </w:p>
    <w:p w14:paraId="162E332B" w14:textId="77777777" w:rsidR="009135BE" w:rsidRPr="00642C15" w:rsidRDefault="009135BE" w:rsidP="009135BE">
      <w:pPr>
        <w:rPr>
          <w:u w:val="single"/>
        </w:rPr>
      </w:pPr>
      <w:r w:rsidRPr="00642C15">
        <w:rPr>
          <w:rStyle w:val="StyleUnderline"/>
        </w:rPr>
        <w:t xml:space="preserve">Modi has been promoting India to corporate investors as both a potentially lucrative agrarian market and a </w:t>
      </w:r>
      <w:r w:rsidRPr="00642C15">
        <w:rPr>
          <w:rStyle w:val="Emphasis"/>
        </w:rPr>
        <w:t>replacement of China</w:t>
      </w:r>
      <w:r w:rsidRPr="00642C15">
        <w:rPr>
          <w:rStyle w:val="StyleUnderline"/>
        </w:rPr>
        <w:t xml:space="preserve"> as the global manufacturer.</w:t>
      </w:r>
      <w:r w:rsidRPr="00642C15">
        <w:t xml:space="preserve"> But he didn’t count on the tenacity of the Indian people.</w:t>
      </w:r>
    </w:p>
    <w:p w14:paraId="056DB71D" w14:textId="77777777" w:rsidR="009135BE" w:rsidRPr="00642C15" w:rsidRDefault="009135BE" w:rsidP="009135BE">
      <w:pPr>
        <w:rPr>
          <w:rStyle w:val="StyleUnderline"/>
        </w:rPr>
      </w:pPr>
      <w:r w:rsidRPr="00642C15">
        <w:rPr>
          <w:rStyle w:val="Emphasis"/>
        </w:rPr>
        <w:t xml:space="preserve">On Nov. 26, as </w:t>
      </w:r>
      <w:r w:rsidRPr="003B4905">
        <w:rPr>
          <w:rStyle w:val="Emphasis"/>
          <w:highlight w:val="cyan"/>
        </w:rPr>
        <w:t xml:space="preserve">millions </w:t>
      </w:r>
      <w:r w:rsidRPr="009135BE">
        <w:rPr>
          <w:rStyle w:val="Emphasis"/>
        </w:rPr>
        <w:t xml:space="preserve">of striking farmers </w:t>
      </w:r>
      <w:r w:rsidRPr="003B4905">
        <w:rPr>
          <w:rStyle w:val="Emphasis"/>
          <w:highlight w:val="cyan"/>
        </w:rPr>
        <w:t>converged on Delhi</w:t>
      </w:r>
      <w:r w:rsidRPr="00642C15">
        <w:rPr>
          <w:rStyle w:val="StyleUnderline"/>
        </w:rPr>
        <w:t xml:space="preserve">, India’s capital, </w:t>
      </w:r>
      <w:r w:rsidRPr="003B4905">
        <w:rPr>
          <w:rStyle w:val="StyleUnderline"/>
          <w:highlight w:val="cyan"/>
        </w:rPr>
        <w:t xml:space="preserve">workers across all </w:t>
      </w:r>
      <w:r w:rsidRPr="009135BE">
        <w:rPr>
          <w:rStyle w:val="StyleUnderline"/>
        </w:rPr>
        <w:t xml:space="preserve">industrial </w:t>
      </w:r>
      <w:r w:rsidRPr="003B4905">
        <w:rPr>
          <w:rStyle w:val="StyleUnderline"/>
          <w:highlight w:val="cyan"/>
        </w:rPr>
        <w:t>sectors</w:t>
      </w:r>
      <w:r w:rsidRPr="00642C15">
        <w:rPr>
          <w:rStyle w:val="StyleUnderline"/>
        </w:rPr>
        <w:t xml:space="preserve"> joined them — from banks and transport, steel mills and power plants, postal and health services and more. Throughout the country, 250 million </w:t>
      </w:r>
      <w:r w:rsidRPr="003B4905">
        <w:rPr>
          <w:rStyle w:val="StyleUnderline"/>
          <w:highlight w:val="cyan"/>
        </w:rPr>
        <w:t xml:space="preserve">protested, picketed and shut down </w:t>
      </w:r>
      <w:r w:rsidRPr="009135BE">
        <w:rPr>
          <w:rStyle w:val="StyleUnderline"/>
        </w:rPr>
        <w:t xml:space="preserve">major </w:t>
      </w:r>
      <w:r w:rsidRPr="003B4905">
        <w:rPr>
          <w:rStyle w:val="StyleUnderline"/>
          <w:highlight w:val="cyan"/>
        </w:rPr>
        <w:t>industrial centres</w:t>
      </w:r>
      <w:r w:rsidRPr="00642C15">
        <w:rPr>
          <w:rStyle w:val="StyleUnderline"/>
        </w:rPr>
        <w:t>. They sat across railway tracks and blockaded highways. Transport, banking and business came to a halt.</w:t>
      </w:r>
    </w:p>
    <w:p w14:paraId="5D1699BE" w14:textId="77777777" w:rsidR="009135BE" w:rsidRPr="00642C15" w:rsidRDefault="009135BE" w:rsidP="009135BE">
      <w:r w:rsidRPr="00642C15">
        <w:rPr>
          <w:rStyle w:val="StyleUnderline"/>
        </w:rPr>
        <w:t xml:space="preserve">Trade Unions had been protesting Modi’s labour and privatisation agenda throughout 2020 with multiple, massive one-day strikes. Since October, national strikes have incorporated the call for the farm laws’ repeal under the slogan, “Long live labour-farmer unity.” Workers’ solidarity goes beyond official union statements and stoppages. </w:t>
      </w:r>
      <w:r w:rsidRPr="00642C15">
        <w:t>Their presence is felt, from the farmers’ encampments on Delhi’s outskirts to the ongoing protests in the capital and major cities across the country.</w:t>
      </w:r>
    </w:p>
    <w:p w14:paraId="4714EF6E" w14:textId="77777777" w:rsidR="009135BE" w:rsidRPr="00642C15" w:rsidRDefault="009135BE" w:rsidP="009135BE">
      <w:pPr>
        <w:pStyle w:val="Heading4"/>
        <w:keepLines w:val="0"/>
      </w:pPr>
      <w:r>
        <w:t>The government has used p</w:t>
      </w:r>
      <w:r w:rsidRPr="00642C15">
        <w:t>aramilitary forces</w:t>
      </w:r>
      <w:r>
        <w:t xml:space="preserve">, sealed borders, and </w:t>
      </w:r>
      <w:r w:rsidRPr="00642C15">
        <w:t>preventively</w:t>
      </w:r>
      <w:r>
        <w:t xml:space="preserve"> arrests several dozens to repress these strikes.  But the protests have rattled the government and they are starting to buckle under pressure.</w:t>
      </w:r>
    </w:p>
    <w:p w14:paraId="09322DE6" w14:textId="77777777" w:rsidR="009135BE" w:rsidRPr="00642C15" w:rsidRDefault="009135BE" w:rsidP="009135BE">
      <w:r w:rsidRPr="00642C15">
        <w:t xml:space="preserve">Wasantha </w:t>
      </w:r>
      <w:r w:rsidRPr="00642C15">
        <w:rPr>
          <w:rStyle w:val="Style13ptBold"/>
        </w:rPr>
        <w:t>Rupasinghe and</w:t>
      </w:r>
      <w:r w:rsidRPr="00642C15">
        <w:t xml:space="preserve"> Keith </w:t>
      </w:r>
      <w:r w:rsidRPr="00642C15">
        <w:rPr>
          <w:rStyle w:val="Style13ptBold"/>
        </w:rPr>
        <w:t xml:space="preserve">Jones </w:t>
      </w:r>
      <w:r w:rsidRPr="00642C15">
        <w:t>| 2020-</w:t>
      </w:r>
      <w:r w:rsidRPr="00642C15">
        <w:rPr>
          <w:rStyle w:val="Style13ptBold"/>
        </w:rPr>
        <w:t>12-01</w:t>
      </w:r>
      <w:r w:rsidRPr="00642C15">
        <w:t xml:space="preserve"> | Mass farmer protest rattles India’s far-right BJP government | World Socialist Website | https://www.wsws.org/en/articles/2020/12/02/farm-d02.html</w:t>
      </w:r>
    </w:p>
    <w:p w14:paraId="65178959" w14:textId="77777777" w:rsidR="009135BE" w:rsidRPr="00642C15" w:rsidRDefault="009135BE" w:rsidP="009135BE">
      <w:pPr>
        <w:rPr>
          <w:rStyle w:val="StyleUnderline"/>
        </w:rPr>
      </w:pPr>
      <w:r w:rsidRPr="00642C15">
        <w:rPr>
          <w:rStyle w:val="StyleUnderline"/>
        </w:rPr>
        <w:t xml:space="preserve">An </w:t>
      </w:r>
      <w:r w:rsidRPr="003B4905">
        <w:rPr>
          <w:rStyle w:val="StyleUnderline"/>
          <w:highlight w:val="cyan"/>
        </w:rPr>
        <w:t>agitation by farmers</w:t>
      </w:r>
      <w:r w:rsidRPr="00642C15">
        <w:rPr>
          <w:rStyle w:val="StyleUnderline"/>
        </w:rPr>
        <w:t xml:space="preserve"> demanding the repeal of recently adopted agrarian “reform” legislation has become </w:t>
      </w:r>
      <w:r w:rsidRPr="003B4905">
        <w:rPr>
          <w:rStyle w:val="StyleUnderline"/>
          <w:highlight w:val="cyan"/>
        </w:rPr>
        <w:t xml:space="preserve">a </w:t>
      </w:r>
      <w:r w:rsidRPr="003B4905">
        <w:rPr>
          <w:rStyle w:val="Emphasis"/>
          <w:highlight w:val="cyan"/>
        </w:rPr>
        <w:t>major political crisis</w:t>
      </w:r>
      <w:r w:rsidRPr="00642C15">
        <w:rPr>
          <w:rStyle w:val="StyleUnderline"/>
        </w:rPr>
        <w:t xml:space="preserve"> for India’s far-right Bharatiya Janata Party (BJP) government.</w:t>
      </w:r>
    </w:p>
    <w:p w14:paraId="52FD0F65" w14:textId="77777777" w:rsidR="009135BE" w:rsidRPr="00642C15" w:rsidRDefault="009135BE" w:rsidP="009135BE">
      <w:r w:rsidRPr="003B4905">
        <w:rPr>
          <w:rStyle w:val="Emphasis"/>
          <w:highlight w:val="cyan"/>
        </w:rPr>
        <w:t xml:space="preserve">Tens of thousands </w:t>
      </w:r>
      <w:r w:rsidRPr="00AD4568">
        <w:rPr>
          <w:rStyle w:val="Emphasis"/>
        </w:rPr>
        <w:t>of farmers</w:t>
      </w:r>
      <w:r w:rsidRPr="00642C15">
        <w:rPr>
          <w:rStyle w:val="Emphasis"/>
        </w:rPr>
        <w:t xml:space="preserve"> who </w:t>
      </w:r>
      <w:r w:rsidRPr="003B4905">
        <w:rPr>
          <w:rStyle w:val="Emphasis"/>
          <w:highlight w:val="cyan"/>
        </w:rPr>
        <w:t>police</w:t>
      </w:r>
      <w:r w:rsidRPr="00642C15">
        <w:rPr>
          <w:rStyle w:val="Emphasis"/>
        </w:rPr>
        <w:t xml:space="preserve"> had </w:t>
      </w:r>
      <w:r w:rsidRPr="003B4905">
        <w:rPr>
          <w:rStyle w:val="Emphasis"/>
          <w:highlight w:val="cyan"/>
        </w:rPr>
        <w:t xml:space="preserve">blocked from </w:t>
      </w:r>
      <w:r w:rsidRPr="003B4905">
        <w:rPr>
          <w:rStyle w:val="Emphasis"/>
        </w:rPr>
        <w:t>entering</w:t>
      </w:r>
      <w:r w:rsidRPr="00642C15">
        <w:rPr>
          <w:rStyle w:val="Emphasis"/>
        </w:rPr>
        <w:t xml:space="preserve"> the </w:t>
      </w:r>
      <w:r w:rsidRPr="003B4905">
        <w:rPr>
          <w:rStyle w:val="Emphasis"/>
          <w:highlight w:val="cyan"/>
        </w:rPr>
        <w:t>Delhi</w:t>
      </w:r>
      <w:r w:rsidRPr="00642C15">
        <w:rPr>
          <w:rStyle w:val="Emphasis"/>
        </w:rPr>
        <w:t xml:space="preserve"> National Capital Territory</w:t>
      </w:r>
      <w:r w:rsidRPr="00642C15">
        <w:rPr>
          <w:rStyle w:val="StyleUnderline"/>
        </w:rPr>
        <w:t xml:space="preserve"> and bringing their demands to the seat of India’s government late last week have been encamped at Delhi’s borders for the past six days.</w:t>
      </w:r>
      <w:r w:rsidRPr="00642C15">
        <w:t xml:space="preserve"> Their tractors and trucks are blocking several major roads into Delhi from the neighbouring states of Haryana and Uttar Pradesh, and the farmers have vowed to remain until their demands are met.</w:t>
      </w:r>
    </w:p>
    <w:p w14:paraId="51447D64" w14:textId="77777777" w:rsidR="009135BE" w:rsidRPr="00642C15" w:rsidRDefault="009135BE" w:rsidP="009135BE">
      <w:r w:rsidRPr="00642C15">
        <w:rPr>
          <w:rStyle w:val="StyleUnderline"/>
        </w:rPr>
        <w:t xml:space="preserve">The farmers are protesting three laws that Prime Minister Narendra Modi and his BJP rushed through parliament in September, at the same time as they were attacking workers’ </w:t>
      </w:r>
      <w:r w:rsidRPr="00642C15">
        <w:rPr>
          <w:rStyle w:val="Emphasis"/>
        </w:rPr>
        <w:t>right to strike</w:t>
      </w:r>
      <w:r w:rsidRPr="00642C15">
        <w:rPr>
          <w:rStyle w:val="StyleUnderline"/>
        </w:rPr>
        <w:t xml:space="preserve"> and gutting restrictions on plant closures and mass layoffs.</w:t>
      </w:r>
      <w:r w:rsidRPr="00642C15">
        <w:t xml:space="preserve"> Long demanded by big business, the IMF and World Bank, the BJP’s agrarian “reform” laws are aimed at strengthening the power of agri-business at the expense of farmers and consumers. They promote contract farming, undermine the government-regulated system of agricultural markets (known as mandis), and will open the door, farmers fear, to abolishing the Minimum Support Price for certain basic commodities.</w:t>
      </w:r>
    </w:p>
    <w:p w14:paraId="4B8B4E27" w14:textId="77777777" w:rsidR="009135BE" w:rsidRPr="00642C15" w:rsidRDefault="009135BE" w:rsidP="009135BE">
      <w:r w:rsidRPr="00642C15">
        <w:t>The farmers are also demanding the government abandon its proposed Electricity Bill 2020, which would eliminate or greatly reduce subsidized power rates for farmers.</w:t>
      </w:r>
    </w:p>
    <w:p w14:paraId="3A420C6E" w14:textId="77777777" w:rsidR="009135BE" w:rsidRPr="00642C15" w:rsidRDefault="009135BE" w:rsidP="009135BE">
      <w:pPr>
        <w:rPr>
          <w:rStyle w:val="StyleUnderline"/>
        </w:rPr>
      </w:pPr>
      <w:r w:rsidRPr="00642C15">
        <w:rPr>
          <w:rStyle w:val="StyleUnderline"/>
        </w:rPr>
        <w:t xml:space="preserve">The Narendra Modi-led national </w:t>
      </w:r>
      <w:r w:rsidRPr="003B4905">
        <w:rPr>
          <w:rStyle w:val="StyleUnderline"/>
          <w:highlight w:val="cyan"/>
        </w:rPr>
        <w:t xml:space="preserve">government </w:t>
      </w:r>
      <w:r w:rsidRPr="003B4905">
        <w:rPr>
          <w:rStyle w:val="StyleUnderline"/>
        </w:rPr>
        <w:t>orchestrated</w:t>
      </w:r>
      <w:r w:rsidRPr="00642C15">
        <w:rPr>
          <w:rStyle w:val="StyleUnderline"/>
        </w:rPr>
        <w:t xml:space="preserve"> a </w:t>
      </w:r>
      <w:r w:rsidRPr="003B4905">
        <w:rPr>
          <w:rStyle w:val="Emphasis"/>
          <w:highlight w:val="cyan"/>
        </w:rPr>
        <w:t>massive security operation</w:t>
      </w:r>
      <w:r w:rsidRPr="00642C15">
        <w:rPr>
          <w:rStyle w:val="StyleUnderline"/>
        </w:rPr>
        <w:t xml:space="preserve"> last week to prevent the farmers </w:t>
      </w:r>
      <w:r w:rsidRPr="003B4905">
        <w:rPr>
          <w:rStyle w:val="StyleUnderline"/>
          <w:highlight w:val="cyan"/>
        </w:rPr>
        <w:t>from bringing their protest to India’s capital</w:t>
      </w:r>
      <w:r w:rsidRPr="00642C15">
        <w:rPr>
          <w:rStyle w:val="StyleUnderline"/>
        </w:rPr>
        <w:t xml:space="preserve"> and largest city and, if possible, from ever reaching Delhi’s borders.</w:t>
      </w:r>
    </w:p>
    <w:p w14:paraId="12E39EC5" w14:textId="77777777" w:rsidR="009135BE" w:rsidRPr="00642C15" w:rsidRDefault="009135BE" w:rsidP="009135BE">
      <w:pPr>
        <w:rPr>
          <w:rStyle w:val="StyleUnderline"/>
        </w:rPr>
      </w:pPr>
      <w:r w:rsidRPr="00642C15">
        <w:rPr>
          <w:rStyle w:val="StyleUnderline"/>
        </w:rPr>
        <w:t>The BJP state government of Uttar Pradesh and the nearby BJP-ruled state of Madhya Pradesh d</w:t>
      </w:r>
      <w:r w:rsidRPr="003B4905">
        <w:rPr>
          <w:rStyle w:val="StyleUnderline"/>
          <w:highlight w:val="cyan"/>
        </w:rPr>
        <w:t xml:space="preserve">eployed </w:t>
      </w:r>
      <w:r w:rsidRPr="003B4905">
        <w:rPr>
          <w:rStyle w:val="Emphasis"/>
          <w:highlight w:val="cyan"/>
        </w:rPr>
        <w:t>paramilitary forces</w:t>
      </w:r>
      <w:r w:rsidRPr="003B4905">
        <w:rPr>
          <w:rStyle w:val="StyleUnderline"/>
          <w:highlight w:val="cyan"/>
        </w:rPr>
        <w:t xml:space="preserve"> to block convoys of</w:t>
      </w:r>
      <w:r w:rsidRPr="00642C15">
        <w:rPr>
          <w:rStyle w:val="StyleUnderline"/>
        </w:rPr>
        <w:t xml:space="preserve"> protesting </w:t>
      </w:r>
      <w:r w:rsidRPr="003B4905">
        <w:rPr>
          <w:rStyle w:val="StyleUnderline"/>
          <w:highlight w:val="cyan"/>
        </w:rPr>
        <w:t>farmers</w:t>
      </w:r>
      <w:r w:rsidRPr="00642C15">
        <w:rPr>
          <w:rStyle w:val="StyleUnderline"/>
        </w:rPr>
        <w:t xml:space="preserve"> from approaching the capital. In Haryana, which borders Delhi to the south, west, and north, the BJP-led government was even more aggressive. Haryana Chief Minister Manohar Lal Khattar </w:t>
      </w:r>
      <w:r w:rsidRPr="003B4905">
        <w:rPr>
          <w:rStyle w:val="StyleUnderline"/>
          <w:highlight w:val="cyan"/>
        </w:rPr>
        <w:t xml:space="preserve">ordered </w:t>
      </w:r>
      <w:r w:rsidRPr="003B4905">
        <w:rPr>
          <w:rStyle w:val="StyleUnderline"/>
        </w:rPr>
        <w:t xml:space="preserve">the </w:t>
      </w:r>
      <w:r w:rsidRPr="003B4905">
        <w:rPr>
          <w:rStyle w:val="StyleUnderline"/>
          <w:highlight w:val="cyan"/>
        </w:rPr>
        <w:t>state’s border</w:t>
      </w:r>
      <w:r w:rsidRPr="00642C15">
        <w:rPr>
          <w:rStyle w:val="StyleUnderline"/>
        </w:rPr>
        <w:t xml:space="preserve"> with Punjab, one of the principal centres of the protest movement, </w:t>
      </w:r>
      <w:r w:rsidRPr="003B4905">
        <w:rPr>
          <w:rStyle w:val="StyleUnderline"/>
          <w:highlight w:val="cyan"/>
        </w:rPr>
        <w:t>sealed</w:t>
      </w:r>
      <w:r w:rsidRPr="00642C15">
        <w:rPr>
          <w:rStyle w:val="StyleUnderline"/>
        </w:rPr>
        <w:t xml:space="preserve"> as of Nov. 25, and </w:t>
      </w:r>
      <w:r w:rsidRPr="003B4905">
        <w:rPr>
          <w:rStyle w:val="Emphasis"/>
          <w:highlight w:val="cyan"/>
        </w:rPr>
        <w:t>invoked</w:t>
      </w:r>
      <w:r w:rsidRPr="00642C15">
        <w:rPr>
          <w:rStyle w:val="Emphasis"/>
        </w:rPr>
        <w:t xml:space="preserve"> Section 144 of the </w:t>
      </w:r>
      <w:r w:rsidRPr="003B4905">
        <w:rPr>
          <w:rStyle w:val="Emphasis"/>
          <w:highlight w:val="cyan"/>
        </w:rPr>
        <w:t>Criminal Code</w:t>
      </w:r>
      <w:r w:rsidRPr="00642C15">
        <w:rPr>
          <w:rStyle w:val="Emphasis"/>
        </w:rPr>
        <w:t xml:space="preserve"> under which all </w:t>
      </w:r>
      <w:r w:rsidRPr="003B4905">
        <w:rPr>
          <w:rStyle w:val="Emphasis"/>
          <w:highlight w:val="cyan"/>
        </w:rPr>
        <w:t>gatherings of more than four</w:t>
      </w:r>
      <w:r w:rsidRPr="00642C15">
        <w:rPr>
          <w:rStyle w:val="Emphasis"/>
        </w:rPr>
        <w:t xml:space="preserve"> people are </w:t>
      </w:r>
      <w:r w:rsidRPr="003B4905">
        <w:rPr>
          <w:rStyle w:val="Emphasis"/>
          <w:highlight w:val="cyan"/>
        </w:rPr>
        <w:t>illegal</w:t>
      </w:r>
      <w:r w:rsidRPr="00642C15">
        <w:rPr>
          <w:rStyle w:val="StyleUnderline"/>
        </w:rPr>
        <w:t xml:space="preserve">. </w:t>
      </w:r>
      <w:r w:rsidRPr="003B4905">
        <w:rPr>
          <w:rStyle w:val="StyleUnderline"/>
          <w:highlight w:val="cyan"/>
        </w:rPr>
        <w:t>Several dozen leaders</w:t>
      </w:r>
      <w:r w:rsidRPr="00642C15">
        <w:rPr>
          <w:rStyle w:val="StyleUnderline"/>
        </w:rPr>
        <w:t xml:space="preserve"> of farm organizations were </w:t>
      </w:r>
      <w:r w:rsidRPr="003B4905">
        <w:rPr>
          <w:rStyle w:val="StyleUnderline"/>
          <w:highlight w:val="cyan"/>
        </w:rPr>
        <w:t xml:space="preserve">taken into </w:t>
      </w:r>
      <w:r w:rsidRPr="003B4905">
        <w:rPr>
          <w:rStyle w:val="Emphasis"/>
          <w:highlight w:val="cyan"/>
        </w:rPr>
        <w:t>“preventive custody</w:t>
      </w:r>
      <w:r w:rsidRPr="00642C15">
        <w:rPr>
          <w:rStyle w:val="Emphasis"/>
        </w:rPr>
        <w:t>” and police were mobilized throughout Haryana to block farmers</w:t>
      </w:r>
      <w:r w:rsidRPr="00642C15">
        <w:rPr>
          <w:rStyle w:val="StyleUnderline"/>
        </w:rPr>
        <w:t xml:space="preserve"> from traversing the state.</w:t>
      </w:r>
    </w:p>
    <w:p w14:paraId="414EB7FE" w14:textId="77777777" w:rsidR="009135BE" w:rsidRPr="00642C15" w:rsidRDefault="009135BE" w:rsidP="009135BE">
      <w:pPr>
        <w:rPr>
          <w:rStyle w:val="StyleUnderline"/>
        </w:rPr>
      </w:pPr>
      <w:r w:rsidRPr="00642C15">
        <w:rPr>
          <w:rStyle w:val="StyleUnderline"/>
        </w:rPr>
        <w:t xml:space="preserve">Nevertheless, by Friday, the day that the “Delhi Chalo” (Let us go to Delhi) mobilization was to converge on the capital, tens of thousands of farmers from Haryana, Punjab, Rajasthan, Uttar Pradesh and Uttarakhand had reached Delhi’s border near Tigri in the south and Singhu in the north. There they were met by </w:t>
      </w:r>
      <w:r w:rsidRPr="00642C15">
        <w:rPr>
          <w:rStyle w:val="Emphasis"/>
        </w:rPr>
        <w:t>barricades of barbed wire and sand-laden trucks, tear gas and water cannon.</w:t>
      </w:r>
    </w:p>
    <w:p w14:paraId="03F56F9B" w14:textId="77777777" w:rsidR="009135BE" w:rsidRPr="00642C15" w:rsidRDefault="009135BE" w:rsidP="009135BE">
      <w:r w:rsidRPr="00642C15">
        <w:rPr>
          <w:rStyle w:val="Emphasis"/>
        </w:rPr>
        <w:t>The authorities succeeded in preventing the protest from reaching</w:t>
      </w:r>
      <w:r w:rsidRPr="00642C15">
        <w:t xml:space="preserve"> Delhi. However, their actions have only served to anger the farmers and muster sympathy for them among broad sections of working people across India. According to media reports, the numbers camped at Delhi’s borders have grown to well in excess of 100,000 people. At one border point, the line of protesters reportedly stretches for 30 kilometres (19 miles).</w:t>
      </w:r>
    </w:p>
    <w:p w14:paraId="79C74919" w14:textId="77777777" w:rsidR="009135BE" w:rsidRPr="00642C15" w:rsidRDefault="009135BE" w:rsidP="009135BE">
      <w:r w:rsidRPr="00642C15">
        <w:t>The head of a farmers’ union in Uttar Pradesh who intends to join the agitation later this week told CNN, "We are trying to be wary of COVID but we don't have an option. It is a question of life and death. We are the ones who have provided food, milk, vegetables when the whole country was in lockdown. It is the government who has put us at risk by introducing these laws during COVID."</w:t>
      </w:r>
    </w:p>
    <w:p w14:paraId="6D4C4255" w14:textId="77777777" w:rsidR="009135BE" w:rsidRPr="00642C15" w:rsidRDefault="009135BE" w:rsidP="009135BE">
      <w:r w:rsidRPr="003B4905">
        <w:rPr>
          <w:rStyle w:val="StyleUnderline"/>
        </w:rPr>
        <w:t xml:space="preserve">The </w:t>
      </w:r>
      <w:r w:rsidRPr="003B4905">
        <w:rPr>
          <w:rStyle w:val="StyleUnderline"/>
          <w:highlight w:val="cyan"/>
        </w:rPr>
        <w:t>Modi</w:t>
      </w:r>
      <w:r w:rsidRPr="003B4905">
        <w:rPr>
          <w:rStyle w:val="StyleUnderline"/>
        </w:rPr>
        <w:t xml:space="preserve"> government has </w:t>
      </w:r>
      <w:r w:rsidRPr="003B4905">
        <w:rPr>
          <w:rStyle w:val="StyleUnderline"/>
          <w:highlight w:val="cyan"/>
        </w:rPr>
        <w:t>clearly</w:t>
      </w:r>
      <w:r w:rsidRPr="003B4905">
        <w:rPr>
          <w:rStyle w:val="StyleUnderline"/>
        </w:rPr>
        <w:t xml:space="preserve"> been </w:t>
      </w:r>
      <w:r w:rsidRPr="003B4905">
        <w:rPr>
          <w:rStyle w:val="StyleUnderline"/>
          <w:highlight w:val="cyan"/>
        </w:rPr>
        <w:t>rattled by the militancy and determination</w:t>
      </w:r>
      <w:r w:rsidRPr="003B4905">
        <w:rPr>
          <w:rStyle w:val="StyleUnderline"/>
        </w:rPr>
        <w:t xml:space="preserve"> of the farmers.</w:t>
      </w:r>
      <w:r w:rsidRPr="00642C15">
        <w:t xml:space="preserve"> BJP representatives have oscillated between suggesting that the farmers have been duped by the opposition or are led by treasonous elements. Last week, Amit Malviya, the head of the BJP’s IT cell, sought to whip up communal animosity against the protesting farmers, many of whom are Punjabi Sikhs, when he blamed the agitation on Maoists and “Khalistanis.” The latter is a reference to the reactionary movement to create a separate Sikh state, Khalistan, which was ruthlessly suppressed by the Indian state during the 1970s and 1980s.</w:t>
      </w:r>
    </w:p>
    <w:p w14:paraId="2199B9A2" w14:textId="77777777" w:rsidR="009135BE" w:rsidRPr="00642C15" w:rsidRDefault="009135BE" w:rsidP="009135BE">
      <w:pPr>
        <w:rPr>
          <w:rStyle w:val="StyleUnderline"/>
        </w:rPr>
      </w:pPr>
      <w:r w:rsidRPr="004263E4">
        <w:rPr>
          <w:rStyle w:val="StyleUnderline"/>
          <w:highlight w:val="cyan"/>
        </w:rPr>
        <w:t>Initially the government refused to meet with leaders</w:t>
      </w:r>
      <w:r w:rsidRPr="00642C15">
        <w:rPr>
          <w:rStyle w:val="StyleUnderline"/>
        </w:rPr>
        <w:t xml:space="preserve"> of the Delhi Chalo protest, which is supported by more than 500 kisan sabhas (peasant unions) and other farm organizations, until the agitation was called off. </w:t>
      </w:r>
      <w:r w:rsidRPr="004263E4">
        <w:rPr>
          <w:rStyle w:val="StyleUnderline"/>
          <w:highlight w:val="cyan"/>
        </w:rPr>
        <w:t>Later it made talks</w:t>
      </w:r>
      <w:r w:rsidRPr="00642C15">
        <w:rPr>
          <w:rStyle w:val="StyleUnderline"/>
        </w:rPr>
        <w:t xml:space="preserve"> conditional on the farmers agreeing to move to a large field and fair ground in north Delhi, the Nirankari Samagan Ground. Some accepted the government’s offer. But the vast majority of farmers have refused, arguing that relocating their protest to a field far from the heart of Delhi and where they will be surrounded by security forces would be akin to agreeing to their jailing or kettling.</w:t>
      </w:r>
    </w:p>
    <w:p w14:paraId="21732DFB" w14:textId="77777777" w:rsidR="009135BE" w:rsidRPr="00642C15" w:rsidRDefault="009135BE" w:rsidP="009135BE">
      <w:pPr>
        <w:rPr>
          <w:rStyle w:val="Emphasis"/>
        </w:rPr>
      </w:pPr>
      <w:r w:rsidRPr="00642C15">
        <w:rPr>
          <w:rStyle w:val="StyleUnderline"/>
        </w:rPr>
        <w:t xml:space="preserve">The </w:t>
      </w:r>
      <w:r w:rsidRPr="004263E4">
        <w:rPr>
          <w:rStyle w:val="StyleUnderline"/>
          <w:highlight w:val="cyan"/>
        </w:rPr>
        <w:t>government’s greatest fear</w:t>
      </w:r>
      <w:r w:rsidRPr="00642C15">
        <w:rPr>
          <w:rStyle w:val="StyleUnderline"/>
        </w:rPr>
        <w:t xml:space="preserve"> is that the </w:t>
      </w:r>
      <w:r w:rsidRPr="004263E4">
        <w:rPr>
          <w:rStyle w:val="StyleUnderline"/>
          <w:highlight w:val="cyan"/>
        </w:rPr>
        <w:t>farmers’ protest</w:t>
      </w:r>
      <w:r w:rsidRPr="00642C15">
        <w:rPr>
          <w:rStyle w:val="StyleUnderline"/>
        </w:rPr>
        <w:t xml:space="preserve"> will </w:t>
      </w:r>
      <w:r w:rsidRPr="004263E4">
        <w:rPr>
          <w:rStyle w:val="StyleUnderline"/>
          <w:highlight w:val="cyan"/>
        </w:rPr>
        <w:t xml:space="preserve">serve to </w:t>
      </w:r>
      <w:r w:rsidRPr="004263E4">
        <w:rPr>
          <w:rStyle w:val="Emphasis"/>
          <w:highlight w:val="cyan"/>
        </w:rPr>
        <w:t>fan growing social opposition within the working class</w:t>
      </w:r>
      <w:r w:rsidRPr="00642C15">
        <w:rPr>
          <w:rStyle w:val="Emphasis"/>
        </w:rPr>
        <w:t>.</w:t>
      </w:r>
    </w:p>
    <w:p w14:paraId="5AB7BD84" w14:textId="77777777" w:rsidR="009135BE" w:rsidRPr="00642C15" w:rsidRDefault="009135BE" w:rsidP="009135BE">
      <w:pPr>
        <w:rPr>
          <w:rStyle w:val="StyleUnderline"/>
        </w:rPr>
      </w:pPr>
      <w:r w:rsidRPr="00642C15">
        <w:rPr>
          <w:rStyle w:val="StyleUnderline"/>
        </w:rPr>
        <w:t xml:space="preserve">The launch of the Delhi Chalo was timed to coincide with </w:t>
      </w:r>
      <w:r w:rsidRPr="00642C15">
        <w:rPr>
          <w:rStyle w:val="Emphasis"/>
        </w:rPr>
        <w:t xml:space="preserve">the Nov. 26 </w:t>
      </w:r>
      <w:r w:rsidRPr="004263E4">
        <w:rPr>
          <w:rStyle w:val="Emphasis"/>
        </w:rPr>
        <w:t>one-day general</w:t>
      </w:r>
      <w:r w:rsidRPr="004263E4">
        <w:rPr>
          <w:rStyle w:val="StyleUnderline"/>
        </w:rPr>
        <w:t xml:space="preserve"> strike called by the country’s major central labour federation and supported by numerous independent unions. </w:t>
      </w:r>
      <w:r w:rsidRPr="004263E4">
        <w:rPr>
          <w:rStyle w:val="Emphasis"/>
        </w:rPr>
        <w:t>Tens of millions of workers walked off</w:t>
      </w:r>
      <w:r w:rsidRPr="00642C15">
        <w:rPr>
          <w:rStyle w:val="Emphasis"/>
        </w:rPr>
        <w:t xml:space="preserve"> the job across India to demand the scrapping of the BJP’s “labour” and “agrarian” reforms, a halt to privatisation, and emergency financial support </w:t>
      </w:r>
      <w:r w:rsidRPr="00642C15">
        <w:rPr>
          <w:rStyle w:val="StyleUnderline"/>
        </w:rPr>
        <w:t>for the hundreds of millions whose meagre incomes have been slashed as a result of the government’s ruinous handling of the pandemic.</w:t>
      </w:r>
    </w:p>
    <w:p w14:paraId="55EE47CB" w14:textId="77777777" w:rsidR="009135BE" w:rsidRPr="00642C15" w:rsidRDefault="009135BE" w:rsidP="009135BE">
      <w:pPr>
        <w:rPr>
          <w:rStyle w:val="Emphasis"/>
        </w:rPr>
      </w:pPr>
      <w:r w:rsidRPr="00642C15">
        <w:rPr>
          <w:rStyle w:val="StyleUnderline"/>
        </w:rPr>
        <w:t xml:space="preserve">On Sunday evening, Home Minister Amit Shah met with Agriculture Minster Narendra Singh Tomar and Defence Minister Rajnath Singh to discuss the crisis. Rajnath Singh’s involvement underscores that </w:t>
      </w:r>
      <w:r w:rsidRPr="004263E4">
        <w:rPr>
          <w:rStyle w:val="StyleUnderline"/>
          <w:highlight w:val="cyan"/>
        </w:rPr>
        <w:t>the BJP</w:t>
      </w:r>
      <w:r w:rsidRPr="00642C15">
        <w:rPr>
          <w:rStyle w:val="StyleUnderline"/>
        </w:rPr>
        <w:t xml:space="preserve"> government is </w:t>
      </w:r>
      <w:r w:rsidRPr="004263E4">
        <w:rPr>
          <w:rStyle w:val="Emphasis"/>
          <w:highlight w:val="cyan"/>
        </w:rPr>
        <w:t>preparing to deploy the military and</w:t>
      </w:r>
      <w:r w:rsidRPr="00642C15">
        <w:rPr>
          <w:rStyle w:val="Emphasis"/>
        </w:rPr>
        <w:t xml:space="preserve">, if need be, use </w:t>
      </w:r>
      <w:r w:rsidRPr="004263E4">
        <w:rPr>
          <w:rStyle w:val="Emphasis"/>
          <w:highlight w:val="cyan"/>
        </w:rPr>
        <w:t>lethal violence</w:t>
      </w:r>
      <w:r w:rsidRPr="00642C15">
        <w:rPr>
          <w:rStyle w:val="Emphasis"/>
        </w:rPr>
        <w:t xml:space="preserve"> to suppress the farmer agitation.</w:t>
      </w:r>
    </w:p>
    <w:p w14:paraId="31452498" w14:textId="77777777" w:rsidR="009135BE" w:rsidRPr="00642C15" w:rsidRDefault="009135BE" w:rsidP="009135BE">
      <w:r w:rsidRPr="00642C15">
        <w:t>But the BJP recognizes such action could backfire, serving to set India ablaze, and thus is now maneuvering to find “a political solution” to the crisis.</w:t>
      </w:r>
    </w:p>
    <w:p w14:paraId="449999A2" w14:textId="77777777" w:rsidR="009135BE" w:rsidRPr="00642C15" w:rsidRDefault="009135BE" w:rsidP="009135BE">
      <w:pPr>
        <w:pStyle w:val="Heading4"/>
      </w:pPr>
      <w:r w:rsidRPr="00642C15">
        <w:t>India economy down now.  Farmer strikes threaten Modi’s popularity.</w:t>
      </w:r>
    </w:p>
    <w:p w14:paraId="53A7C174" w14:textId="77777777" w:rsidR="009135BE" w:rsidRPr="00642C15" w:rsidRDefault="009135BE" w:rsidP="009135BE">
      <w:r w:rsidRPr="00642C15">
        <w:rPr>
          <w:rStyle w:val="css-1sbuyqj"/>
        </w:rPr>
        <w:t xml:space="preserve">Emily </w:t>
      </w:r>
      <w:r w:rsidRPr="00642C15">
        <w:rPr>
          <w:rStyle w:val="Style13ptBold"/>
        </w:rPr>
        <w:t>Schmall and</w:t>
      </w:r>
      <w:r w:rsidRPr="00642C15">
        <w:t xml:space="preserve"> </w:t>
      </w:r>
      <w:r w:rsidRPr="00642C15">
        <w:rPr>
          <w:rStyle w:val="css-1sbuyqj"/>
        </w:rPr>
        <w:t xml:space="preserve">Hari </w:t>
      </w:r>
      <w:r w:rsidRPr="00642C15">
        <w:rPr>
          <w:rStyle w:val="Style13ptBold"/>
        </w:rPr>
        <w:t>Kumar</w:t>
      </w:r>
      <w:r w:rsidRPr="00642C15">
        <w:t xml:space="preserve"> | Published Feb. 1, 2021 Updated </w:t>
      </w:r>
      <w:r w:rsidRPr="00642C15">
        <w:rPr>
          <w:rStyle w:val="Style13ptBold"/>
        </w:rPr>
        <w:t>02-02</w:t>
      </w:r>
      <w:r w:rsidRPr="00642C15">
        <w:t>, 2021 | India’s Modest Budget Signals Modi’s Limited Options | NYTimes | https://www.nytimes.com/2021/02/01/world/asia/india-budget-modi-economy.html</w:t>
      </w:r>
    </w:p>
    <w:p w14:paraId="65B564AB" w14:textId="77777777" w:rsidR="009135BE" w:rsidRPr="00642C15" w:rsidRDefault="009135BE" w:rsidP="009135BE">
      <w:r w:rsidRPr="00642C15">
        <w:t xml:space="preserve">NEW DELHI — The world’s biggest economies are trying to borrow and spend their way out of the pandemic, from the European Union’s </w:t>
      </w:r>
      <w:hyperlink r:id="rId9" w:history="1">
        <w:r w:rsidRPr="00642C15">
          <w:rPr>
            <w:rStyle w:val="FollowedHyperlink"/>
          </w:rPr>
          <w:t>$900 billion stimulus package</w:t>
        </w:r>
      </w:hyperlink>
      <w:r w:rsidRPr="00642C15">
        <w:t xml:space="preserve"> to President Biden’s proposed </w:t>
      </w:r>
      <w:hyperlink r:id="rId10" w:history="1">
        <w:r w:rsidRPr="00642C15">
          <w:rPr>
            <w:rStyle w:val="FollowedHyperlink"/>
          </w:rPr>
          <w:t>$1.9 trillion rescue plan</w:t>
        </w:r>
      </w:hyperlink>
      <w:r w:rsidRPr="00642C15">
        <w:t>.</w:t>
      </w:r>
    </w:p>
    <w:p w14:paraId="7AE3D2AD" w14:textId="77777777" w:rsidR="009135BE" w:rsidRPr="00642C15" w:rsidRDefault="009135BE" w:rsidP="009135BE">
      <w:r w:rsidRPr="00642C15">
        <w:t>Then there’s India.</w:t>
      </w:r>
    </w:p>
    <w:p w14:paraId="11163FE5" w14:textId="77777777" w:rsidR="009135BE" w:rsidRPr="00642C15" w:rsidRDefault="009135BE" w:rsidP="009135BE">
      <w:r w:rsidRPr="00642C15">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1D9DF036" w14:textId="77777777" w:rsidR="009135BE" w:rsidRPr="00642C15" w:rsidRDefault="009135BE" w:rsidP="009135BE">
      <w:pPr>
        <w:rPr>
          <w:rStyle w:val="StyleUnderline"/>
        </w:rPr>
      </w:pPr>
      <w:r w:rsidRPr="00642C15">
        <w:rPr>
          <w:rStyle w:val="StyleUnderline"/>
        </w:rPr>
        <w:t xml:space="preserve">Over all, </w:t>
      </w:r>
      <w:r w:rsidRPr="007D4FEE">
        <w:rPr>
          <w:rStyle w:val="Emphasis"/>
          <w:highlight w:val="cyan"/>
        </w:rPr>
        <w:t>spending</w:t>
      </w:r>
      <w:r w:rsidRPr="00642C15">
        <w:rPr>
          <w:rStyle w:val="Emphasis"/>
        </w:rPr>
        <w:t xml:space="preserve"> would </w:t>
      </w:r>
      <w:r w:rsidRPr="007D4FEE">
        <w:rPr>
          <w:rStyle w:val="Emphasis"/>
          <w:highlight w:val="cyan"/>
        </w:rPr>
        <w:t>rise less than 1 percent</w:t>
      </w:r>
      <w:r w:rsidRPr="00642C15">
        <w:rPr>
          <w:rStyle w:val="Emphasis"/>
        </w:rPr>
        <w:t xml:space="preserve"> at a time when </w:t>
      </w:r>
      <w:r w:rsidRPr="007D4FEE">
        <w:rPr>
          <w:rStyle w:val="Emphasis"/>
          <w:highlight w:val="cyan"/>
        </w:rPr>
        <w:t>India</w:t>
      </w:r>
      <w:r w:rsidRPr="00642C15">
        <w:rPr>
          <w:rStyle w:val="Emphasis"/>
        </w:rPr>
        <w:t xml:space="preserve"> is suffering from </w:t>
      </w:r>
      <w:hyperlink r:id="rId11" w:history="1">
        <w:r w:rsidRPr="00642C15">
          <w:rPr>
            <w:rStyle w:val="Emphasis"/>
          </w:rPr>
          <w:t xml:space="preserve">its </w:t>
        </w:r>
        <w:r w:rsidRPr="007D4FEE">
          <w:rPr>
            <w:rStyle w:val="Emphasis"/>
            <w:highlight w:val="cyan"/>
          </w:rPr>
          <w:t>worst recession in year</w:t>
        </w:r>
        <w:r w:rsidRPr="00642C15">
          <w:rPr>
            <w:rStyle w:val="Emphasis"/>
          </w:rPr>
          <w:t>s</w:t>
        </w:r>
      </w:hyperlink>
      <w:r w:rsidRPr="00642C15">
        <w:rPr>
          <w:rStyle w:val="StyleUnderline"/>
        </w:rPr>
        <w:t xml:space="preserve"> while battling the coronavirus. India’s </w:t>
      </w:r>
      <w:r w:rsidRPr="007D4FEE">
        <w:rPr>
          <w:rStyle w:val="StyleUnderline"/>
          <w:highlight w:val="cyan"/>
        </w:rPr>
        <w:t>economy</w:t>
      </w:r>
      <w:r w:rsidRPr="00642C15">
        <w:rPr>
          <w:rStyle w:val="StyleUnderline"/>
        </w:rPr>
        <w:t xml:space="preserve">, once one of the world’s fastest growing, is estimated to have </w:t>
      </w:r>
      <w:r w:rsidRPr="007D4FEE">
        <w:rPr>
          <w:rStyle w:val="Emphasis"/>
          <w:highlight w:val="cyan"/>
        </w:rPr>
        <w:t>shrunk nearly 8 percent</w:t>
      </w:r>
      <w:r w:rsidRPr="00642C15">
        <w:rPr>
          <w:rStyle w:val="Emphasis"/>
        </w:rPr>
        <w:t xml:space="preserve"> in the current fiscal year,</w:t>
      </w:r>
      <w:r w:rsidRPr="00642C15">
        <w:rPr>
          <w:rStyle w:val="StyleUnderline"/>
        </w:rPr>
        <w:t xml:space="preserve"> which will end on March 31.</w:t>
      </w:r>
    </w:p>
    <w:p w14:paraId="4F150E0D" w14:textId="77777777" w:rsidR="009135BE" w:rsidRPr="00642C15" w:rsidRDefault="009135BE" w:rsidP="009135BE">
      <w:pPr>
        <w:rPr>
          <w:rStyle w:val="StyleUnderline"/>
        </w:rPr>
      </w:pPr>
      <w:r w:rsidRPr="00642C15">
        <w:rPr>
          <w:rStyle w:val="StyleUnderline"/>
        </w:rPr>
        <w:t xml:space="preserve">“I don’t know why the </w:t>
      </w:r>
      <w:r w:rsidRPr="00642C15">
        <w:rPr>
          <w:rStyle w:val="Emphasis"/>
        </w:rPr>
        <w:t>government is so hung up on being fiscally conservative</w:t>
      </w:r>
      <w:r w:rsidRPr="00642C15">
        <w:rPr>
          <w:rStyle w:val="StyleUnderline"/>
        </w:rPr>
        <w:t xml:space="preserve"> when the whole world is suggesting that this is the time, like no other, to be profligate,” said Mahesh Vyas, an economist and the chief executive of the Mumbai-based Center for Monitoring the Indian Economy.</w:t>
      </w:r>
    </w:p>
    <w:p w14:paraId="75C8D8AB" w14:textId="77777777" w:rsidR="009135BE" w:rsidRPr="00642C15" w:rsidRDefault="009135BE" w:rsidP="009135BE">
      <w:pPr>
        <w:rPr>
          <w:rStyle w:val="StyleUnderline"/>
        </w:rPr>
      </w:pPr>
      <w:r w:rsidRPr="00642C15">
        <w:rPr>
          <w:rStyle w:val="StyleUnderline"/>
        </w:rPr>
        <w:t>“I don’t know any economist suggesting this line of policy,” he said.</w:t>
      </w:r>
    </w:p>
    <w:p w14:paraId="352D110E" w14:textId="77777777" w:rsidR="009135BE" w:rsidRPr="00642C15" w:rsidRDefault="009135BE" w:rsidP="009135BE">
      <w:pPr>
        <w:rPr>
          <w:rStyle w:val="Emphasis"/>
        </w:rPr>
      </w:pPr>
      <w:r w:rsidRPr="007D4FEE">
        <w:rPr>
          <w:rStyle w:val="StyleUnderline"/>
        </w:rPr>
        <w:t xml:space="preserve">The </w:t>
      </w:r>
      <w:r w:rsidRPr="007D4FEE">
        <w:rPr>
          <w:rStyle w:val="StyleUnderline"/>
          <w:highlight w:val="cyan"/>
        </w:rPr>
        <w:t>amount allocated toward defense</w:t>
      </w:r>
      <w:r w:rsidRPr="00642C15">
        <w:rPr>
          <w:rStyle w:val="StyleUnderline"/>
        </w:rPr>
        <w:t xml:space="preserve">, for example, totals </w:t>
      </w:r>
      <w:r w:rsidRPr="007D4FEE">
        <w:rPr>
          <w:rStyle w:val="StyleUnderline"/>
          <w:highlight w:val="cyan"/>
        </w:rPr>
        <w:t>only a fraction more</w:t>
      </w:r>
      <w:r w:rsidRPr="00642C15">
        <w:rPr>
          <w:rStyle w:val="StyleUnderline"/>
        </w:rPr>
        <w:t xml:space="preserve"> than last year, </w:t>
      </w:r>
      <w:r w:rsidRPr="00642C15">
        <w:rPr>
          <w:rStyle w:val="Emphasis"/>
        </w:rPr>
        <w:t xml:space="preserve">even as </w:t>
      </w:r>
      <w:r w:rsidRPr="007D4FEE">
        <w:rPr>
          <w:rStyle w:val="Emphasis"/>
          <w:highlight w:val="cyan"/>
        </w:rPr>
        <w:t xml:space="preserve">Indian and Chinese troops </w:t>
      </w:r>
      <w:hyperlink r:id="rId12" w:history="1">
        <w:r w:rsidRPr="007D4FEE">
          <w:rPr>
            <w:rStyle w:val="Emphasis"/>
            <w:highlight w:val="cyan"/>
          </w:rPr>
          <w:t>face off</w:t>
        </w:r>
      </w:hyperlink>
      <w:r w:rsidRPr="00642C15">
        <w:rPr>
          <w:rStyle w:val="Emphasis"/>
        </w:rPr>
        <w:t xml:space="preserve"> along their </w:t>
      </w:r>
      <w:hyperlink r:id="rId13" w:history="1">
        <w:r w:rsidRPr="00642C15">
          <w:rPr>
            <w:rStyle w:val="Emphasis"/>
          </w:rPr>
          <w:t>largely undefined high-mountain border</w:t>
        </w:r>
      </w:hyperlink>
      <w:r w:rsidRPr="00642C15">
        <w:rPr>
          <w:rStyle w:val="Emphasis"/>
        </w:rPr>
        <w:t>.</w:t>
      </w:r>
    </w:p>
    <w:p w14:paraId="1CF42685" w14:textId="77777777" w:rsidR="009135BE" w:rsidRPr="00642C15" w:rsidRDefault="009135BE" w:rsidP="009135BE">
      <w:pPr>
        <w:rPr>
          <w:rStyle w:val="StyleUnderline"/>
        </w:rPr>
      </w:pPr>
      <w:r w:rsidRPr="00642C15">
        <w:rPr>
          <w:rStyle w:val="StyleUnderline"/>
        </w:rPr>
        <w:t xml:space="preserve">“This was only to be expected given the state of the Indian economy, but </w:t>
      </w:r>
      <w:r w:rsidRPr="007D4FEE">
        <w:rPr>
          <w:rStyle w:val="StyleUnderline"/>
          <w:highlight w:val="cyan"/>
        </w:rPr>
        <w:t>will certainly impact the military’s modernization</w:t>
      </w:r>
      <w:r w:rsidRPr="00642C15">
        <w:rPr>
          <w:rStyle w:val="StyleUnderline"/>
        </w:rPr>
        <w:t>,” said Lt. Gen. D.S. Hooda, India’s former commander of the area’s northern border with Pakistan and China.</w:t>
      </w:r>
    </w:p>
    <w:p w14:paraId="5D768D63" w14:textId="77777777" w:rsidR="009135BE" w:rsidRPr="00642C15" w:rsidRDefault="009135BE" w:rsidP="009135BE">
      <w:r w:rsidRPr="00642C15">
        <w:t xml:space="preserve">In many ways, the budget reflects Mr. Modi’s difficult position. He remains </w:t>
      </w:r>
      <w:hyperlink r:id="rId14" w:history="1">
        <w:r w:rsidRPr="00642C15">
          <w:rPr>
            <w:rStyle w:val="FollowedHyperlink"/>
          </w:rPr>
          <w:t>hugely popular</w:t>
        </w:r>
      </w:hyperlink>
      <w:r w:rsidRPr="00642C15">
        <w:t xml:space="preserve">, and the country’s opposition parties have not been able to </w:t>
      </w:r>
      <w:hyperlink r:id="rId15" w:history="1">
        <w:r w:rsidRPr="00642C15">
          <w:rPr>
            <w:rStyle w:val="FollowedHyperlink"/>
          </w:rPr>
          <w:t>seriously challenge him</w:t>
        </w:r>
      </w:hyperlink>
      <w:r w:rsidRPr="00642C15">
        <w:t>.</w:t>
      </w:r>
    </w:p>
    <w:p w14:paraId="281AFD56" w14:textId="77777777" w:rsidR="009135BE" w:rsidRPr="00642C15" w:rsidRDefault="009135BE" w:rsidP="009135BE">
      <w:pPr>
        <w:rPr>
          <w:rStyle w:val="StyleUnderline"/>
        </w:rPr>
      </w:pPr>
      <w:r w:rsidRPr="00642C15">
        <w:rPr>
          <w:rStyle w:val="StyleUnderline"/>
        </w:rPr>
        <w:t xml:space="preserve">But </w:t>
      </w:r>
      <w:r w:rsidRPr="00642C15">
        <w:rPr>
          <w:rStyle w:val="Emphasis"/>
        </w:rPr>
        <w:t xml:space="preserve">Mr. </w:t>
      </w:r>
      <w:r w:rsidRPr="007D4FEE">
        <w:rPr>
          <w:rStyle w:val="Emphasis"/>
          <w:highlight w:val="cyan"/>
        </w:rPr>
        <w:t xml:space="preserve">Modi’s </w:t>
      </w:r>
      <w:hyperlink r:id="rId16" w:history="1">
        <w:r w:rsidRPr="007D4FEE">
          <w:rPr>
            <w:rStyle w:val="Emphasis"/>
            <w:highlight w:val="cyan"/>
          </w:rPr>
          <w:t>stringent lockdown</w:t>
        </w:r>
      </w:hyperlink>
      <w:r w:rsidRPr="00642C15">
        <w:rPr>
          <w:rStyle w:val="Emphasis"/>
        </w:rPr>
        <w:t xml:space="preserve"> in March </w:t>
      </w:r>
      <w:hyperlink r:id="rId17" w:history="1">
        <w:r w:rsidRPr="00642C15">
          <w:rPr>
            <w:rStyle w:val="Emphasis"/>
          </w:rPr>
          <w:t>cr</w:t>
        </w:r>
        <w:r w:rsidRPr="007D4FEE">
          <w:rPr>
            <w:rStyle w:val="Emphasis"/>
            <w:highlight w:val="cyan"/>
          </w:rPr>
          <w:t>atered the economy</w:t>
        </w:r>
      </w:hyperlink>
      <w:r w:rsidRPr="00642C15">
        <w:rPr>
          <w:rStyle w:val="Emphasis"/>
        </w:rPr>
        <w:t>.</w:t>
      </w:r>
      <w:r w:rsidRPr="00642C15">
        <w:rPr>
          <w:rStyle w:val="StyleUnderline"/>
        </w:rPr>
        <w:t xml:space="preserve"> His government says the move saved countless lives, but it also cost jobs. Many people are still out of work or earning less. </w:t>
      </w:r>
    </w:p>
    <w:p w14:paraId="2E759513" w14:textId="77777777" w:rsidR="009135BE" w:rsidRPr="00642C15" w:rsidRDefault="009135BE" w:rsidP="009135BE">
      <w:r w:rsidRPr="00642C15">
        <w:t>[photo removed]</w:t>
      </w:r>
    </w:p>
    <w:p w14:paraId="6FE4C2A8" w14:textId="77777777" w:rsidR="009135BE" w:rsidRPr="00642C15" w:rsidRDefault="009135BE" w:rsidP="009135BE">
      <w:r w:rsidRPr="00642C15">
        <w:t>A government-run hospital in Kolkata, India. The Indian government is allocating a much larger share of its nearly $500 billion budget to infrastructure and health care.Credit...Rupak De Chowdhuri/Reuters</w:t>
      </w:r>
    </w:p>
    <w:p w14:paraId="360C8F2F" w14:textId="77777777" w:rsidR="009135BE" w:rsidRPr="00642C15" w:rsidRDefault="009135BE" w:rsidP="009135BE">
      <w:r w:rsidRPr="00642C15">
        <w:rPr>
          <w:rStyle w:val="StyleUnderline"/>
        </w:rPr>
        <w:t xml:space="preserve">He faces thorny challenges on other fronts. For months, </w:t>
      </w:r>
      <w:r w:rsidRPr="00101DEF">
        <w:rPr>
          <w:rStyle w:val="Emphasis"/>
          <w:highlight w:val="green"/>
        </w:rPr>
        <w:t>farmers</w:t>
      </w:r>
      <w:r w:rsidRPr="00642C15">
        <w:rPr>
          <w:rStyle w:val="Emphasis"/>
        </w:rPr>
        <w:t xml:space="preserve"> </w:t>
      </w:r>
      <w:hyperlink r:id="rId18" w:history="1">
        <w:r w:rsidRPr="00101DEF">
          <w:rPr>
            <w:rStyle w:val="Emphasis"/>
          </w:rPr>
          <w:t xml:space="preserve">have been </w:t>
        </w:r>
        <w:r w:rsidRPr="00101DEF">
          <w:rPr>
            <w:rStyle w:val="Emphasis"/>
            <w:highlight w:val="green"/>
          </w:rPr>
          <w:t>clamoring</w:t>
        </w:r>
      </w:hyperlink>
      <w:r w:rsidRPr="00642C15">
        <w:rPr>
          <w:rStyle w:val="Emphasis"/>
        </w:rPr>
        <w:t xml:space="preserve"> on </w:t>
      </w:r>
      <w:hyperlink r:id="rId19" w:history="1">
        <w:r w:rsidRPr="00101DEF">
          <w:rPr>
            <w:rStyle w:val="Emphasis"/>
          </w:rPr>
          <w:t>the capital’s borders</w:t>
        </w:r>
      </w:hyperlink>
      <w:r w:rsidRPr="00101DEF">
        <w:rPr>
          <w:rStyle w:val="Emphasis"/>
          <w:highlight w:val="green"/>
        </w:rPr>
        <w:t xml:space="preserve"> </w:t>
      </w:r>
      <w:r w:rsidRPr="00483A2D">
        <w:rPr>
          <w:rStyle w:val="Emphasis"/>
        </w:rPr>
        <w:t>for lawmakers</w:t>
      </w:r>
      <w:r w:rsidRPr="00642C15">
        <w:rPr>
          <w:rStyle w:val="Emphasis"/>
        </w:rPr>
        <w:t xml:space="preserve"> </w:t>
      </w:r>
      <w:r w:rsidRPr="00101DEF">
        <w:rPr>
          <w:rStyle w:val="Emphasis"/>
          <w:highlight w:val="green"/>
        </w:rPr>
        <w:t>to repeal</w:t>
      </w:r>
      <w:r w:rsidRPr="00642C15">
        <w:rPr>
          <w:rStyle w:val="Emphasis"/>
        </w:rPr>
        <w:t xml:space="preserve"> a trio of </w:t>
      </w:r>
      <w:r w:rsidRPr="00483A2D">
        <w:rPr>
          <w:rStyle w:val="Emphasis"/>
        </w:rPr>
        <w:t>farm laws</w:t>
      </w:r>
      <w:r w:rsidRPr="00642C15">
        <w:rPr>
          <w:rStyle w:val="Emphasis"/>
        </w:rPr>
        <w:t xml:space="preserve"> that Mr. Modi</w:t>
      </w:r>
      <w:r w:rsidRPr="00642C15">
        <w:rPr>
          <w:rStyle w:val="StyleUnderline"/>
        </w:rPr>
        <w:t xml:space="preserve"> has said are key to India’s market reforms</w:t>
      </w:r>
      <w:r w:rsidRPr="00642C15">
        <w:t>.</w:t>
      </w:r>
    </w:p>
    <w:p w14:paraId="1ADDC423" w14:textId="77777777" w:rsidR="009135BE" w:rsidRPr="00642C15" w:rsidRDefault="009135BE" w:rsidP="009135BE">
      <w:pPr>
        <w:rPr>
          <w:rStyle w:val="StyleUnderline"/>
        </w:rPr>
      </w:pPr>
      <w:r w:rsidRPr="00642C15">
        <w:rPr>
          <w:rStyle w:val="StyleUnderline"/>
        </w:rPr>
        <w:t xml:space="preserve">India’s economy </w:t>
      </w:r>
      <w:hyperlink r:id="rId20" w:history="1">
        <w:r w:rsidRPr="00642C15">
          <w:rPr>
            <w:rStyle w:val="StyleUnderline"/>
          </w:rPr>
          <w:t>was facing headwinds</w:t>
        </w:r>
      </w:hyperlink>
      <w:r w:rsidRPr="00642C15">
        <w:rPr>
          <w:rStyle w:val="StyleUnderline"/>
        </w:rPr>
        <w:t xml:space="preserve"> well before the pandemic. Between April and December 2019, G.D.P. grew only 4.6 percent. While more mature economies might envy that rate, it marks a slowdown from years when the country’s output grew at 7 to 8 percent.</w:t>
      </w:r>
    </w:p>
    <w:p w14:paraId="48BA1FD2" w14:textId="77777777" w:rsidR="009135BE" w:rsidRPr="00642C15" w:rsidRDefault="009135BE" w:rsidP="009135BE">
      <w:pPr>
        <w:rPr>
          <w:rStyle w:val="StyleUnderline"/>
        </w:rPr>
      </w:pPr>
      <w:r w:rsidRPr="00642C15">
        <w:rPr>
          <w:rStyle w:val="StyleUnderline"/>
        </w:rPr>
        <w:t xml:space="preserve">The government could ratchet up spending, taking advantage of low global interest rates to borrow to pay for it. Still, that could spark inflation, </w:t>
      </w:r>
      <w:hyperlink r:id="rId21" w:history="1">
        <w:r w:rsidRPr="00642C15">
          <w:rPr>
            <w:rStyle w:val="StyleUnderline"/>
          </w:rPr>
          <w:t>a lingering fear</w:t>
        </w:r>
      </w:hyperlink>
      <w:r w:rsidRPr="00642C15">
        <w:rPr>
          <w:rStyle w:val="StyleUnderline"/>
        </w:rPr>
        <w:t xml:space="preserve"> in a country where many households struggle to afford basic staples. A surge in prices while much of the 1.3 billion population is already teetering on the edge could erode the popularity of Mr. Modi’s Bharatiya Janata Party.</w:t>
      </w:r>
    </w:p>
    <w:p w14:paraId="2763A278" w14:textId="77777777" w:rsidR="009135BE" w:rsidRPr="00642C15" w:rsidRDefault="009135BE" w:rsidP="009135BE">
      <w:pPr>
        <w:rPr>
          <w:rStyle w:val="StyleUnderline"/>
        </w:rPr>
      </w:pPr>
      <w:r w:rsidRPr="00642C15">
        <w:rPr>
          <w:rStyle w:val="StyleUnderline"/>
        </w:rPr>
        <w:t>Arun Kumar, an economics professor at the Institute of Social Sciences in New Delhi, said the government was also worried about a credit downgrade by international ratings agencies, which would make it more expensive for the government to borrow.</w:t>
      </w:r>
    </w:p>
    <w:p w14:paraId="345C8DA4" w14:textId="77777777" w:rsidR="009135BE" w:rsidRPr="00642C15" w:rsidRDefault="009135BE" w:rsidP="009135BE">
      <w:r w:rsidRPr="00642C15">
        <w:t>Thus, Mr. Modi is anxious to put India’s struggling economy in the best light possible. With coronavirus cases and deaths sharply down from the last peak in September, government economists are pledging a dramatic recovery.</w:t>
      </w:r>
    </w:p>
    <w:p w14:paraId="5DB2A152" w14:textId="77777777" w:rsidR="009135BE" w:rsidRPr="00642C15" w:rsidRDefault="009135BE" w:rsidP="009135BE">
      <w:r w:rsidRPr="00642C15">
        <w:t>“India focused on saving lives and livelihoods, took short-term pain for long-term gain, recognized that G.D.P. growth would drop but then recover and it has,” said the government’s chief economic adviser, K.V. Subramanian.</w:t>
      </w:r>
    </w:p>
    <w:p w14:paraId="28E3B157" w14:textId="77777777" w:rsidR="009135BE" w:rsidRPr="00642C15" w:rsidRDefault="009135BE" w:rsidP="009135BE">
      <w:pPr>
        <w:rPr>
          <w:rStyle w:val="StyleUnderline"/>
        </w:rPr>
      </w:pPr>
      <w:r w:rsidRPr="00642C15">
        <w:rPr>
          <w:rStyle w:val="StyleUnderline"/>
        </w:rPr>
        <w:t xml:space="preserve">That </w:t>
      </w:r>
      <w:r w:rsidRPr="00101DEF">
        <w:rPr>
          <w:rStyle w:val="StyleUnderline"/>
          <w:highlight w:val="green"/>
        </w:rPr>
        <w:t>recovery is far from assured</w:t>
      </w:r>
      <w:r w:rsidRPr="00642C15">
        <w:rPr>
          <w:rStyle w:val="StyleUnderline"/>
        </w:rPr>
        <w:t xml:space="preserve">. Even if the government’s rosy forecast of 11 percent growth is realized in 2022, India’s net growth would only be 3.5 percent — far short of what is needed to employ the millions of young people entering the job market each year. </w:t>
      </w:r>
    </w:p>
    <w:p w14:paraId="42171552" w14:textId="77777777" w:rsidR="009135BE" w:rsidRPr="00642C15" w:rsidRDefault="009135BE" w:rsidP="009135BE">
      <w:r w:rsidRPr="00642C15">
        <w:t xml:space="preserve">Nirmala Sitharaman, India’s finance minister, defended the government’s relative frugality on Thursday, saying that the budget was just the latest in a series of public interventions meant to support India’s most vulnerable, while also boosting consumer demand and </w:t>
      </w:r>
      <w:hyperlink r:id="rId22" w:history="1">
        <w:r w:rsidRPr="00642C15">
          <w:rPr>
            <w:rStyle w:val="FollowedHyperlink"/>
          </w:rPr>
          <w:t>small and medium-size businesses</w:t>
        </w:r>
      </w:hyperlink>
      <w:r w:rsidRPr="00642C15">
        <w:t xml:space="preserve"> that make up much of the Indian economy.</w:t>
      </w:r>
    </w:p>
    <w:p w14:paraId="0A99C5E8" w14:textId="77777777" w:rsidR="009135BE" w:rsidRPr="00642C15" w:rsidRDefault="009135BE" w:rsidP="009135BE">
      <w:r w:rsidRPr="00642C15">
        <w:t>“We have spent, we have spent and we have spent,” Ms. Sitharaman told reporters on Thursday. “We have also shown a clear glide path for deficit management and bringing it down.”</w:t>
      </w:r>
    </w:p>
    <w:p w14:paraId="484A03F6" w14:textId="77777777" w:rsidR="009135BE" w:rsidRPr="00642C15" w:rsidRDefault="009135BE" w:rsidP="009135BE">
      <w:r w:rsidRPr="00642C15">
        <w:t>India’s deficit target is one of the budget’s more ambitious goals. The fiscal deficit, which was 3.5 percent before the pandemic took hold in India, has jumped to 9.5 percent as the country scrambled to ramp up manufacturing of masks and other protective gear, plus testing for the coronavirus and expanding cash handouts and food rations to about 800 million people. Ms. Sitharaman aims to bring the fiscal deficit down to 6.5 percent.</w:t>
      </w:r>
    </w:p>
    <w:p w14:paraId="5A86D46D" w14:textId="77777777" w:rsidR="009135BE" w:rsidRPr="00642C15" w:rsidRDefault="009135BE" w:rsidP="009135BE">
      <w:pPr>
        <w:rPr>
          <w:rStyle w:val="StyleUnderline"/>
        </w:rPr>
      </w:pPr>
      <w:r w:rsidRPr="00642C15">
        <w:rPr>
          <w:rStyle w:val="StyleUnderline"/>
        </w:rPr>
        <w:t>Despite the lack of overall big spending, investors found a lot to like in the budget. It calls for increased spending for farmers — a priority given the protests on the outskirts of New Delhi in recent weeks — and greater privatization of state-run firms. After the budget was presented, the Bombay Stock Exchange’s main index jumped 5 percent.</w:t>
      </w:r>
    </w:p>
    <w:p w14:paraId="01902E32" w14:textId="77777777" w:rsidR="009135BE" w:rsidRPr="00642C15" w:rsidRDefault="009135BE" w:rsidP="009135BE">
      <w:r w:rsidRPr="00642C15">
        <w:t xml:space="preserve">Some economists remained skeptical. They pointed to studies like </w:t>
      </w:r>
      <w:hyperlink r:id="rId23" w:tgtFrame="_blank" w:history="1">
        <w:r w:rsidRPr="00642C15">
          <w:rPr>
            <w:rStyle w:val="FollowedHyperlink"/>
          </w:rPr>
          <w:t>one from Azim Premji University</w:t>
        </w:r>
      </w:hyperlink>
      <w:r w:rsidRPr="00642C15">
        <w:t xml:space="preserve"> that found that, of those who lost employment between April and May, one in five are still out of work.</w:t>
      </w:r>
    </w:p>
    <w:p w14:paraId="1348EA6A" w14:textId="77777777" w:rsidR="009135BE" w:rsidRPr="00642C15" w:rsidRDefault="009135BE" w:rsidP="009135BE">
      <w:r w:rsidRPr="00642C15">
        <w:t>Mr. Kumar, of the Institute of Social Sciences, said the government should be more concerned about the hit to the informal sector — the people who run shops, drive rickshaws or otherwise don’t appear on corporate payrolls. Because of a lack of data, the hit to their livelihoods could be much greater than realized.</w:t>
      </w:r>
    </w:p>
    <w:p w14:paraId="6F55AB77" w14:textId="77777777" w:rsidR="009135BE" w:rsidRPr="00642C15" w:rsidRDefault="009135BE" w:rsidP="009135BE">
      <w:pPr>
        <w:rPr>
          <w:rStyle w:val="StyleUnderline"/>
        </w:rPr>
      </w:pPr>
      <w:r w:rsidRPr="00642C15">
        <w:rPr>
          <w:rStyle w:val="StyleUnderline"/>
        </w:rPr>
        <w:t xml:space="preserve">“Major components of the </w:t>
      </w:r>
      <w:r w:rsidRPr="00101DEF">
        <w:rPr>
          <w:rStyle w:val="StyleUnderline"/>
          <w:highlight w:val="green"/>
        </w:rPr>
        <w:t>economy</w:t>
      </w:r>
      <w:r w:rsidRPr="00642C15">
        <w:rPr>
          <w:rStyle w:val="StyleUnderline"/>
        </w:rPr>
        <w:t xml:space="preserve"> are </w:t>
      </w:r>
      <w:r w:rsidRPr="00101DEF">
        <w:rPr>
          <w:rStyle w:val="StyleUnderline"/>
          <w:highlight w:val="green"/>
        </w:rPr>
        <w:t>still down</w:t>
      </w:r>
      <w:r w:rsidRPr="00642C15">
        <w:rPr>
          <w:rStyle w:val="StyleUnderline"/>
        </w:rPr>
        <w:t xml:space="preserve">,” Mr. Kumar said, adding that the informal parts of the economy “are down </w:t>
      </w:r>
      <w:r w:rsidRPr="00101DEF">
        <w:rPr>
          <w:rStyle w:val="StyleUnderline"/>
          <w:highlight w:val="green"/>
        </w:rPr>
        <w:t>substantially</w:t>
      </w:r>
      <w:r w:rsidRPr="00642C15">
        <w:rPr>
          <w:rStyle w:val="StyleUnderline"/>
        </w:rPr>
        <w:t xml:space="preserve">.” </w:t>
      </w:r>
    </w:p>
    <w:p w14:paraId="449FDA18" w14:textId="77777777" w:rsidR="009135BE" w:rsidRPr="00642C15" w:rsidRDefault="009135BE" w:rsidP="009135BE">
      <w:r w:rsidRPr="00642C15">
        <w:t>Correction: Feb. 2, 2021</w:t>
      </w:r>
    </w:p>
    <w:p w14:paraId="437EB57E" w14:textId="77777777" w:rsidR="009135BE" w:rsidRPr="00642C15" w:rsidRDefault="009135BE" w:rsidP="009135BE">
      <w:pPr>
        <w:rPr>
          <w:rStyle w:val="StyleUnderline"/>
          <w:u w:val="none"/>
        </w:rPr>
      </w:pPr>
      <w:r w:rsidRPr="00642C15">
        <w:t>A picture with an earlier version of this article was published in error. It was taken in Sri Lanka, not India. </w:t>
      </w:r>
    </w:p>
    <w:p w14:paraId="6F057664" w14:textId="77777777" w:rsidR="009135BE" w:rsidRPr="00642C15" w:rsidRDefault="009135BE" w:rsidP="009135BE">
      <w:pPr>
        <w:pStyle w:val="Heading4"/>
      </w:pPr>
      <w:r w:rsidRPr="00642C15">
        <w:t>Agriculture is a rare bright spot in the Indian economy.  It is key to building back growth lost to disastrous shutdowns.</w:t>
      </w:r>
    </w:p>
    <w:p w14:paraId="3F9BCF71" w14:textId="77777777" w:rsidR="009135BE" w:rsidRPr="00642C15" w:rsidRDefault="009135BE" w:rsidP="009135BE">
      <w:r w:rsidRPr="00642C15">
        <w:t xml:space="preserve">By Emily </w:t>
      </w:r>
      <w:r w:rsidRPr="00642C15">
        <w:rPr>
          <w:rStyle w:val="Style13ptBold"/>
        </w:rPr>
        <w:t>Schmall</w:t>
      </w:r>
      <w:r w:rsidRPr="00642C15">
        <w:t xml:space="preserve"> | Published Dec. 4, 2020 Updated </w:t>
      </w:r>
      <w:r w:rsidRPr="00642C15">
        <w:rPr>
          <w:rStyle w:val="Style13ptBold"/>
        </w:rPr>
        <w:t>10-22</w:t>
      </w:r>
      <w:r w:rsidRPr="00642C15">
        <w:t xml:space="preserve"> Oct. 22, 2021 | Indian Farmers’ Protests Spread, in Challenge to Modi | NYTimes | https://www.nytimes.com/2020/12/04/world/asia/india-farmers-protest-pollution-coronavirus.html?action=click&amp;module=RelatedLinks&amp;pgtype=Article</w:t>
      </w:r>
    </w:p>
    <w:p w14:paraId="5771F84B" w14:textId="77777777" w:rsidR="009135BE" w:rsidRPr="00642C15" w:rsidRDefault="009135BE" w:rsidP="009135BE">
      <w:r w:rsidRPr="00642C15">
        <w:t xml:space="preserve">NEW DELHI — Before </w:t>
      </w:r>
      <w:hyperlink r:id="rId24" w:history="1">
        <w:r w:rsidRPr="00642C15">
          <w:rPr>
            <w:rStyle w:val="FollowedHyperlink"/>
          </w:rPr>
          <w:t>India’s farmers</w:t>
        </w:r>
      </w:hyperlink>
      <w:r w:rsidRPr="00642C15">
        <w:t xml:space="preserve"> rose up in anger, presenting an increasingly difficult challenge to a government already grappling with the coronavirus outbreak and a devastating economic slump, Devinder Singh set his field on fire.</w:t>
      </w:r>
    </w:p>
    <w:p w14:paraId="4A4F31B5" w14:textId="77777777" w:rsidR="009135BE" w:rsidRPr="00642C15" w:rsidRDefault="009135BE" w:rsidP="009135BE">
      <w:r w:rsidRPr="00642C15">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25" w:history="1">
        <w:r w:rsidRPr="00642C15">
          <w:rPr>
            <w:rStyle w:val="FollowedHyperlink"/>
          </w:rPr>
          <w:t>India</w:t>
        </w:r>
      </w:hyperlink>
      <w:r w:rsidRPr="00642C15">
        <w:t>.</w:t>
      </w:r>
    </w:p>
    <w:p w14:paraId="5B32CC23" w14:textId="77777777" w:rsidR="009135BE" w:rsidRPr="00642C15" w:rsidRDefault="009135BE" w:rsidP="009135BE">
      <w:pPr>
        <w:rPr>
          <w:rStyle w:val="StyleUnderline"/>
        </w:rPr>
      </w:pPr>
      <w:r w:rsidRPr="00642C15">
        <w:rPr>
          <w:rStyle w:val="StyleUnderline"/>
        </w:rPr>
        <w:t xml:space="preserve">But he is one of </w:t>
      </w:r>
      <w:hyperlink r:id="rId26" w:history="1">
        <w:r w:rsidRPr="00642C15">
          <w:rPr>
            <w:rStyle w:val="StyleUnderline"/>
          </w:rPr>
          <w:t>thousands of farmers</w:t>
        </w:r>
      </w:hyperlink>
      <w:r w:rsidRPr="00642C15">
        <w:rPr>
          <w:rStyle w:val="StyleUnderline"/>
        </w:rPr>
        <w:t xml:space="preserve"> in an increasingly nationwide pushback against Prime Minister Narendra </w:t>
      </w:r>
      <w:r w:rsidRPr="007D4FEE">
        <w:rPr>
          <w:rStyle w:val="StyleUnderline"/>
          <w:highlight w:val="cyan"/>
        </w:rPr>
        <w:t>Modi’s proposal to overhaul the way</w:t>
      </w:r>
      <w:r w:rsidRPr="00642C15">
        <w:rPr>
          <w:rStyle w:val="StyleUnderline"/>
        </w:rPr>
        <w:t xml:space="preserve"> many of the country’s </w:t>
      </w:r>
      <w:r w:rsidRPr="007D4FEE">
        <w:rPr>
          <w:rStyle w:val="StyleUnderline"/>
          <w:highlight w:val="cyan"/>
        </w:rPr>
        <w:t>146 million farms do business</w:t>
      </w:r>
      <w:r w:rsidRPr="00642C15">
        <w:rPr>
          <w:rStyle w:val="StyleUnderline"/>
        </w:rPr>
        <w:t>. Mr. Modi has said that his market-oriented reform would free them from the constraints of a state-run system.</w:t>
      </w:r>
    </w:p>
    <w:p w14:paraId="46CE3D52" w14:textId="77777777" w:rsidR="009135BE" w:rsidRPr="00642C15" w:rsidRDefault="009135BE" w:rsidP="009135BE">
      <w:pPr>
        <w:rPr>
          <w:rStyle w:val="StyleUnderline"/>
        </w:rPr>
      </w:pPr>
      <w:r w:rsidRPr="00642C15">
        <w:t xml:space="preserve">Many Indian farmers believe the overhaul will lead to lower prices and pave the way for corporate takeovers of their small farms, which average </w:t>
      </w:r>
      <w:hyperlink r:id="rId27" w:tgtFrame="_blank" w:history="1">
        <w:r w:rsidRPr="00642C15">
          <w:rPr>
            <w:rStyle w:val="FollowedHyperlink"/>
          </w:rPr>
          <w:t>less than three acres</w:t>
        </w:r>
      </w:hyperlink>
      <w:r w:rsidRPr="00642C15">
        <w:t xml:space="preserve"> in size. </w:t>
      </w:r>
      <w:hyperlink r:id="rId28" w:history="1">
        <w:r w:rsidRPr="00642C15">
          <w:rPr>
            <w:rStyle w:val="FollowedHyperlink"/>
          </w:rPr>
          <w:t>Farmer protests</w:t>
        </w:r>
      </w:hyperlink>
      <w:r w:rsidRPr="00642C15">
        <w:t xml:space="preserve"> that began choking the roads to New Delhi last week have spread, intensifying pressure on Mr. Modi’s government to strike a deal.</w:t>
      </w:r>
    </w:p>
    <w:p w14:paraId="71134E20" w14:textId="77777777" w:rsidR="009135BE" w:rsidRPr="00642C15" w:rsidRDefault="009135BE" w:rsidP="009135BE">
      <w:pPr>
        <w:rPr>
          <w:rStyle w:val="StyleUnderline"/>
        </w:rPr>
      </w:pPr>
      <w:r w:rsidRPr="00642C15">
        <w:rPr>
          <w:rStyle w:val="StyleUnderlin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0CA90B94" w14:textId="77777777" w:rsidR="009135BE" w:rsidRPr="00642C15" w:rsidRDefault="009135BE" w:rsidP="009135BE">
      <w:pPr>
        <w:rPr>
          <w:rStyle w:val="StyleUnderline"/>
        </w:rPr>
      </w:pPr>
      <w:r w:rsidRPr="00642C15">
        <w:rPr>
          <w:rStyle w:val="StyleUnderline"/>
        </w:rPr>
        <w:t>“Most of the farmers, we have tried not to burn, but we wanted to show our resentment,” said Mr. Singh, who works a 17-acre farm in the Firozpur district of Punjab. “If you impose on us, we will burn it.”</w:t>
      </w:r>
    </w:p>
    <w:p w14:paraId="4C2DDA3F" w14:textId="77777777" w:rsidR="009135BE" w:rsidRPr="00642C15" w:rsidRDefault="009135BE" w:rsidP="009135BE">
      <w:pPr>
        <w:rPr>
          <w:rStyle w:val="StyleUnderline"/>
        </w:rPr>
      </w:pPr>
      <w:r w:rsidRPr="00642C15">
        <w:rPr>
          <w:rStyle w:val="StyleUnderlin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161A868B" w14:textId="77777777" w:rsidR="009135BE" w:rsidRPr="00642C15" w:rsidRDefault="009135BE" w:rsidP="009135BE">
      <w:r w:rsidRPr="00642C15">
        <w:t xml:space="preserve">The two sides are set to resume talks on Saturday. While officials have said they will not give in and repeal the laws, they could compromise on one of the farmers’ demands: enshrining minimum prices for some crops into law. </w:t>
      </w:r>
    </w:p>
    <w:p w14:paraId="12A84C4E" w14:textId="77777777" w:rsidR="009135BE" w:rsidRPr="00642C15" w:rsidRDefault="009135BE" w:rsidP="009135BE">
      <w:r w:rsidRPr="00642C15">
        <w:t>[photo removed]</w:t>
      </w:r>
    </w:p>
    <w:p w14:paraId="5D83FC97" w14:textId="77777777" w:rsidR="009135BE" w:rsidRPr="00642C15" w:rsidRDefault="009135BE" w:rsidP="009135BE">
      <w:r w:rsidRPr="00642C15">
        <w:t>Farmers protesting at the Delhi-Haryana border listened to a speaker on Tuesday.Credit...Altaf Qadri/Associated Press</w:t>
      </w:r>
    </w:p>
    <w:p w14:paraId="2B7E05CC" w14:textId="77777777" w:rsidR="009135BE" w:rsidRPr="00642C15" w:rsidRDefault="009135BE" w:rsidP="009135BE">
      <w:r w:rsidRPr="00642C15">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1CB12DE4" w14:textId="77777777" w:rsidR="009135BE" w:rsidRPr="00642C15" w:rsidRDefault="009135BE" w:rsidP="009135BE">
      <w:r w:rsidRPr="00642C15">
        <w:t xml:space="preserve">India’s foreign ministry summoned Canadian diplomats on Friday after Prime Minister Justin Trudeau </w:t>
      </w:r>
      <w:hyperlink r:id="rId29" w:tgtFrame="_blank" w:history="1">
        <w:r w:rsidRPr="00642C15">
          <w:rPr>
            <w:rStyle w:val="FollowedHyperlink"/>
          </w:rPr>
          <w:t>voiced concern</w:t>
        </w:r>
      </w:hyperlink>
      <w:r w:rsidRPr="00642C15">
        <w:t xml:space="preserve"> for the farmers during a Facebook Live session. The ministry said the comments constituted “unacceptable interference” and risked damaging ties between the two nations.</w:t>
      </w:r>
    </w:p>
    <w:p w14:paraId="543A41F1" w14:textId="77777777" w:rsidR="009135BE" w:rsidRPr="00642C15" w:rsidRDefault="009135BE" w:rsidP="009135BE">
      <w:r w:rsidRPr="00642C15">
        <w:t xml:space="preserve">Mr. Modi’s government faced similarly </w:t>
      </w:r>
      <w:hyperlink r:id="rId30" w:history="1">
        <w:r w:rsidRPr="00642C15">
          <w:rPr>
            <w:rStyle w:val="FollowedHyperlink"/>
          </w:rPr>
          <w:t>widespread protests</w:t>
        </w:r>
      </w:hyperlink>
      <w:r w:rsidRPr="00642C15">
        <w:t xml:space="preserve"> late last year after it enacted an anti-Muslim naturalization law. But these demonstrations present a trickier challenge.</w:t>
      </w:r>
    </w:p>
    <w:p w14:paraId="5A00AAA4" w14:textId="77777777" w:rsidR="009135BE" w:rsidRPr="00642C15" w:rsidRDefault="009135BE" w:rsidP="009135BE">
      <w:pPr>
        <w:rPr>
          <w:rStyle w:val="StyleUnderline"/>
        </w:rPr>
      </w:pPr>
      <w:r w:rsidRPr="007D4FEE">
        <w:rPr>
          <w:rStyle w:val="StyleUnderline"/>
          <w:highlight w:val="cyan"/>
        </w:rPr>
        <w:t>Farmers represent a powerful political constituency for Mr. Modi</w:t>
      </w:r>
      <w:r w:rsidRPr="00642C15">
        <w:rPr>
          <w:rStyle w:val="StyleUnderline"/>
        </w:rPr>
        <w:t xml:space="preserve"> and his Bharatiya Janata Party. </w:t>
      </w:r>
      <w:r w:rsidRPr="007D4FEE">
        <w:rPr>
          <w:rStyle w:val="StyleUnderline"/>
          <w:highlight w:val="cyan"/>
        </w:rPr>
        <w:t>Farmers</w:t>
      </w:r>
      <w:r w:rsidRPr="00642C15">
        <w:rPr>
          <w:rStyle w:val="StyleUnderline"/>
        </w:rPr>
        <w:t xml:space="preserve"> could also be </w:t>
      </w:r>
      <w:r w:rsidRPr="007D4FEE">
        <w:rPr>
          <w:rStyle w:val="StyleUnderline"/>
          <w:highlight w:val="cyan"/>
        </w:rPr>
        <w:t xml:space="preserve">important for bringing India out of </w:t>
      </w:r>
      <w:hyperlink r:id="rId31" w:history="1">
        <w:r w:rsidRPr="007D4FEE">
          <w:rPr>
            <w:rStyle w:val="StyleUnderline"/>
            <w:highlight w:val="cyan"/>
          </w:rPr>
          <w:t>its debilitating,</w:t>
        </w:r>
        <w:r w:rsidRPr="007D4FEE">
          <w:rPr>
            <w:rStyle w:val="StyleUnderline"/>
          </w:rPr>
          <w:t xml:space="preserve"> coronavirus-driv</w:t>
        </w:r>
        <w:r w:rsidRPr="007D4FEE">
          <w:rPr>
            <w:rStyle w:val="StyleUnderline"/>
            <w:highlight w:val="cyan"/>
          </w:rPr>
          <w:t>en recession</w:t>
        </w:r>
      </w:hyperlink>
      <w:r w:rsidRPr="00642C15">
        <w:rPr>
          <w:rStyle w:val="StyleUnderline"/>
        </w:rPr>
        <w:t xml:space="preserve">. </w:t>
      </w:r>
      <w:r w:rsidRPr="007D4FEE">
        <w:rPr>
          <w:rStyle w:val="StyleUnderline"/>
          <w:highlight w:val="cyan"/>
        </w:rPr>
        <w:t>Agriculture</w:t>
      </w:r>
      <w:r w:rsidRPr="00642C15">
        <w:rPr>
          <w:rStyle w:val="StyleUnderline"/>
        </w:rPr>
        <w:t xml:space="preserve"> has been </w:t>
      </w:r>
      <w:hyperlink r:id="rId32" w:tgtFrame="_blank" w:history="1">
        <w:r w:rsidRPr="00642C15">
          <w:rPr>
            <w:rStyle w:val="StyleUnderline"/>
          </w:rPr>
          <w:t xml:space="preserve">a </w:t>
        </w:r>
        <w:r w:rsidRPr="007D4FEE">
          <w:rPr>
            <w:rStyle w:val="StyleUnderline"/>
            <w:highlight w:val="cyan"/>
          </w:rPr>
          <w:t>rare bright spo</w:t>
        </w:r>
        <w:r w:rsidRPr="00642C15">
          <w:rPr>
            <w:rStyle w:val="StyleUnderline"/>
          </w:rPr>
          <w:t>t</w:t>
        </w:r>
      </w:hyperlink>
      <w:r w:rsidRPr="00642C15">
        <w:rPr>
          <w:rStyle w:val="StyleUnderline"/>
        </w:rPr>
        <w:t xml:space="preserve">, with </w:t>
      </w:r>
      <w:r w:rsidRPr="007D4FEE">
        <w:rPr>
          <w:rStyle w:val="StyleUnderline"/>
          <w:highlight w:val="cyan"/>
        </w:rPr>
        <w:t>farmers continuing to purchase consumer goods</w:t>
      </w:r>
      <w:r w:rsidRPr="00642C15">
        <w:rPr>
          <w:rStyle w:val="StyleUnderline"/>
        </w:rPr>
        <w:t xml:space="preserve"> and </w:t>
      </w:r>
      <w:r w:rsidRPr="007D4FEE">
        <w:rPr>
          <w:rStyle w:val="StyleUnderline"/>
          <w:highlight w:val="cyan"/>
        </w:rPr>
        <w:t>offering income for people who lost</w:t>
      </w:r>
      <w:r w:rsidRPr="00642C15">
        <w:rPr>
          <w:rStyle w:val="StyleUnderline"/>
        </w:rPr>
        <w:t xml:space="preserve"> their </w:t>
      </w:r>
      <w:r w:rsidRPr="007D4FEE">
        <w:rPr>
          <w:rStyle w:val="StyleUnderline"/>
          <w:highlight w:val="cyan"/>
        </w:rPr>
        <w:t>jobs after</w:t>
      </w:r>
      <w:r w:rsidRPr="00642C15">
        <w:rPr>
          <w:rStyle w:val="StyleUnderline"/>
        </w:rPr>
        <w:t xml:space="preserve"> Mr. Modi </w:t>
      </w:r>
      <w:r w:rsidRPr="007D4FEE">
        <w:rPr>
          <w:rStyle w:val="StyleUnderline"/>
          <w:highlight w:val="cyan"/>
        </w:rPr>
        <w:t>locked down</w:t>
      </w:r>
      <w:r w:rsidRPr="00642C15">
        <w:rPr>
          <w:rStyle w:val="StyleUnderline"/>
        </w:rPr>
        <w:t xml:space="preserve"> the country to stop the pandemic earlier this year.</w:t>
      </w:r>
    </w:p>
    <w:p w14:paraId="669F4B97" w14:textId="77777777" w:rsidR="009135BE" w:rsidRPr="00642C15" w:rsidRDefault="009135BE" w:rsidP="009135BE">
      <w:r w:rsidRPr="00642C15">
        <w:t>Outside New Delhi, protesters were settling in for a long wait.</w:t>
      </w:r>
    </w:p>
    <w:p w14:paraId="0823BCEC" w14:textId="77777777" w:rsidR="009135BE" w:rsidRPr="00642C15" w:rsidRDefault="009135BE" w:rsidP="009135BE">
      <w:r w:rsidRPr="00642C15">
        <w:t>At the village of Singhu,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5E134DC6" w14:textId="77777777" w:rsidR="009135BE" w:rsidRPr="00642C15" w:rsidRDefault="009135BE" w:rsidP="009135BE">
      <w:r w:rsidRPr="00642C15">
        <w:t>Harjinder Singh, a wheat and cotton farmer in Gujarat, Mr. Modi’s home state, traveled more than 600 miles to join the protest. He said that farming had become untenable in Gujarat because farmers had no access to a state-run market that subsidizes their crops.</w:t>
      </w:r>
    </w:p>
    <w:p w14:paraId="259B8CEF" w14:textId="77777777" w:rsidR="009135BE" w:rsidRPr="00642C15" w:rsidRDefault="009135BE" w:rsidP="009135BE">
      <w:r w:rsidRPr="00642C15">
        <w:t xml:space="preserve">“I’ve got 100 acres there,” he said, “and now I’ve turned it into barren land because of the government’s rude policies.” </w:t>
      </w:r>
    </w:p>
    <w:p w14:paraId="5B7A64CB" w14:textId="77777777" w:rsidR="009135BE" w:rsidRPr="00642C15" w:rsidRDefault="009135BE" w:rsidP="009135BE">
      <w:r w:rsidRPr="00642C15">
        <w:t>Angry farmers could make their worries felt beyond the protests.</w:t>
      </w:r>
    </w:p>
    <w:p w14:paraId="0179B3E4" w14:textId="77777777" w:rsidR="009135BE" w:rsidRPr="00642C15" w:rsidRDefault="009135BE" w:rsidP="009135BE">
      <w:r w:rsidRPr="00642C15">
        <w:t>[photo removed]</w:t>
      </w:r>
    </w:p>
    <w:p w14:paraId="34F6D3C6" w14:textId="77777777" w:rsidR="009135BE" w:rsidRPr="00642C15" w:rsidRDefault="009135BE" w:rsidP="009135BE">
      <w:pPr>
        <w:rPr>
          <w:rStyle w:val="StyleUnderline"/>
        </w:rPr>
      </w:pPr>
      <w:r w:rsidRPr="00642C15">
        <w:t>At a police barricade Thursday in Singhu, a village on the Delhi-Haryana border.Credit...Danish Siddiqui/Reuters</w:t>
      </w:r>
    </w:p>
    <w:p w14:paraId="51835E24" w14:textId="77777777" w:rsidR="0031102E" w:rsidRPr="00642C15" w:rsidRDefault="0031102E" w:rsidP="0031102E">
      <w:pPr>
        <w:rPr>
          <w:rStyle w:val="StyleUnderline"/>
        </w:rPr>
      </w:pPr>
      <w:r w:rsidRPr="00101DEF">
        <w:rPr>
          <w:rStyle w:val="StyleUnderline"/>
          <w:highlight w:val="green"/>
        </w:rPr>
        <w:t xml:space="preserve">After </w:t>
      </w:r>
      <w:r w:rsidRPr="00D13D3F">
        <w:rPr>
          <w:rStyle w:val="StyleUnderline"/>
        </w:rPr>
        <w:t>enjoying</w:t>
      </w:r>
      <w:r w:rsidRPr="00642C15">
        <w:rPr>
          <w:rStyle w:val="StyleUnderline"/>
        </w:rPr>
        <w:t xml:space="preserve"> some of its </w:t>
      </w:r>
      <w:r w:rsidRPr="00101DEF">
        <w:rPr>
          <w:rStyle w:val="StyleUnderline"/>
          <w:highlight w:val="green"/>
        </w:rPr>
        <w:t xml:space="preserve">cleanest air </w:t>
      </w:r>
      <w:r w:rsidRPr="009135BE">
        <w:rPr>
          <w:rStyle w:val="StyleUnderline"/>
        </w:rPr>
        <w:t>in memory</w:t>
      </w:r>
      <w:r w:rsidRPr="00642C15">
        <w:rPr>
          <w:rStyle w:val="StyleUnderline"/>
        </w:rPr>
        <w:t xml:space="preserve"> during the lockdown, New </w:t>
      </w:r>
      <w:r w:rsidRPr="00101DEF">
        <w:rPr>
          <w:rStyle w:val="StyleUnderline"/>
          <w:highlight w:val="green"/>
        </w:rPr>
        <w:t>Delhi</w:t>
      </w:r>
      <w:r w:rsidRPr="00642C15">
        <w:rPr>
          <w:rStyle w:val="StyleUnderline"/>
        </w:rPr>
        <w:t xml:space="preserve"> has </w:t>
      </w:r>
      <w:r w:rsidRPr="00101DEF">
        <w:rPr>
          <w:rStyle w:val="StyleUnderline"/>
          <w:highlight w:val="green"/>
        </w:rPr>
        <w:t>recorded</w:t>
      </w:r>
      <w:r w:rsidRPr="00642C15">
        <w:rPr>
          <w:rStyle w:val="StyleUnderline"/>
        </w:rPr>
        <w:t xml:space="preserve"> day after day of </w:t>
      </w:r>
      <w:r w:rsidRPr="00101DEF">
        <w:rPr>
          <w:rStyle w:val="StyleUnderline"/>
          <w:highlight w:val="green"/>
        </w:rPr>
        <w:t>catastrophically bad air</w:t>
      </w:r>
      <w:r w:rsidRPr="00642C15">
        <w:rPr>
          <w:rStyle w:val="StyleUnderline"/>
        </w:rPr>
        <w:t xml:space="preserve">. Pollution in the capital surges near the end of every year, as cold winds sweep down from the Himalayas and people try to keep warm, but the </w:t>
      </w:r>
      <w:r w:rsidRPr="00101DEF">
        <w:rPr>
          <w:rStyle w:val="StyleUnderline"/>
          <w:highlight w:val="green"/>
        </w:rPr>
        <w:t>e</w:t>
      </w:r>
      <w:r w:rsidRPr="009135BE">
        <w:rPr>
          <w:rStyle w:val="StyleUnderline"/>
        </w:rPr>
        <w:t>levated levels amid the outbreak have prompted questions.</w:t>
      </w:r>
    </w:p>
    <w:p w14:paraId="37BF5C73" w14:textId="77777777" w:rsidR="0031102E" w:rsidRPr="00642C15" w:rsidRDefault="0031102E" w:rsidP="0031102E">
      <w:pPr>
        <w:rPr>
          <w:rStyle w:val="StyleUnderline"/>
        </w:rPr>
      </w:pPr>
      <w:r w:rsidRPr="00101DEF">
        <w:rPr>
          <w:rStyle w:val="StyleUnderline"/>
          <w:highlight w:val="green"/>
        </w:rPr>
        <w:t xml:space="preserve">Farmers </w:t>
      </w:r>
      <w:r w:rsidRPr="009135BE">
        <w:rPr>
          <w:rStyle w:val="StyleUnderline"/>
        </w:rPr>
        <w:t xml:space="preserve">traditionally play a role in the annual pollution. Many </w:t>
      </w:r>
      <w:r w:rsidRPr="00101DEF">
        <w:rPr>
          <w:rStyle w:val="StyleUnderline"/>
          <w:highlight w:val="green"/>
        </w:rPr>
        <w:t>set fire to large swaths of land to clear fields</w:t>
      </w:r>
      <w:r w:rsidRPr="00642C15">
        <w:rPr>
          <w:rStyle w:val="StyleUnderline"/>
        </w:rPr>
        <w:t xml:space="preserve"> ahead of the winter wheat sowing season, a practice known as stubble burning. </w:t>
      </w:r>
      <w:r w:rsidRPr="00101DEF">
        <w:rPr>
          <w:rStyle w:val="StyleUnderline"/>
          <w:highlight w:val="green"/>
        </w:rPr>
        <w:t>Farm fires</w:t>
      </w:r>
      <w:r w:rsidRPr="00642C15">
        <w:rPr>
          <w:rStyle w:val="StyleUnderline"/>
        </w:rPr>
        <w:t xml:space="preserve"> have been estimated to </w:t>
      </w:r>
      <w:r w:rsidRPr="00101DEF">
        <w:rPr>
          <w:rStyle w:val="StyleUnderline"/>
          <w:highlight w:val="green"/>
        </w:rPr>
        <w:t>contribute</w:t>
      </w:r>
      <w:r w:rsidRPr="00642C15">
        <w:rPr>
          <w:rStyle w:val="StyleUnderline"/>
        </w:rPr>
        <w:t xml:space="preserve"> between 2 and </w:t>
      </w:r>
      <w:r w:rsidRPr="00101DEF">
        <w:rPr>
          <w:rStyle w:val="StyleUnderline"/>
          <w:highlight w:val="green"/>
        </w:rPr>
        <w:t>40 percent of Delhi’s air pollution</w:t>
      </w:r>
      <w:r w:rsidRPr="00642C15">
        <w:rPr>
          <w:rStyle w:val="StyleUnderline"/>
        </w:rPr>
        <w:t xml:space="preserve"> during the period.</w:t>
      </w:r>
    </w:p>
    <w:p w14:paraId="434A8BA8" w14:textId="77777777" w:rsidR="0031102E" w:rsidRPr="00642C15" w:rsidRDefault="0031102E" w:rsidP="0031102E">
      <w:pPr>
        <w:rPr>
          <w:rStyle w:val="StyleUnderline"/>
        </w:rPr>
      </w:pPr>
      <w:r w:rsidRPr="00642C15">
        <w:rPr>
          <w:rStyle w:val="StyleUnderline"/>
        </w:rPr>
        <w:t xml:space="preserve">Experts say this year’s </w:t>
      </w:r>
      <w:r w:rsidRPr="00101DEF">
        <w:rPr>
          <w:rStyle w:val="StyleUnderline"/>
          <w:highlight w:val="green"/>
        </w:rPr>
        <w:t>pollution</w:t>
      </w:r>
      <w:r w:rsidRPr="00642C15">
        <w:rPr>
          <w:rStyle w:val="StyleUnderline"/>
        </w:rPr>
        <w:t xml:space="preserve"> levels could be </w:t>
      </w:r>
      <w:r w:rsidRPr="00101DEF">
        <w:rPr>
          <w:rStyle w:val="StyleUnderline"/>
          <w:highlight w:val="green"/>
        </w:rPr>
        <w:t>blamed in part on displaced laborers</w:t>
      </w:r>
      <w:r w:rsidRPr="00642C15">
        <w:rPr>
          <w:rStyle w:val="StyleUnderline"/>
        </w:rPr>
        <w:t xml:space="preserve">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1DDC8ABE" w14:textId="77777777" w:rsidR="0031102E" w:rsidRPr="00642C15" w:rsidRDefault="0031102E" w:rsidP="0031102E">
      <w:pPr>
        <w:rPr>
          <w:rStyle w:val="StyleUnderline"/>
        </w:rPr>
      </w:pPr>
      <w:r w:rsidRPr="00642C15">
        <w:rPr>
          <w:rStyle w:val="StyleUnderline"/>
        </w:rPr>
        <w:t xml:space="preserve">But Mr. Sudhir </w:t>
      </w:r>
      <w:hyperlink r:id="rId33" w:tgtFrame="_blank" w:history="1">
        <w:r w:rsidRPr="00642C15">
          <w:rPr>
            <w:rStyle w:val="StyleUnderline"/>
          </w:rPr>
          <w:t>and other experts</w:t>
        </w:r>
      </w:hyperlink>
      <w:r w:rsidRPr="00642C15">
        <w:rPr>
          <w:rStyle w:val="StyleUnderline"/>
        </w:rPr>
        <w:t xml:space="preserve"> said </w:t>
      </w:r>
      <w:r w:rsidRPr="00101DEF">
        <w:rPr>
          <w:rStyle w:val="StyleUnderline"/>
          <w:highlight w:val="green"/>
        </w:rPr>
        <w:t>farmer</w:t>
      </w:r>
      <w:r w:rsidRPr="00642C15">
        <w:rPr>
          <w:rStyle w:val="StyleUnderline"/>
        </w:rPr>
        <w:t xml:space="preserve">s may be </w:t>
      </w:r>
      <w:r w:rsidRPr="00101DEF">
        <w:rPr>
          <w:rStyle w:val="StyleUnderline"/>
          <w:highlight w:val="green"/>
        </w:rPr>
        <w:t>ignoring official threats</w:t>
      </w:r>
      <w:r w:rsidRPr="00642C15">
        <w:rPr>
          <w:rStyle w:val="StyleUnderline"/>
        </w:rPr>
        <w:t xml:space="preserve"> and inducements to curb stubble burning </w:t>
      </w:r>
      <w:r w:rsidRPr="00101DEF">
        <w:rPr>
          <w:rStyle w:val="Emphasis"/>
          <w:highlight w:val="green"/>
        </w:rPr>
        <w:t>as a way to protes</w:t>
      </w:r>
      <w:r w:rsidRPr="00642C15">
        <w:rPr>
          <w:rStyle w:val="StyleUnderline"/>
        </w:rPr>
        <w:t>t. State authorities have long worked to discourage the practice, including offering the use of stubble-clearing tractors and paying farmers not to burn.</w:t>
      </w:r>
    </w:p>
    <w:p w14:paraId="30C36547" w14:textId="77777777" w:rsidR="0031102E" w:rsidRPr="00642C15" w:rsidRDefault="0031102E" w:rsidP="0031102E">
      <w:pPr>
        <w:rPr>
          <w:rStyle w:val="StyleUnderline"/>
        </w:rPr>
      </w:pPr>
      <w:r w:rsidRPr="00642C15">
        <w:rPr>
          <w:rStyle w:val="StyleUnderline"/>
        </w:rPr>
        <w:t>“What farmers were saying was if we are protesting, and you don’t listen to us, then we will burn the stubble,” said Ramandeep Singh Mann, an engineer turned farmers’ activist in Punjab.</w:t>
      </w:r>
    </w:p>
    <w:p w14:paraId="53112EDB" w14:textId="77777777" w:rsidR="0031102E" w:rsidRPr="00642C15" w:rsidRDefault="0031102E" w:rsidP="0031102E">
      <w:r w:rsidRPr="00642C15">
        <w:t>Government officials dispute the idea of a direct connection.</w:t>
      </w:r>
    </w:p>
    <w:p w14:paraId="553F6E22" w14:textId="77777777" w:rsidR="0031102E" w:rsidRPr="00642C15" w:rsidRDefault="0031102E" w:rsidP="0031102E">
      <w:r w:rsidRPr="00642C15">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7D7101BD" w14:textId="77777777" w:rsidR="0031102E" w:rsidRPr="00642C15" w:rsidRDefault="0031102E" w:rsidP="0031102E">
      <w:r w:rsidRPr="00642C15">
        <w:t>“There will be more solutions in the offing,” he said.</w:t>
      </w:r>
    </w:p>
    <w:p w14:paraId="735CA55F" w14:textId="77777777" w:rsidR="0031102E" w:rsidRPr="00642C15" w:rsidRDefault="0031102E" w:rsidP="0031102E">
      <w:pPr>
        <w:rPr>
          <w:rStyle w:val="StyleUnderline"/>
        </w:rPr>
      </w:pPr>
      <w:r w:rsidRPr="00642C15">
        <w:rPr>
          <w:rStyle w:val="StyleUnderline"/>
        </w:rPr>
        <w:t xml:space="preserve">Whatever the cause, the </w:t>
      </w:r>
      <w:r w:rsidRPr="00101DEF">
        <w:rPr>
          <w:rStyle w:val="StyleUnderline"/>
          <w:highlight w:val="green"/>
        </w:rPr>
        <w:t>rise in pollution</w:t>
      </w:r>
      <w:r w:rsidRPr="00642C15">
        <w:rPr>
          <w:rStyle w:val="StyleUnderline"/>
        </w:rPr>
        <w:t xml:space="preserve"> has been </w:t>
      </w:r>
      <w:r w:rsidRPr="00101DEF">
        <w:rPr>
          <w:rStyle w:val="StyleUnderline"/>
          <w:highlight w:val="green"/>
        </w:rPr>
        <w:t>deadly</w:t>
      </w:r>
      <w:r w:rsidRPr="00642C15">
        <w:rPr>
          <w:rStyle w:val="StyleUnderline"/>
        </w:rPr>
        <w:t xml:space="preserve"> as the coronavirus has made its way through New Delhi. Delhi has witnessed </w:t>
      </w:r>
      <w:hyperlink r:id="rId34" w:history="1">
        <w:r w:rsidRPr="00642C15">
          <w:rPr>
            <w:rStyle w:val="StyleUnderline"/>
          </w:rPr>
          <w:t>record daily infection numbers</w:t>
        </w:r>
      </w:hyperlink>
      <w:r w:rsidRPr="00642C15">
        <w:rPr>
          <w:rStyle w:val="StyleUnderline"/>
        </w:rPr>
        <w:t xml:space="preserve"> and its highest death toll since the pandemic began, registering 2,612 deaths in November.</w:t>
      </w:r>
    </w:p>
    <w:p w14:paraId="44411523" w14:textId="77777777" w:rsidR="0031102E" w:rsidRPr="00642C15" w:rsidRDefault="0031102E" w:rsidP="0031102E">
      <w:r w:rsidRPr="00642C15">
        <w:t>[photo removed]</w:t>
      </w:r>
    </w:p>
    <w:p w14:paraId="0FD4C1A6" w14:textId="77777777" w:rsidR="0031102E" w:rsidRPr="00642C15" w:rsidRDefault="0031102E" w:rsidP="0031102E">
      <w:r w:rsidRPr="00642C15">
        <w:t>Burning stubble in the state of Punjab in October.Credit...Archana Thiyagarajan/Agence France-Presse — Getty Images</w:t>
      </w:r>
    </w:p>
    <w:p w14:paraId="7015C04A" w14:textId="77777777" w:rsidR="0031102E" w:rsidRPr="00642C15" w:rsidRDefault="0031102E" w:rsidP="0031102E">
      <w:pPr>
        <w:rPr>
          <w:rStyle w:val="StyleUnderline"/>
        </w:rPr>
      </w:pPr>
      <w:r w:rsidRPr="00642C15">
        <w:rPr>
          <w:rStyle w:val="StyleUnderline"/>
        </w:rPr>
        <w:t>“Pollution and cold waves worked like splashing petrol on the burning building,” said Dr. Nikhil Modi, a pulmonologist at Apollo hospital in New Delhi.</w:t>
      </w:r>
    </w:p>
    <w:p w14:paraId="0D7EBF90" w14:textId="77777777" w:rsidR="0031102E" w:rsidRPr="009135BE" w:rsidRDefault="0031102E" w:rsidP="0031102E">
      <w:pPr>
        <w:rPr>
          <w:rStyle w:val="StyleUnderline"/>
        </w:rPr>
      </w:pPr>
      <w:r w:rsidRPr="009135BE">
        <w:rPr>
          <w:rStyle w:val="StyleUnderline"/>
        </w:rPr>
        <w:t>The pollution makes it harder for coronavirus victims, like Ritesh Agrawal’s diabetic mother, to breathe. Last month, after she said she was struggling to breathe, Mr. Agrawal immediately took her to be tested for Covid-19.</w:t>
      </w:r>
    </w:p>
    <w:p w14:paraId="5287A159" w14:textId="77777777" w:rsidR="0031102E" w:rsidRPr="009135BE" w:rsidRDefault="0031102E" w:rsidP="0031102E">
      <w:r w:rsidRPr="009135BE">
        <w:t>She tested positive, and doctors advised home isolation. But within hours of returning home, her oxygen levels plummeted.</w:t>
      </w:r>
    </w:p>
    <w:p w14:paraId="3845A95A" w14:textId="77777777" w:rsidR="0031102E" w:rsidRPr="009135BE" w:rsidRDefault="0031102E" w:rsidP="0031102E">
      <w:r w:rsidRPr="009135BE">
        <w:t>Mr. Agrawal, a 41-year-old businessman in Delhi, said his mother died after being turned away from one hospital after another.</w:t>
      </w:r>
    </w:p>
    <w:p w14:paraId="637EA940" w14:textId="77777777" w:rsidR="0031102E" w:rsidRPr="009135BE" w:rsidRDefault="0031102E" w:rsidP="0031102E">
      <w:r w:rsidRPr="009135BE">
        <w:t>“I have money and connections,” Mr. Agrawal said. “But even that did not help.”</w:t>
      </w:r>
    </w:p>
    <w:p w14:paraId="0D2FE800" w14:textId="77777777" w:rsidR="0031102E" w:rsidRPr="00642C15" w:rsidRDefault="0031102E" w:rsidP="0031102E">
      <w:pPr>
        <w:rPr>
          <w:rStyle w:val="StyleUnderline"/>
        </w:rPr>
      </w:pPr>
      <w:r w:rsidRPr="009135BE">
        <w:rPr>
          <w:rStyle w:val="StyleUnderline"/>
        </w:rPr>
        <w:t>The Indian government has made fixing New Delhi’s pollution a priority</w:t>
      </w:r>
      <w:r w:rsidRPr="00642C15">
        <w:rPr>
          <w:rStyle w:val="StyleUnderline"/>
        </w:rPr>
        <w:t>.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01E4031F" w14:textId="77777777" w:rsidR="0031102E" w:rsidRPr="00642C15" w:rsidRDefault="0031102E" w:rsidP="0031102E">
      <w:pPr>
        <w:rPr>
          <w:rStyle w:val="StyleUnderline"/>
        </w:rPr>
      </w:pPr>
      <w:r w:rsidRPr="00642C15">
        <w:rPr>
          <w:rStyle w:val="StyleUnderline"/>
        </w:rPr>
        <w:t>At the camp in Singhu, many of the farmers said they had no choice but to burn their waste. Many of the farmers from Punjab are Sikhs. For hundreds of years, males in that community have used the surname Singh to show their common bond.</w:t>
      </w:r>
    </w:p>
    <w:p w14:paraId="23587BCE" w14:textId="77777777" w:rsidR="0031102E" w:rsidRPr="00642C15" w:rsidRDefault="0031102E" w:rsidP="0031102E">
      <w:pPr>
        <w:rPr>
          <w:rStyle w:val="StyleUnderline"/>
        </w:rPr>
      </w:pPr>
      <w:r w:rsidRPr="00642C15">
        <w:rPr>
          <w:rStyle w:val="StyleUnderline"/>
        </w:rPr>
        <w:t>That community is under threat, said Navdeep Singh, 30, a seventh-generation farmer from Amritsar in Punjab. Times are hard, he said, and government efforts like making tractors available are ultimately still too expensive.</w:t>
      </w:r>
    </w:p>
    <w:p w14:paraId="14924284" w14:textId="77777777" w:rsidR="0031102E" w:rsidRPr="00642C15" w:rsidRDefault="0031102E" w:rsidP="0031102E">
      <w:pPr>
        <w:rPr>
          <w:rStyle w:val="StyleUnderline"/>
        </w:rPr>
      </w:pPr>
      <w:r w:rsidRPr="00642C15">
        <w:rPr>
          <w:rStyle w:val="StyleUnderline"/>
        </w:rPr>
        <w:t>“We are forced to burn,” Mr. Singh said, as he shelled peas for one of the demonstration camp’s free kitchens. “The government hasn’t really helped us with any other way to dispose of it.”</w:t>
      </w:r>
    </w:p>
    <w:p w14:paraId="3A4BE88E" w14:textId="77777777" w:rsidR="009135BE" w:rsidRPr="00642C15" w:rsidRDefault="009135BE" w:rsidP="009135BE"/>
    <w:p w14:paraId="0D2563CF" w14:textId="77777777" w:rsidR="009135BE" w:rsidRPr="00642C15" w:rsidRDefault="009135BE" w:rsidP="009135BE">
      <w:pPr>
        <w:pStyle w:val="Heading4"/>
      </w:pPr>
      <w:r w:rsidRPr="00642C15">
        <w:t>Previous attempts to de-regulate agriculture only increased agrarian distress.  Liberalizing reforms in 2005 eventually crashing prices so low that farmers had to leave in droves.</w:t>
      </w:r>
    </w:p>
    <w:p w14:paraId="6E72B5F7" w14:textId="77777777" w:rsidR="009135BE" w:rsidRPr="00642C15" w:rsidRDefault="009135BE" w:rsidP="009135BE">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41BBC6A8" w14:textId="77777777" w:rsidR="009135BE" w:rsidRPr="00642C15" w:rsidRDefault="009135BE" w:rsidP="009135BE">
      <w:r w:rsidRPr="00642C15">
        <w:t xml:space="preserve">The Indian stock markets </w:t>
      </w:r>
      <w:hyperlink r:id="rId35" w:history="1">
        <w:r w:rsidRPr="00642C15">
          <w:rPr>
            <w:rStyle w:val="FollowedHyperlink"/>
          </w:rPr>
          <w:t>“sky-rocketed”</w:t>
        </w:r>
      </w:hyperlink>
      <w:r w:rsidRPr="00642C15">
        <w:t xml:space="preserve"> in early February. The surge was a </w:t>
      </w:r>
      <w:hyperlink r:id="rId36" w:history="1">
        <w:r w:rsidRPr="00642C15">
          <w:rPr>
            <w:rStyle w:val="FollowedHyperlink"/>
          </w:rPr>
          <w:t>“standing ovation”</w:t>
        </w:r>
      </w:hyperlink>
      <w:r w:rsidRPr="00642C15">
        <w:t>, according to media reports, to the market-friendly budget the government had tabled in parliament on 1 February. The “</w:t>
      </w:r>
      <w:hyperlink r:id="rId37" w:history="1">
        <w:r w:rsidRPr="00642C15">
          <w:rPr>
            <w:rStyle w:val="FollowedHyperlink"/>
          </w:rPr>
          <w:t>deep reform</w:t>
        </w:r>
      </w:hyperlink>
      <w:r w:rsidRPr="00642C15">
        <w:t xml:space="preserve">” proposals that investors were cheering included </w:t>
      </w:r>
      <w:hyperlink r:id="rId38" w:history="1">
        <w:r w:rsidRPr="00642C15">
          <w:rPr>
            <w:rStyle w:val="FollowedHyperlink"/>
          </w:rPr>
          <w:t>the proposed sale of</w:t>
        </w:r>
      </w:hyperlink>
      <w:r w:rsidRPr="00642C15">
        <w:t> key public-sector enterprises, raising limits on foreign capital investments, and spending big on infrastructure.</w:t>
      </w:r>
    </w:p>
    <w:p w14:paraId="5BC0F3AC" w14:textId="77777777" w:rsidR="009135BE" w:rsidRPr="00642C15" w:rsidRDefault="009135BE" w:rsidP="009135BE">
      <w:pPr>
        <w:rPr>
          <w:rStyle w:val="StyleUnderline"/>
        </w:rPr>
      </w:pPr>
      <w:r w:rsidRPr="00642C15">
        <w:t>Delivered during </w:t>
      </w:r>
      <w:hyperlink r:id="rId39" w:history="1">
        <w:r w:rsidRPr="00642C15">
          <w:rPr>
            <w:rStyle w:val="FollowedHyperlink"/>
          </w:rPr>
          <w:t>India’s worst recession in decades</w:t>
        </w:r>
      </w:hyperlink>
      <w:r w:rsidRPr="00642C15">
        <w:t xml:space="preserve">, the budget was proof that Narendra </w:t>
      </w:r>
      <w:r w:rsidRPr="007D4FEE">
        <w:rPr>
          <w:highlight w:val="cyan"/>
        </w:rPr>
        <w:t>Modi’s government</w:t>
      </w:r>
      <w:r w:rsidRPr="00642C15">
        <w:t xml:space="preserve"> had not wasted the opportunity the pandemic had provided to accelerate its deregulation of the economy. Framed by the government as </w:t>
      </w:r>
      <w:hyperlink r:id="rId40" w:history="1">
        <w:r w:rsidRPr="00642C15">
          <w:rPr>
            <w:rStyle w:val="FollowedHyperlink"/>
          </w:rPr>
          <w:t>“One Nation, One Market”</w:t>
        </w:r>
      </w:hyperlink>
      <w:r w:rsidRPr="00642C15">
        <w:t xml:space="preserve">, the budget sought to position India – a federal system of states – as a single economic unit governed by a strong centralised government, </w:t>
      </w:r>
      <w:r w:rsidRPr="007D4FEE">
        <w:rPr>
          <w:rStyle w:val="Emphasis"/>
          <w:highlight w:val="cyan"/>
        </w:rPr>
        <w:t>ready to dislodge China</w:t>
      </w:r>
      <w:r w:rsidRPr="007D4FEE">
        <w:rPr>
          <w:rStyle w:val="StyleUnderline"/>
          <w:highlight w:val="cyan"/>
        </w:rPr>
        <w:t xml:space="preserve"> from its position as the world’s factory.</w:t>
      </w:r>
    </w:p>
    <w:p w14:paraId="1450E2C1" w14:textId="77777777" w:rsidR="009135BE" w:rsidRPr="00642C15" w:rsidRDefault="009135BE" w:rsidP="009135BE">
      <w:pPr>
        <w:rPr>
          <w:rStyle w:val="StyleUnderline"/>
        </w:rPr>
      </w:pPr>
      <w:r w:rsidRPr="00642C15">
        <w:t>The official optimism and elated stock markets came amid a sharp escalation of what has been described as </w:t>
      </w:r>
      <w:hyperlink r:id="rId41" w:history="1">
        <w:r w:rsidRPr="00642C15">
          <w:rPr>
            <w:rStyle w:val="FollowedHyperlink"/>
          </w:rPr>
          <w:t>“India’s largest farmers’ protest”</w:t>
        </w:r>
      </w:hyperlink>
      <w:r w:rsidRPr="00642C15">
        <w:t xml:space="preserve">, the months-long struggle that has brought tens of thousands of farmers to the borders of Delhi. The contrast between the euphoria of the financial markets and the anxieties of the striking farmers was as jarring as it was revealing of the battle lines fast reshaping Indian politics. </w:t>
      </w:r>
      <w:r w:rsidRPr="00642C15">
        <w:rPr>
          <w:rStyle w:val="StyleUnderline"/>
        </w:rPr>
        <w:t xml:space="preserve">Just as the government was proposing more market liberalisation to boost the neoliberal reforms introduced in the 1990s, it was also erecting a </w:t>
      </w:r>
      <w:hyperlink r:id="rId42" w:history="1">
        <w:r w:rsidRPr="00642C15">
          <w:rPr>
            <w:rStyle w:val="StyleUnderline"/>
          </w:rPr>
          <w:t>border fence</w:t>
        </w:r>
      </w:hyperlink>
      <w:r w:rsidRPr="00642C15">
        <w:rPr>
          <w:rStyle w:val="StyleUnderline"/>
        </w:rPr>
        <w:t xml:space="preserve"> to cordon off protest sites – barriers made of concertina wires and heavy concrete blocks, with thick nails in the ground – designed to halt the protesters’ progress into the city.</w:t>
      </w:r>
    </w:p>
    <w:p w14:paraId="7E17D4B6" w14:textId="77777777" w:rsidR="009135BE" w:rsidRPr="00642C15" w:rsidRDefault="009135BE" w:rsidP="009135BE">
      <w:pPr>
        <w:rPr>
          <w:rStyle w:val="StyleUnderline"/>
        </w:rPr>
      </w:pPr>
      <w:r w:rsidRPr="00642C15">
        <w:rPr>
          <w:rStyle w:val="StyleUnderline"/>
        </w:rPr>
        <w:t xml:space="preserve">The state was not just impeding the protesters’ physical movement </w:t>
      </w:r>
      <w:r w:rsidRPr="00642C15">
        <w:rPr>
          <w:rStyle w:val="Emphasis"/>
        </w:rPr>
        <w:t>but also disrupting digital connectivity</w:t>
      </w:r>
      <w:r w:rsidRPr="00642C15">
        <w:rPr>
          <w:rStyle w:val="StyleUnderline"/>
        </w:rPr>
        <w:t>. There have been regular</w:t>
      </w:r>
      <w:r w:rsidRPr="00642C15">
        <w:rPr>
          <w:rStyle w:val="Emphasis"/>
        </w:rPr>
        <w:t xml:space="preserve"> </w:t>
      </w:r>
      <w:hyperlink r:id="rId43" w:history="1">
        <w:r w:rsidRPr="00642C15">
          <w:rPr>
            <w:rStyle w:val="Emphasis"/>
          </w:rPr>
          <w:t>Internet shutdowns</w:t>
        </w:r>
      </w:hyperlink>
      <w:r w:rsidRPr="00642C15">
        <w:rPr>
          <w:rStyle w:val="Emphasis"/>
        </w:rPr>
        <w:t xml:space="preserve"> in the protest sites and demands that social media platforms </w:t>
      </w:r>
      <w:hyperlink r:id="rId44" w:history="1">
        <w:r w:rsidRPr="00642C15">
          <w:rPr>
            <w:rStyle w:val="Emphasis"/>
          </w:rPr>
          <w:t>suspend social media</w:t>
        </w:r>
      </w:hyperlink>
      <w:r w:rsidRPr="00642C15">
        <w:rPr>
          <w:rStyle w:val="Emphasis"/>
        </w:rPr>
        <w:t xml:space="preserve"> accounts that are critical </w:t>
      </w:r>
      <w:r w:rsidRPr="00642C15">
        <w:rPr>
          <w:rStyle w:val="StyleUnderline"/>
        </w:rPr>
        <w:t xml:space="preserve">of the government. In some camps, </w:t>
      </w:r>
      <w:r w:rsidRPr="00642C15">
        <w:rPr>
          <w:rStyle w:val="Emphasis"/>
        </w:rPr>
        <w:t xml:space="preserve">water and electricity were </w:t>
      </w:r>
      <w:hyperlink r:id="rId45" w:history="1">
        <w:r w:rsidRPr="00642C15">
          <w:rPr>
            <w:rStyle w:val="Emphasis"/>
          </w:rPr>
          <w:t>cut off</w:t>
        </w:r>
      </w:hyperlink>
      <w:r w:rsidRPr="00642C15">
        <w:rPr>
          <w:rStyle w:val="Emphasis"/>
        </w:rPr>
        <w:t xml:space="preserve"> and basic amenities removed to force the protesters to leave</w:t>
      </w:r>
      <w:r w:rsidRPr="00642C15">
        <w:rPr>
          <w:rStyle w:val="StyleUnderline"/>
        </w:rPr>
        <w:t xml:space="preserve">. The </w:t>
      </w:r>
      <w:hyperlink r:id="rId46" w:history="1">
        <w:r w:rsidRPr="00642C15">
          <w:rPr>
            <w:rStyle w:val="StyleUnderline"/>
          </w:rPr>
          <w:t>heavy presence</w:t>
        </w:r>
      </w:hyperlink>
      <w:r w:rsidRPr="00642C15">
        <w:rPr>
          <w:rStyle w:val="StyleUnderline"/>
        </w:rPr>
        <w:t xml:space="preserve"> of armed </w:t>
      </w:r>
      <w:hyperlink r:id="rId47" w:history="1">
        <w:r w:rsidRPr="00642C15">
          <w:rPr>
            <w:rStyle w:val="StyleUnderline"/>
          </w:rPr>
          <w:t>police</w:t>
        </w:r>
      </w:hyperlink>
      <w:r w:rsidRPr="00642C15">
        <w:rPr>
          <w:rStyle w:val="StyleUnderline"/>
        </w:rPr>
        <w:t xml:space="preserve"> in riot gear at this internal border reinforced the menacing atmosphere. A strange scenario was unfolding: the state was gearing up to battle its own citizens to enforce the rule of the market.</w:t>
      </w:r>
    </w:p>
    <w:p w14:paraId="734838B5" w14:textId="77777777" w:rsidR="009135BE" w:rsidRPr="00642C15" w:rsidRDefault="009135BE" w:rsidP="009135BE">
      <w:r w:rsidRPr="00642C15">
        <w:t>***</w:t>
      </w:r>
    </w:p>
    <w:p w14:paraId="34B47BDA" w14:textId="77777777" w:rsidR="009135BE" w:rsidRPr="00642C15" w:rsidRDefault="009135BE" w:rsidP="009135BE">
      <w:r w:rsidRPr="00642C15">
        <w:t xml:space="preserve">The </w:t>
      </w:r>
      <w:hyperlink r:id="rId48" w:history="1">
        <w:r w:rsidRPr="00642C15">
          <w:rPr>
            <w:rStyle w:val="FollowedHyperlink"/>
          </w:rPr>
          <w:t>protests began</w:t>
        </w:r>
      </w:hyperlink>
      <w:r w:rsidRPr="00642C15">
        <w:t xml:space="preserve"> last summer in the northern state of Punjab, in response to the </w:t>
      </w:r>
      <w:hyperlink r:id="rId49" w:history="1">
        <w:r w:rsidRPr="00642C15">
          <w:rPr>
            <w:rStyle w:val="FollowedHyperlink"/>
          </w:rPr>
          <w:t>rushing through</w:t>
        </w:r>
      </w:hyperlink>
      <w:r w:rsidRPr="00642C15">
        <w:t xml:space="preserve"> of three </w:t>
      </w:r>
      <w:hyperlink r:id="rId50" w:anchor="collapse" w:history="1">
        <w:r w:rsidRPr="00642C15">
          <w:rPr>
            <w:rStyle w:val="FollowedHyperlink"/>
          </w:rPr>
          <w:t xml:space="preserve">new </w:t>
        </w:r>
        <w:r w:rsidRPr="007D4FEE">
          <w:rPr>
            <w:rStyle w:val="FollowedHyperlink"/>
            <w:highlight w:val="cyan"/>
          </w:rPr>
          <w:t>farm</w:t>
        </w:r>
        <w:r w:rsidRPr="00642C15">
          <w:rPr>
            <w:rStyle w:val="FollowedHyperlink"/>
          </w:rPr>
          <w:t xml:space="preserve"> laws</w:t>
        </w:r>
      </w:hyperlink>
      <w:r w:rsidRPr="00642C15">
        <w:t xml:space="preserve"> to open India’s agricultural sector to the market. </w:t>
      </w:r>
      <w:r w:rsidRPr="00642C15">
        <w:rPr>
          <w:rStyle w:val="StyleUnderline"/>
        </w:rPr>
        <w:t>Subsidised and once partly shielded by the state, the sector, according to the World Bank, </w:t>
      </w:r>
      <w:r w:rsidRPr="007D4FEE">
        <w:rPr>
          <w:rStyle w:val="StyleUnderline"/>
          <w:highlight w:val="cyan"/>
        </w:rPr>
        <w:t>employs more than 40 per cent of India’s workforce</w:t>
      </w:r>
      <w:r w:rsidRPr="007D4FEE">
        <w:rPr>
          <w:rStyle w:val="StyleUnderline"/>
        </w:rPr>
        <w:t>.</w:t>
      </w:r>
      <w:r w:rsidRPr="007D4FEE">
        <w:t xml:space="preserve"> The protests only became visible in national </w:t>
      </w:r>
      <w:r w:rsidRPr="00101DEF">
        <w:t>m</w:t>
      </w:r>
      <w:r w:rsidRPr="00642C15">
        <w:t>edia in late November – international coverage of the mobilisation, still remarkably thin, has been even more belated – when the farmers’ unions gave the call to march to the national capital: </w:t>
      </w:r>
      <w:hyperlink r:id="rId51" w:history="1">
        <w:r w:rsidRPr="00642C15">
          <w:rPr>
            <w:rStyle w:val="FollowedHyperlink"/>
          </w:rPr>
          <w:t>“Chalo Delhi”</w:t>
        </w:r>
      </w:hyperlink>
      <w:r w:rsidRPr="00642C15">
        <w:t xml:space="preserve"> (“let’s go to Delhi”).</w:t>
      </w:r>
    </w:p>
    <w:p w14:paraId="0B003D07" w14:textId="77777777" w:rsidR="009135BE" w:rsidRPr="00642C15" w:rsidRDefault="009135BE" w:rsidP="009135BE">
      <w:pPr>
        <w:rPr>
          <w:rStyle w:val="StyleUnderline"/>
        </w:rPr>
      </w:pPr>
      <w:r w:rsidRPr="00642C15">
        <w:t xml:space="preserve">What made the images of seemingly endless caravans of people travelling to Delhi in tractors, trolleys, cars or sometimes on foot so spectacular was not just the march itself but the government’s attempt to stop it from reaching the city. </w:t>
      </w:r>
      <w:r w:rsidRPr="00642C15">
        <w:rPr>
          <w:rStyle w:val="Emphasis"/>
        </w:rPr>
        <w:t>Tens of thousands of protesters faced barricades, water cannon and even tear gas shells. Soon, tent cities began appearing along Delhi’s outer perimeter as the government refused to allow the farmers entry</w:t>
      </w:r>
      <w:r w:rsidRPr="00642C15">
        <w:rPr>
          <w:rStyle w:val="StyleUnderline"/>
        </w:rPr>
        <w:t>. The tent cities of Singhu, Tikri, Shahjahanpur Kheda, Ghazipur – once just the names of villages at the doorstep of the capital, have become part of a popular vocabulary of democratic dissent and solidarity.</w:t>
      </w:r>
    </w:p>
    <w:p w14:paraId="2331FF6D" w14:textId="77777777" w:rsidR="009135BE" w:rsidRPr="00642C15" w:rsidRDefault="009135BE" w:rsidP="009135BE">
      <w:pPr>
        <w:rPr>
          <w:rStyle w:val="Emphasis"/>
        </w:rPr>
      </w:pPr>
      <w:r w:rsidRPr="00642C15">
        <w:rPr>
          <w:rStyle w:val="StyleUnderline"/>
        </w:rPr>
        <w:t xml:space="preserve">The </w:t>
      </w:r>
      <w:hyperlink r:id="rId52" w:history="1">
        <w:r w:rsidRPr="00642C15">
          <w:rPr>
            <w:rStyle w:val="StyleUnderline"/>
          </w:rPr>
          <w:t>three laws</w:t>
        </w:r>
      </w:hyperlink>
      <w:r w:rsidRPr="00642C15">
        <w:rPr>
          <w:rStyle w:val="StyleUnderline"/>
        </w:rPr>
        <w:t xml:space="preserve"> at the heart of this dispute – on pricing, sale of produce and storage – remove safeguards that had partly insulated farming from the vagaries of </w:t>
      </w:r>
      <w:hyperlink r:id="rId53" w:history="1">
        <w:r w:rsidRPr="00642C15">
          <w:rPr>
            <w:rStyle w:val="StyleUnderline"/>
          </w:rPr>
          <w:t>the market</w:t>
        </w:r>
      </w:hyperlink>
      <w:r w:rsidRPr="00642C15">
        <w:rPr>
          <w:rStyle w:val="StyleUnderline"/>
        </w:rPr>
        <w:t xml:space="preserve">. While the government claims deregulating agriculture will </w:t>
      </w:r>
      <w:hyperlink r:id="rId54" w:history="1">
        <w:r w:rsidRPr="00642C15">
          <w:rPr>
            <w:rStyle w:val="StyleUnderline"/>
          </w:rPr>
          <w:t>double</w:t>
        </w:r>
      </w:hyperlink>
      <w:r w:rsidRPr="00642C15">
        <w:rPr>
          <w:rStyle w:val="StyleUnderline"/>
        </w:rPr>
        <w:t xml:space="preserve"> farmers’ incomes and improve productivity, the small and marginal farmers who make up </w:t>
      </w:r>
      <w:hyperlink r:id="rId55" w:history="1">
        <w:r w:rsidRPr="00642C15">
          <w:rPr>
            <w:rStyle w:val="StyleUnderline"/>
          </w:rPr>
          <w:t>85 per cent of the sector</w:t>
        </w:r>
      </w:hyperlink>
      <w:r w:rsidRPr="00642C15">
        <w:rPr>
          <w:rStyle w:val="StyleUnderline"/>
        </w:rPr>
        <w:t xml:space="preserve"> fear they will </w:t>
      </w:r>
      <w:hyperlink r:id="rId56" w:history="1">
        <w:r w:rsidRPr="00642C15">
          <w:rPr>
            <w:rStyle w:val="StyleUnderline"/>
          </w:rPr>
          <w:t>lose</w:t>
        </w:r>
      </w:hyperlink>
      <w:r w:rsidRPr="00642C15">
        <w:rPr>
          <w:rStyle w:val="StyleUnderline"/>
        </w:rPr>
        <w:t xml:space="preserve"> out to private investors. </w:t>
      </w:r>
      <w:r w:rsidRPr="00642C15">
        <w:rPr>
          <w:rStyle w:val="Emphasis"/>
        </w:rPr>
        <w:t xml:space="preserve">The </w:t>
      </w:r>
      <w:r w:rsidRPr="007D4FEE">
        <w:rPr>
          <w:rStyle w:val="Emphasis"/>
          <w:highlight w:val="cyan"/>
        </w:rPr>
        <w:t>new laws strip away</w:t>
      </w:r>
      <w:r w:rsidRPr="00642C15">
        <w:rPr>
          <w:rStyle w:val="Emphasis"/>
        </w:rPr>
        <w:t xml:space="preserve"> the protective cover of a </w:t>
      </w:r>
      <w:hyperlink r:id="rId57" w:history="1">
        <w:r w:rsidRPr="007D4FEE">
          <w:rPr>
            <w:rStyle w:val="Emphasis"/>
            <w:highlight w:val="cyan"/>
          </w:rPr>
          <w:t>minimum price guarantee</w:t>
        </w:r>
      </w:hyperlink>
      <w:r w:rsidRPr="00642C15">
        <w:rPr>
          <w:rStyle w:val="Emphasis"/>
        </w:rPr>
        <w:t xml:space="preserve"> and the </w:t>
      </w:r>
      <w:hyperlink r:id="rId58" w:history="1">
        <w:r w:rsidRPr="00642C15">
          <w:rPr>
            <w:rStyle w:val="Emphasis"/>
          </w:rPr>
          <w:t>mandi system</w:t>
        </w:r>
      </w:hyperlink>
      <w:r w:rsidRPr="00642C15">
        <w:rPr>
          <w:rStyle w:val="Emphasis"/>
        </w:rPr>
        <w:t xml:space="preserve"> (regulated wholesale markets</w:t>
      </w:r>
      <w:r w:rsidRPr="007D4FEE">
        <w:rPr>
          <w:rStyle w:val="Emphasis"/>
          <w:highlight w:val="cyan"/>
        </w:rPr>
        <w:t>)</w:t>
      </w:r>
      <w:r w:rsidRPr="007D4FEE">
        <w:rPr>
          <w:rStyle w:val="Emphasis"/>
        </w:rPr>
        <w:t>, leaving farmers exposed</w:t>
      </w:r>
      <w:r w:rsidRPr="00642C15">
        <w:rPr>
          <w:rStyle w:val="Emphasis"/>
        </w:rPr>
        <w:t xml:space="preserve"> to a </w:t>
      </w:r>
      <w:hyperlink r:id="rId59" w:history="1">
        <w:r w:rsidRPr="00642C15">
          <w:rPr>
            <w:rStyle w:val="Emphasis"/>
          </w:rPr>
          <w:t>barrier-free</w:t>
        </w:r>
      </w:hyperlink>
      <w:r w:rsidRPr="00642C15">
        <w:rPr>
          <w:rStyle w:val="Emphasis"/>
        </w:rPr>
        <w:t xml:space="preserve"> market in which they have </w:t>
      </w:r>
      <w:r w:rsidRPr="007D4FEE">
        <w:rPr>
          <w:rStyle w:val="Emphasis"/>
          <w:highlight w:val="cyan"/>
        </w:rPr>
        <w:t>little bargaining power against</w:t>
      </w:r>
      <w:r w:rsidRPr="00642C15">
        <w:rPr>
          <w:rStyle w:val="Emphasis"/>
        </w:rPr>
        <w:t xml:space="preserve"> the </w:t>
      </w:r>
      <w:r w:rsidRPr="007D4FEE">
        <w:rPr>
          <w:rStyle w:val="Emphasis"/>
          <w:highlight w:val="cyan"/>
        </w:rPr>
        <w:t>major corporate players.</w:t>
      </w:r>
    </w:p>
    <w:p w14:paraId="5020AFD2" w14:textId="77777777" w:rsidR="009135BE" w:rsidRPr="00642C15" w:rsidRDefault="009135BE" w:rsidP="009135BE">
      <w:pPr>
        <w:rPr>
          <w:rStyle w:val="StyleUnderline"/>
        </w:rPr>
      </w:pPr>
      <w:r w:rsidRPr="00642C15">
        <w:rPr>
          <w:rStyle w:val="StyleUnderline"/>
        </w:rPr>
        <w:t xml:space="preserve">The farmers’ anxiety also stems from </w:t>
      </w:r>
      <w:r w:rsidRPr="007D4FEE">
        <w:rPr>
          <w:rStyle w:val="Emphasis"/>
          <w:highlight w:val="cyan"/>
        </w:rPr>
        <w:t>previous measures to deregulate agriculture</w:t>
      </w:r>
      <w:r w:rsidRPr="00642C15">
        <w:rPr>
          <w:rStyle w:val="Emphasis"/>
        </w:rPr>
        <w:t xml:space="preserve">, which </w:t>
      </w:r>
      <w:r w:rsidRPr="007D4FEE">
        <w:rPr>
          <w:rStyle w:val="Emphasis"/>
          <w:highlight w:val="cyan"/>
        </w:rPr>
        <w:t>increased agrarian distress</w:t>
      </w:r>
      <w:r w:rsidRPr="00642C15">
        <w:rPr>
          <w:rStyle w:val="StyleUnderline"/>
        </w:rPr>
        <w:t xml:space="preserve">. The often-cited cautionary tale is of Bihar state, in eastern India, where the </w:t>
      </w:r>
      <w:r w:rsidRPr="007D4FEE">
        <w:rPr>
          <w:rStyle w:val="Emphasis"/>
          <w:highlight w:val="cyan"/>
        </w:rPr>
        <w:t>liberalising reforms of the farm sector in 2005 eventually crashed prices</w:t>
      </w:r>
      <w:r w:rsidRPr="00642C15">
        <w:rPr>
          <w:rStyle w:val="Emphasis"/>
        </w:rPr>
        <w:t>, forcing small-scale farmers to sell their produce for paltry sums</w:t>
      </w:r>
      <w:r w:rsidRPr="00642C15">
        <w:rPr>
          <w:rStyle w:val="StyleUnderline"/>
        </w:rPr>
        <w:t xml:space="preserve">. Faced with </w:t>
      </w:r>
      <w:r w:rsidRPr="007D4FEE">
        <w:rPr>
          <w:rStyle w:val="StyleUnderline"/>
          <w:highlight w:val="cyan"/>
        </w:rPr>
        <w:t>debt and dispossession,</w:t>
      </w:r>
      <w:r w:rsidRPr="00642C15">
        <w:rPr>
          <w:rStyle w:val="StyleUnderline"/>
        </w:rPr>
        <w:t xml:space="preserve"> many </w:t>
      </w:r>
      <w:r w:rsidRPr="007D4FEE">
        <w:rPr>
          <w:rStyle w:val="StyleUnderline"/>
          <w:highlight w:val="cyan"/>
        </w:rPr>
        <w:t>farmers became farm labourers in other states</w:t>
      </w:r>
      <w:r w:rsidRPr="00642C15">
        <w:rPr>
          <w:rStyle w:val="StyleUnderline"/>
        </w:rPr>
        <w:t xml:space="preserve"> where regulated agricultural markets were still intact. Fear of dispossession is fuelling the protests, though their expansion to other sections of society, including journalists, activists and other workers, reflects a wider, growing disenchantment with Modi’s “New India”: an illiberal state locked in an embrace with “liberal”, free-market capitalism. </w:t>
      </w:r>
    </w:p>
    <w:p w14:paraId="1105E01C" w14:textId="77777777" w:rsidR="009135BE" w:rsidRPr="00D7073A" w:rsidRDefault="009135BE" w:rsidP="009135BE">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Indian economic strength </w:t>
      </w:r>
      <w:r w:rsidRPr="00D7073A">
        <w:rPr>
          <w:rFonts w:eastAsia="Times New Roman" w:cs="Calibri"/>
          <w:b/>
          <w:bCs/>
          <w:color w:val="000000"/>
          <w:sz w:val="26"/>
          <w:szCs w:val="26"/>
          <w:u w:val="single"/>
          <w:lang w:eastAsia="zh-CN" w:bidi="hi-IN"/>
        </w:rPr>
        <w:t>deters China</w:t>
      </w:r>
      <w:r w:rsidRPr="00D7073A">
        <w:rPr>
          <w:rFonts w:eastAsia="Times New Roman" w:cs="Calibri"/>
          <w:b/>
          <w:bCs/>
          <w:color w:val="000000"/>
          <w:sz w:val="26"/>
          <w:szCs w:val="26"/>
          <w:lang w:eastAsia="zh-CN" w:bidi="hi-IN"/>
        </w:rPr>
        <w:t xml:space="preserve"> along the India-China border---military buildup and signal of resolve </w:t>
      </w:r>
      <w:r w:rsidRPr="00D7073A">
        <w:rPr>
          <w:rFonts w:eastAsia="Times New Roman" w:cs="Calibri"/>
          <w:b/>
          <w:bCs/>
          <w:color w:val="000000"/>
          <w:sz w:val="26"/>
          <w:szCs w:val="26"/>
          <w:u w:val="single"/>
          <w:lang w:eastAsia="zh-CN" w:bidi="hi-IN"/>
        </w:rPr>
        <w:t>diffuses conflict</w:t>
      </w:r>
      <w:r w:rsidRPr="00D7073A">
        <w:rPr>
          <w:rFonts w:eastAsia="Times New Roman" w:cs="Calibri"/>
          <w:b/>
          <w:bCs/>
          <w:color w:val="000000"/>
          <w:sz w:val="26"/>
          <w:szCs w:val="26"/>
          <w:lang w:eastAsia="zh-CN" w:bidi="hi-IN"/>
        </w:rPr>
        <w:t>.</w:t>
      </w:r>
    </w:p>
    <w:p w14:paraId="29735D54"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Husain </w:t>
      </w:r>
      <w:r w:rsidRPr="00D7073A">
        <w:rPr>
          <w:rFonts w:eastAsia="Times New Roman" w:cs="Calibri"/>
          <w:b/>
          <w:bCs/>
          <w:color w:val="000000"/>
          <w:sz w:val="26"/>
          <w:szCs w:val="26"/>
          <w:u w:val="single"/>
          <w:lang w:eastAsia="zh-CN" w:bidi="hi-IN"/>
        </w:rPr>
        <w:t>Haqqani</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and</w:t>
      </w:r>
      <w:r w:rsidRPr="00D7073A">
        <w:rPr>
          <w:rFonts w:eastAsia="Times New Roman" w:cs="Calibri"/>
          <w:color w:val="000000"/>
          <w:szCs w:val="22"/>
          <w:lang w:eastAsia="zh-CN" w:bidi="hi-IN"/>
        </w:rPr>
        <w:t xml:space="preserve"> Aparna </w:t>
      </w:r>
      <w:r w:rsidRPr="00D7073A">
        <w:rPr>
          <w:rFonts w:eastAsia="Times New Roman" w:cs="Calibri"/>
          <w:b/>
          <w:bCs/>
          <w:color w:val="000000"/>
          <w:sz w:val="26"/>
          <w:szCs w:val="26"/>
          <w:u w:val="single"/>
          <w:lang w:eastAsia="zh-CN" w:bidi="hi-IN"/>
        </w:rPr>
        <w:t>Pande</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7-10</w:t>
      </w:r>
      <w:r w:rsidRPr="00D7073A">
        <w:rPr>
          <w:rFonts w:eastAsia="Times New Roman" w:cs="Calibri"/>
          <w:color w:val="000000"/>
          <w:szCs w:val="22"/>
          <w:lang w:eastAsia="zh-CN" w:bidi="hi-IN"/>
        </w:rPr>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49D01A1C"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u w:val="single"/>
          <w:shd w:val="clear" w:color="auto" w:fill="00FFFF"/>
          <w:lang w:eastAsia="zh-CN" w:bidi="hi-IN"/>
        </w:rPr>
        <w:t>India’s decision to move</w:t>
      </w:r>
      <w:r w:rsidRPr="00D7073A">
        <w:rPr>
          <w:rFonts w:eastAsia="Times New Roman" w:cs="Calibri"/>
          <w:color w:val="000000"/>
          <w:szCs w:val="22"/>
          <w:u w:val="single"/>
          <w:lang w:eastAsia="zh-CN" w:bidi="hi-IN"/>
        </w:rPr>
        <w:t> </w:t>
      </w:r>
      <w:hyperlink r:id="rId60" w:history="1">
        <w:r w:rsidRPr="00D7073A">
          <w:rPr>
            <w:rFonts w:eastAsia="Times New Roman" w:cs="Calibri"/>
            <w:color w:val="000000"/>
            <w:sz w:val="16"/>
            <w:szCs w:val="16"/>
            <w:lang w:eastAsia="zh-CN" w:bidi="hi-IN"/>
          </w:rPr>
          <w:t>50,000</w:t>
        </w:r>
      </w:hyperlink>
      <w:r w:rsidRPr="00D7073A">
        <w:rPr>
          <w:rFonts w:eastAsia="Times New Roman" w:cs="Calibri"/>
          <w:color w:val="000000"/>
          <w:sz w:val="16"/>
          <w:szCs w:val="16"/>
          <w:shd w:val="clear" w:color="auto" w:fill="00FFFF"/>
          <w:lang w:eastAsia="zh-CN" w:bidi="hi-IN"/>
        </w:rPr>
        <w:t xml:space="preserve"> </w:t>
      </w:r>
      <w:r w:rsidRPr="00D7073A">
        <w:rPr>
          <w:rFonts w:eastAsia="Times New Roman" w:cs="Calibri"/>
          <w:color w:val="000000"/>
          <w:szCs w:val="22"/>
          <w:u w:val="single"/>
          <w:shd w:val="clear" w:color="auto" w:fill="00FFFF"/>
          <w:lang w:eastAsia="zh-CN" w:bidi="hi-IN"/>
        </w:rPr>
        <w:t>additional troops to</w:t>
      </w:r>
      <w:r w:rsidRPr="00D7073A">
        <w:rPr>
          <w:rFonts w:eastAsia="Times New Roman" w:cs="Calibri"/>
          <w:color w:val="000000"/>
          <w:szCs w:val="22"/>
          <w:u w:val="single"/>
          <w:lang w:eastAsia="zh-CN" w:bidi="hi-IN"/>
        </w:rPr>
        <w:t xml:space="preserve"> its </w:t>
      </w:r>
      <w:r w:rsidRPr="00D7073A">
        <w:rPr>
          <w:rFonts w:eastAsia="Times New Roman" w:cs="Calibri"/>
          <w:color w:val="000000"/>
          <w:szCs w:val="22"/>
          <w:u w:val="single"/>
          <w:shd w:val="clear" w:color="auto" w:fill="00FFFF"/>
          <w:lang w:eastAsia="zh-CN" w:bidi="hi-IN"/>
        </w:rPr>
        <w:t>border with China</w:t>
      </w:r>
      <w:r w:rsidRPr="00D7073A">
        <w:rPr>
          <w:rFonts w:eastAsia="Times New Roman" w:cs="Calibri"/>
          <w:color w:val="000000"/>
          <w:szCs w:val="22"/>
          <w:u w:val="single"/>
          <w:lang w:eastAsia="zh-CN" w:bidi="hi-IN"/>
        </w:rPr>
        <w:t xml:space="preserve"> bolsters its ability </w:t>
      </w:r>
      <w:r w:rsidRPr="00D7073A">
        <w:rPr>
          <w:rFonts w:eastAsia="Times New Roman" w:cs="Calibri"/>
          <w:color w:val="000000"/>
          <w:szCs w:val="22"/>
          <w:u w:val="single"/>
          <w:shd w:val="clear" w:color="auto" w:fill="00FFFF"/>
          <w:lang w:eastAsia="zh-CN" w:bidi="hi-IN"/>
        </w:rPr>
        <w:t>to protect</w:t>
      </w:r>
      <w:r w:rsidRPr="00D7073A">
        <w:rPr>
          <w:rFonts w:eastAsia="Times New Roman" w:cs="Calibri"/>
          <w:color w:val="000000"/>
          <w:szCs w:val="22"/>
          <w:u w:val="single"/>
          <w:lang w:eastAsia="zh-CN" w:bidi="hi-IN"/>
        </w:rPr>
        <w:t xml:space="preserve"> itself </w:t>
      </w:r>
      <w:r w:rsidRPr="00D7073A">
        <w:rPr>
          <w:rFonts w:eastAsia="Times New Roman" w:cs="Calibri"/>
          <w:color w:val="000000"/>
          <w:szCs w:val="22"/>
          <w:u w:val="single"/>
          <w:shd w:val="clear" w:color="auto" w:fill="00FFFF"/>
          <w:lang w:eastAsia="zh-CN" w:bidi="hi-IN"/>
        </w:rPr>
        <w:t>against Chinese aggression</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is a belated response to China’s actions</w:t>
      </w:r>
      <w:r w:rsidRPr="00D7073A">
        <w:rPr>
          <w:rFonts w:eastAsia="Times New Roman" w:cs="Calibri"/>
          <w:color w:val="000000"/>
          <w:sz w:val="16"/>
          <w:szCs w:val="16"/>
          <w:lang w:eastAsia="zh-CN" w:bidi="hi-IN"/>
        </w:rPr>
        <w:t xml:space="preserve"> </w:t>
      </w:r>
      <w:hyperlink r:id="rId61" w:history="1">
        <w:r w:rsidRPr="00D7073A">
          <w:rPr>
            <w:rFonts w:eastAsia="Times New Roman" w:cs="Calibri"/>
            <w:color w:val="000000"/>
            <w:sz w:val="16"/>
            <w:szCs w:val="16"/>
            <w:lang w:eastAsia="zh-CN" w:bidi="hi-IN"/>
          </w:rPr>
          <w:t>last year</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when the Chinese army </w:t>
      </w:r>
      <w:hyperlink r:id="rId62" w:history="1">
        <w:r w:rsidRPr="00D7073A">
          <w:rPr>
            <w:rFonts w:eastAsia="Times New Roman" w:cs="Calibri"/>
            <w:color w:val="000000"/>
            <w:szCs w:val="22"/>
            <w:u w:val="single"/>
            <w:lang w:eastAsia="zh-CN" w:bidi="hi-IN"/>
          </w:rPr>
          <w:t>surprised</w:t>
        </w:r>
      </w:hyperlink>
      <w:r w:rsidRPr="00D7073A">
        <w:rPr>
          <w:rFonts w:eastAsia="Times New Roman" w:cs="Calibri"/>
          <w:color w:val="000000"/>
          <w:szCs w:val="22"/>
          <w:u w:val="single"/>
          <w:lang w:eastAsia="zh-CN" w:bidi="hi-IN"/>
        </w:rPr>
        <w:t xml:space="preserve"> ill-prepared Indian soldiers and occupied several </w:t>
      </w:r>
      <w:r w:rsidRPr="00D7073A">
        <w:rPr>
          <w:rFonts w:eastAsia="Times New Roman" w:cs="Calibri"/>
          <w:color w:val="000000"/>
          <w:sz w:val="16"/>
          <w:szCs w:val="16"/>
          <w:lang w:eastAsia="zh-CN" w:bidi="hi-IN"/>
        </w:rPr>
        <w:t xml:space="preserve">square </w:t>
      </w:r>
      <w:r w:rsidRPr="00D7073A">
        <w:rPr>
          <w:rFonts w:eastAsia="Times New Roman" w:cs="Calibri"/>
          <w:color w:val="000000"/>
          <w:szCs w:val="22"/>
          <w:u w:val="single"/>
          <w:lang w:eastAsia="zh-CN" w:bidi="hi-IN"/>
        </w:rPr>
        <w:t>miles of Indian territory</w:t>
      </w:r>
      <w:r w:rsidRPr="00D7073A">
        <w:rPr>
          <w:rFonts w:eastAsia="Times New Roman" w:cs="Calibri"/>
          <w:color w:val="000000"/>
          <w:sz w:val="16"/>
          <w:szCs w:val="16"/>
          <w:lang w:eastAsia="zh-CN" w:bidi="hi-IN"/>
        </w:rPr>
        <w:t xml:space="preserve"> in the Ladakh region to build roads and fortify military encampments. </w:t>
      </w:r>
      <w:r w:rsidRPr="00D7073A">
        <w:rPr>
          <w:rFonts w:eastAsia="Times New Roman" w:cs="Calibri"/>
          <w:color w:val="000000"/>
          <w:szCs w:val="22"/>
          <w:u w:val="single"/>
          <w:lang w:eastAsia="zh-CN" w:bidi="hi-IN"/>
        </w:rPr>
        <w:t xml:space="preserve">The </w:t>
      </w:r>
      <w:r w:rsidRPr="00D7073A">
        <w:rPr>
          <w:rFonts w:eastAsia="Times New Roman" w:cs="Calibri"/>
          <w:color w:val="000000"/>
          <w:szCs w:val="22"/>
          <w:u w:val="single"/>
          <w:shd w:val="clear" w:color="auto" w:fill="00FFFF"/>
          <w:lang w:eastAsia="zh-CN" w:bidi="hi-IN"/>
        </w:rPr>
        <w:t>hope</w:t>
      </w:r>
      <w:r w:rsidRPr="00D7073A">
        <w:rPr>
          <w:rFonts w:eastAsia="Times New Roman" w:cs="Calibri"/>
          <w:color w:val="000000"/>
          <w:szCs w:val="22"/>
          <w:u w:val="single"/>
          <w:lang w:eastAsia="zh-CN" w:bidi="hi-IN"/>
        </w:rPr>
        <w:t xml:space="preserve"> of some Indian policymakers </w:t>
      </w:r>
      <w:r w:rsidRPr="00D7073A">
        <w:rPr>
          <w:rFonts w:eastAsia="Times New Roman" w:cs="Calibri"/>
          <w:color w:val="000000"/>
          <w:szCs w:val="22"/>
          <w:u w:val="single"/>
          <w:shd w:val="clear" w:color="auto" w:fill="00FFFF"/>
          <w:lang w:eastAsia="zh-CN" w:bidi="hi-IN"/>
        </w:rPr>
        <w:t>to resolve</w:t>
      </w:r>
      <w:r w:rsidRPr="00D7073A">
        <w:rPr>
          <w:rFonts w:eastAsia="Times New Roman" w:cs="Calibri"/>
          <w:color w:val="000000"/>
          <w:szCs w:val="22"/>
          <w:u w:val="single"/>
          <w:lang w:eastAsia="zh-CN" w:bidi="hi-IN"/>
        </w:rPr>
        <w:t xml:space="preserve"> the matter </w:t>
      </w:r>
      <w:r w:rsidRPr="00D7073A">
        <w:rPr>
          <w:rFonts w:eastAsia="Times New Roman" w:cs="Calibri"/>
          <w:color w:val="000000"/>
          <w:szCs w:val="22"/>
          <w:u w:val="single"/>
          <w:shd w:val="clear" w:color="auto" w:fill="00FFFF"/>
          <w:lang w:eastAsia="zh-CN" w:bidi="hi-IN"/>
        </w:rPr>
        <w:t>diplomatically has not</w:t>
      </w:r>
      <w:r w:rsidRPr="00D7073A">
        <w:rPr>
          <w:rFonts w:eastAsia="Times New Roman" w:cs="Calibri"/>
          <w:color w:val="000000"/>
          <w:szCs w:val="22"/>
          <w:u w:val="single"/>
          <w:lang w:eastAsia="zh-CN" w:bidi="hi-IN"/>
        </w:rPr>
        <w:t xml:space="preserve"> so far </w:t>
      </w:r>
      <w:r w:rsidRPr="00D7073A">
        <w:rPr>
          <w:rFonts w:eastAsia="Times New Roman" w:cs="Calibri"/>
          <w:color w:val="000000"/>
          <w:szCs w:val="22"/>
          <w:u w:val="single"/>
          <w:shd w:val="clear" w:color="auto" w:fill="00FFFF"/>
          <w:lang w:eastAsia="zh-CN" w:bidi="hi-IN"/>
        </w:rPr>
        <w:t>been fulfilled.</w:t>
      </w:r>
      <w:r w:rsidRPr="00D7073A">
        <w:rPr>
          <w:rFonts w:eastAsia="Times New Roman" w:cs="Calibri"/>
          <w:color w:val="000000"/>
          <w:szCs w:val="22"/>
          <w:u w:val="single"/>
          <w:lang w:eastAsia="zh-CN" w:bidi="hi-IN"/>
        </w:rPr>
        <w:t xml:space="preserve"> Several rounds of military and diplomatic negotiations</w:t>
      </w:r>
      <w:r w:rsidRPr="00D7073A">
        <w:rPr>
          <w:rFonts w:eastAsia="Times New Roman" w:cs="Calibri"/>
          <w:color w:val="000000"/>
          <w:sz w:val="16"/>
          <w:szCs w:val="16"/>
          <w:lang w:eastAsia="zh-CN" w:bidi="hi-IN"/>
        </w:rPr>
        <w:t xml:space="preserve"> since April 2020, when the Chinese incursions started, </w:t>
      </w:r>
      <w:r w:rsidRPr="00D7073A">
        <w:rPr>
          <w:rFonts w:eastAsia="Times New Roman" w:cs="Calibri"/>
          <w:color w:val="000000"/>
          <w:szCs w:val="22"/>
          <w:u w:val="single"/>
          <w:lang w:eastAsia="zh-CN" w:bidi="hi-IN"/>
        </w:rPr>
        <w:t>have yielded little result. Any willingness on India’s part to deal forcefully with China would be welcomed in the U.S.,</w:t>
      </w:r>
      <w:r w:rsidRPr="00D7073A">
        <w:rPr>
          <w:rFonts w:eastAsia="Times New Roman" w:cs="Calibri"/>
          <w:color w:val="000000"/>
          <w:sz w:val="16"/>
          <w:szCs w:val="16"/>
          <w:lang w:eastAsia="zh-CN" w:bidi="hi-IN"/>
        </w:rPr>
        <w:t xml:space="preserve"> where successive administrations have sought to integrate India into America’s Indo-Pacific strategy. Several years of an India-U.S. entente cordiale has been premised on India standing up to China. </w:t>
      </w:r>
      <w:r w:rsidRPr="00D7073A">
        <w:rPr>
          <w:rFonts w:eastAsia="Times New Roman" w:cs="Calibri"/>
          <w:color w:val="000000"/>
          <w:szCs w:val="22"/>
          <w:u w:val="single"/>
          <w:lang w:eastAsia="zh-CN" w:bidi="hi-IN"/>
        </w:rPr>
        <w:t xml:space="preserve">After all, with a population of more than one billion, India is the only country with enough manpower to match that of China. </w:t>
      </w:r>
      <w:r w:rsidRPr="00D7073A">
        <w:rPr>
          <w:rFonts w:eastAsia="Times New Roman" w:cs="Calibri"/>
          <w:color w:val="000000"/>
          <w:szCs w:val="22"/>
          <w:u w:val="single"/>
          <w:shd w:val="clear" w:color="auto" w:fill="00FFFF"/>
          <w:lang w:eastAsia="zh-CN" w:bidi="hi-IN"/>
        </w:rPr>
        <w:t>China sees India as a potential rival</w:t>
      </w:r>
      <w:r w:rsidRPr="00D7073A">
        <w:rPr>
          <w:rFonts w:eastAsia="Times New Roman" w:cs="Calibri"/>
          <w:color w:val="000000"/>
          <w:szCs w:val="22"/>
          <w:u w:val="single"/>
          <w:lang w:eastAsia="zh-CN" w:bidi="hi-IN"/>
        </w:rPr>
        <w:t xml:space="preserve"> and covets parts of Indian territory</w:t>
      </w:r>
      <w:r w:rsidRPr="00D7073A">
        <w:rPr>
          <w:rFonts w:eastAsia="Times New Roman" w:cs="Calibri"/>
          <w:color w:val="000000"/>
          <w:sz w:val="16"/>
          <w:szCs w:val="16"/>
          <w:lang w:eastAsia="zh-CN" w:bidi="hi-IN"/>
        </w:rPr>
        <w:t xml:space="preserve">. China </w:t>
      </w:r>
      <w:hyperlink r:id="rId63" w:history="1">
        <w:r w:rsidRPr="00D7073A">
          <w:rPr>
            <w:rFonts w:eastAsia="Times New Roman" w:cs="Calibri"/>
            <w:color w:val="000000"/>
            <w:sz w:val="16"/>
            <w:szCs w:val="16"/>
            <w:lang w:eastAsia="zh-CN" w:bidi="hi-IN"/>
          </w:rPr>
          <w:t>occupied</w:t>
        </w:r>
      </w:hyperlink>
      <w:r w:rsidRPr="00D7073A">
        <w:rPr>
          <w:rFonts w:eastAsia="Times New Roman" w:cs="Calibri"/>
          <w:color w:val="000000"/>
          <w:sz w:val="16"/>
          <w:szCs w:val="16"/>
          <w:lang w:eastAsia="zh-CN" w:bidi="hi-IN"/>
        </w:rPr>
        <w:t xml:space="preserve"> 15,000 miles of Indian territory in the Aksai Chin section of Ladakh after war in 1962. </w:t>
      </w:r>
      <w:r w:rsidRPr="00D7073A">
        <w:rPr>
          <w:rFonts w:eastAsia="Times New Roman" w:cs="Calibri"/>
          <w:color w:val="000000"/>
          <w:szCs w:val="22"/>
          <w:u w:val="single"/>
          <w:lang w:eastAsia="zh-CN" w:bidi="hi-IN"/>
        </w:rPr>
        <w:t>China’s desire for influence in South Asia and the Indian Ocean Region challenges India in its backyard</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setting off </w:t>
      </w:r>
      <w:hyperlink r:id="rId64" w:history="1">
        <w:r w:rsidRPr="00D7073A">
          <w:rPr>
            <w:rFonts w:eastAsia="Times New Roman" w:cs="Calibri"/>
            <w:color w:val="000000"/>
            <w:szCs w:val="22"/>
            <w:u w:val="single"/>
            <w:lang w:eastAsia="zh-CN" w:bidi="hi-IN"/>
          </w:rPr>
          <w:t>competition</w:t>
        </w:r>
      </w:hyperlink>
      <w:r w:rsidRPr="00D7073A">
        <w:rPr>
          <w:rFonts w:eastAsia="Times New Roman" w:cs="Calibri"/>
          <w:color w:val="000000"/>
          <w:szCs w:val="22"/>
          <w:u w:val="single"/>
          <w:lang w:eastAsia="zh-CN" w:bidi="hi-IN"/>
        </w:rPr>
        <w:t xml:space="preserve"> for the same sphere of influence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But China’s phenomenal economic growth, coupled with India’s inability to keep pace, has hampered India’s ability to respond to China strategically</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Even now the moving of troops</w:t>
      </w:r>
      <w:r w:rsidRPr="00D7073A">
        <w:rPr>
          <w:rFonts w:eastAsia="Times New Roman" w:cs="Calibri"/>
          <w:color w:val="000000"/>
          <w:sz w:val="16"/>
          <w:szCs w:val="16"/>
          <w:lang w:eastAsia="zh-CN" w:bidi="hi-IN"/>
        </w:rPr>
        <w:t xml:space="preserve"> to Ladakh </w:t>
      </w:r>
      <w:r w:rsidRPr="00D7073A">
        <w:rPr>
          <w:rFonts w:eastAsia="Times New Roman" w:cs="Calibri"/>
          <w:color w:val="000000"/>
          <w:szCs w:val="22"/>
          <w:u w:val="single"/>
          <w:lang w:eastAsia="zh-CN" w:bidi="hi-IN"/>
        </w:rPr>
        <w:t xml:space="preserve">is a tactical maneuver not backed by a clear strategic plan. </w:t>
      </w:r>
      <w:r w:rsidRPr="00D7073A">
        <w:rPr>
          <w:rFonts w:eastAsia="Times New Roman" w:cs="Calibri"/>
          <w:color w:val="000000"/>
          <w:sz w:val="16"/>
          <w:szCs w:val="16"/>
          <w:lang w:eastAsia="zh-CN" w:bidi="hi-IN"/>
        </w:rPr>
        <w:t xml:space="preserve">On </w:t>
      </w:r>
      <w:hyperlink r:id="rId65" w:history="1">
        <w:r w:rsidRPr="00D7073A">
          <w:rPr>
            <w:rFonts w:eastAsia="Times New Roman" w:cs="Calibri"/>
            <w:color w:val="000000"/>
            <w:sz w:val="16"/>
            <w:szCs w:val="16"/>
            <w:lang w:eastAsia="zh-CN" w:bidi="hi-IN"/>
          </w:rPr>
          <w:t>four</w:t>
        </w:r>
      </w:hyperlink>
      <w:r w:rsidRPr="00D7073A">
        <w:rPr>
          <w:rFonts w:eastAsia="Times New Roman" w:cs="Calibri"/>
          <w:color w:val="000000"/>
          <w:sz w:val="16"/>
          <w:szCs w:val="16"/>
          <w:lang w:eastAsia="zh-CN" w:bidi="hi-IN"/>
        </w:rPr>
        <w:t xml:space="preserve"> occasions since 2012, </w:t>
      </w:r>
      <w:r w:rsidRPr="00D7073A">
        <w:rPr>
          <w:rFonts w:eastAsia="Times New Roman" w:cs="Calibri"/>
          <w:color w:val="000000"/>
          <w:szCs w:val="22"/>
          <w:u w:val="single"/>
          <w:lang w:eastAsia="zh-CN" w:bidi="hi-IN"/>
        </w:rPr>
        <w:t>China has 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Between 1988, when India and China signed a series of agreements to restore relations</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and 2012, the border between India and China remained by and large quiet. During that period, the size of the two countries’ economies was not huge</w:t>
      </w:r>
      <w:r w:rsidRPr="00D7073A">
        <w:rPr>
          <w:rFonts w:eastAsia="Times New Roman" w:cs="Calibri"/>
          <w:color w:val="000000"/>
          <w:sz w:val="16"/>
          <w:szCs w:val="16"/>
          <w:lang w:eastAsia="zh-CN" w:bidi="hi-IN"/>
        </w:rPr>
        <w:t xml:space="preserve">. In 1990, India’s GDP stood at $320 billion and China’s GDP at $413 billion. </w:t>
      </w:r>
      <w:r w:rsidRPr="00D7073A">
        <w:rPr>
          <w:rFonts w:eastAsia="Times New Roman" w:cs="Calibri"/>
          <w:color w:val="000000"/>
          <w:szCs w:val="22"/>
          <w:u w:val="single"/>
          <w:lang w:eastAsia="zh-CN" w:bidi="hi-IN"/>
        </w:rPr>
        <w:t>By 2012, China’s GDP had grown</w:t>
      </w:r>
      <w:r w:rsidRPr="00D7073A">
        <w:rPr>
          <w:rFonts w:eastAsia="Times New Roman" w:cs="Calibri"/>
          <w:color w:val="000000"/>
          <w:sz w:val="16"/>
          <w:szCs w:val="16"/>
          <w:lang w:eastAsia="zh-CN" w:bidi="hi-IN"/>
        </w:rPr>
        <w:t xml:space="preserve"> to $8.5 trillion, </w:t>
      </w:r>
      <w:r w:rsidRPr="00D7073A">
        <w:rPr>
          <w:rFonts w:eastAsia="Times New Roman" w:cs="Calibri"/>
          <w:color w:val="000000"/>
          <w:szCs w:val="22"/>
          <w:u w:val="single"/>
          <w:lang w:eastAsia="zh-CN" w:bidi="hi-IN"/>
        </w:rPr>
        <w:t>seven times larger than India’s</w:t>
      </w:r>
      <w:r w:rsidRPr="00D7073A">
        <w:rPr>
          <w:rFonts w:eastAsia="Times New Roman" w:cs="Calibri"/>
          <w:color w:val="000000"/>
          <w:sz w:val="16"/>
          <w:szCs w:val="16"/>
          <w:lang w:eastAsia="zh-CN" w:bidi="hi-IN"/>
        </w:rPr>
        <w:t xml:space="preserve"> $1.2 trillion economy. </w:t>
      </w:r>
      <w:r w:rsidRPr="00D7073A">
        <w:rPr>
          <w:rFonts w:eastAsia="Times New Roman" w:cs="Calibri"/>
          <w:color w:val="000000"/>
          <w:szCs w:val="22"/>
          <w:u w:val="single"/>
          <w:lang w:eastAsia="zh-CN" w:bidi="hi-IN"/>
        </w:rPr>
        <w:t xml:space="preserve">The </w:t>
      </w:r>
      <w:hyperlink r:id="rId66" w:history="1">
        <w:r w:rsidRPr="00D7073A">
          <w:rPr>
            <w:rFonts w:eastAsia="Times New Roman" w:cs="Calibri"/>
            <w:color w:val="000000"/>
            <w:szCs w:val="22"/>
            <w:u w:val="single"/>
            <w:lang w:eastAsia="zh-CN" w:bidi="hi-IN"/>
          </w:rPr>
          <w:t>change</w:t>
        </w:r>
      </w:hyperlink>
      <w:r w:rsidRPr="00D7073A">
        <w:rPr>
          <w:rFonts w:eastAsia="Times New Roman" w:cs="Calibri"/>
          <w:color w:val="000000"/>
          <w:szCs w:val="22"/>
          <w:u w:val="single"/>
          <w:lang w:eastAsia="zh-CN" w:bidi="hi-IN"/>
        </w:rPr>
        <w:t xml:space="preserve"> in</w:t>
      </w:r>
      <w:r w:rsidRPr="00D7073A">
        <w:rPr>
          <w:rFonts w:eastAsia="Times New Roman" w:cs="Calibri"/>
          <w:color w:val="000000"/>
          <w:szCs w:val="22"/>
          <w:u w:val="single"/>
          <w:shd w:val="clear" w:color="auto" w:fill="00FFFF"/>
          <w:lang w:eastAsia="zh-CN" w:bidi="hi-IN"/>
        </w:rPr>
        <w:t xml:space="preserve"> China’s policy</w:t>
      </w:r>
      <w:r w:rsidRPr="00D7073A">
        <w:rPr>
          <w:rFonts w:eastAsia="Times New Roman" w:cs="Calibri"/>
          <w:color w:val="000000"/>
          <w:szCs w:val="22"/>
          <w:u w:val="single"/>
          <w:lang w:eastAsia="zh-CN" w:bidi="hi-IN"/>
        </w:rPr>
        <w:t xml:space="preserve"> after 2012</w:t>
      </w:r>
      <w:r w:rsidRPr="00D7073A">
        <w:rPr>
          <w:rFonts w:eastAsia="Times New Roman" w:cs="Calibri"/>
          <w:color w:val="000000"/>
          <w:szCs w:val="22"/>
          <w:u w:val="single"/>
          <w:shd w:val="clear" w:color="auto" w:fill="00FFFF"/>
          <w:lang w:eastAsia="zh-CN" w:bidi="hi-IN"/>
        </w:rPr>
        <w:t>, encourag</w:t>
      </w:r>
      <w:r w:rsidRPr="00D7073A">
        <w:rPr>
          <w:rFonts w:eastAsia="Times New Roman" w:cs="Calibri"/>
          <w:color w:val="000000"/>
          <w:szCs w:val="22"/>
          <w:u w:val="single"/>
          <w:lang w:eastAsia="zh-CN" w:bidi="hi-IN"/>
        </w:rPr>
        <w:t xml:space="preserve">ing its </w:t>
      </w:r>
      <w:r w:rsidRPr="00D7073A">
        <w:rPr>
          <w:rFonts w:eastAsia="Times New Roman" w:cs="Calibri"/>
          <w:color w:val="000000"/>
          <w:szCs w:val="22"/>
          <w:u w:val="single"/>
          <w:shd w:val="clear" w:color="auto" w:fill="00FFFF"/>
          <w:lang w:eastAsia="zh-CN" w:bidi="hi-IN"/>
        </w:rPr>
        <w:t>troops to use force</w:t>
      </w:r>
      <w:r w:rsidRPr="00D7073A">
        <w:rPr>
          <w:rFonts w:eastAsia="Times New Roman" w:cs="Calibri"/>
          <w:color w:val="000000"/>
          <w:szCs w:val="22"/>
          <w:u w:val="single"/>
          <w:lang w:eastAsia="zh-CN" w:bidi="hi-IN"/>
        </w:rPr>
        <w:t xml:space="preserve"> against India along the border, coincided with the rise in China’s</w:t>
      </w:r>
      <w:r w:rsidRPr="00D7073A">
        <w:rPr>
          <w:rFonts w:eastAsia="Times New Roman" w:cs="Calibri"/>
          <w:color w:val="000000"/>
          <w:sz w:val="16"/>
          <w:szCs w:val="16"/>
          <w:lang w:eastAsia="zh-CN" w:bidi="hi-IN"/>
        </w:rPr>
        <w:t xml:space="preserve"> military and </w:t>
      </w:r>
      <w:r w:rsidRPr="00D7073A">
        <w:rPr>
          <w:rFonts w:eastAsia="Times New Roman" w:cs="Calibri"/>
          <w:color w:val="000000"/>
          <w:szCs w:val="22"/>
          <w:u w:val="single"/>
          <w:lang w:eastAsia="zh-CN" w:bidi="hi-IN"/>
        </w:rPr>
        <w:t>economic power and its impact on the relative balance of power with India. Like many in the West, India</w:t>
      </w:r>
      <w:r w:rsidRPr="00D7073A">
        <w:rPr>
          <w:rFonts w:eastAsia="Times New Roman" w:cs="Calibri"/>
          <w:color w:val="000000"/>
          <w:sz w:val="16"/>
          <w:szCs w:val="16"/>
          <w:lang w:eastAsia="zh-CN" w:bidi="hi-IN"/>
        </w:rPr>
        <w:t xml:space="preserve"> during the 1990s </w:t>
      </w:r>
      <w:r w:rsidRPr="00D7073A">
        <w:rPr>
          <w:rFonts w:eastAsia="Times New Roman" w:cs="Calibri"/>
          <w:color w:val="000000"/>
          <w:szCs w:val="22"/>
          <w:u w:val="single"/>
          <w:lang w:eastAsia="zh-CN" w:bidi="hi-IN"/>
        </w:rPr>
        <w:t>had bought into the view that deeper economic and diplomatic</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engagement with</w:t>
      </w:r>
      <w:r w:rsidRPr="00D7073A">
        <w:rPr>
          <w:rFonts w:eastAsia="Times New Roman" w:cs="Calibri"/>
          <w:color w:val="000000"/>
          <w:sz w:val="16"/>
          <w:szCs w:val="16"/>
          <w:lang w:eastAsia="zh-CN" w:bidi="hi-IN"/>
        </w:rPr>
        <w:t xml:space="preserve"> communist </w:t>
      </w:r>
      <w:r w:rsidRPr="00D7073A">
        <w:rPr>
          <w:rFonts w:eastAsia="Times New Roman" w:cs="Calibri"/>
          <w:color w:val="000000"/>
          <w:szCs w:val="22"/>
          <w:u w:val="single"/>
          <w:lang w:eastAsia="zh-CN" w:bidi="hi-IN"/>
        </w:rPr>
        <w:t>China would help maintain peace between the two Asian giants. But the India-China border dispute could not remain on the back burner as China became more aggressive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the wake of growing economic and military power. India can no longer rely solely on diplomacy to deal with China</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will soon have to build and deploy hard power to deter the Chinese.</w:t>
      </w:r>
      <w:r w:rsidRPr="00D7073A">
        <w:rPr>
          <w:rFonts w:eastAsia="Times New Roman" w:cs="Calibri"/>
          <w:color w:val="000000"/>
          <w:sz w:val="16"/>
          <w:szCs w:val="16"/>
          <w:lang w:eastAsia="zh-CN" w:bidi="hi-IN"/>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D7073A">
        <w:rPr>
          <w:rFonts w:eastAsia="Times New Roman" w:cs="Calibri"/>
          <w:color w:val="000000"/>
          <w:szCs w:val="22"/>
          <w:u w:val="single"/>
          <w:lang w:eastAsia="zh-CN" w:bidi="hi-IN"/>
        </w:rPr>
        <w:t xml:space="preserve">While India’s attempts over the last year have been to convince China, primarily through diplomatic engagements, to return the border to status quo ante, most </w:t>
      </w:r>
      <w:hyperlink r:id="rId67" w:history="1">
        <w:r w:rsidRPr="00D7073A">
          <w:rPr>
            <w:rFonts w:eastAsia="Times New Roman" w:cs="Calibri"/>
            <w:color w:val="000000"/>
            <w:szCs w:val="22"/>
            <w:u w:val="single"/>
            <w:lang w:eastAsia="zh-CN" w:bidi="hi-IN"/>
          </w:rPr>
          <w:t>military</w:t>
        </w:r>
      </w:hyperlink>
      <w:r w:rsidRPr="00D7073A">
        <w:rPr>
          <w:rFonts w:eastAsia="Times New Roman" w:cs="Calibri"/>
          <w:color w:val="000000"/>
          <w:szCs w:val="22"/>
          <w:u w:val="single"/>
          <w:lang w:eastAsia="zh-CN" w:bidi="hi-IN"/>
        </w:rPr>
        <w:t xml:space="preserve"> and </w:t>
      </w:r>
      <w:hyperlink r:id="rId68" w:history="1">
        <w:r w:rsidRPr="00D7073A">
          <w:rPr>
            <w:rFonts w:eastAsia="Times New Roman" w:cs="Calibri"/>
            <w:color w:val="000000"/>
            <w:szCs w:val="22"/>
            <w:u w:val="single"/>
            <w:lang w:eastAsia="zh-CN" w:bidi="hi-IN"/>
          </w:rPr>
          <w:t>strategic</w:t>
        </w:r>
      </w:hyperlink>
      <w:r w:rsidRPr="00D7073A">
        <w:rPr>
          <w:rFonts w:eastAsia="Times New Roman" w:cs="Calibri"/>
          <w:color w:val="000000"/>
          <w:szCs w:val="22"/>
          <w:u w:val="single"/>
          <w:lang w:eastAsia="zh-CN" w:bidi="hi-IN"/>
        </w:rPr>
        <w:t xml:space="preserve"> experts argue that China has no interest in resolving the border dispute with India. India has for far too long acquiesced to Chinese aggression without sufficient retaliatory military action</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India</w:t>
      </w:r>
      <w:r w:rsidRPr="00D7073A">
        <w:rPr>
          <w:rFonts w:eastAsia="Times New Roman" w:cs="Calibri"/>
          <w:color w:val="000000"/>
          <w:sz w:val="16"/>
          <w:szCs w:val="16"/>
          <w:lang w:eastAsia="zh-CN" w:bidi="hi-IN"/>
        </w:rPr>
        <w:t xml:space="preserve"> may not seek to provoke China into an all-out war, but it </w:t>
      </w:r>
      <w:r w:rsidRPr="00D7073A">
        <w:rPr>
          <w:rFonts w:eastAsia="Times New Roman" w:cs="Calibri"/>
          <w:color w:val="000000"/>
          <w:szCs w:val="22"/>
          <w:u w:val="single"/>
          <w:lang w:eastAsia="zh-CN" w:bidi="hi-IN"/>
        </w:rPr>
        <w:t>needs to find a sweet spot between ignoring and provoking</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The United States and its allies</w:t>
      </w:r>
      <w:r w:rsidRPr="00D7073A">
        <w:rPr>
          <w:rFonts w:eastAsia="Times New Roman" w:cs="Calibri"/>
          <w:color w:val="000000"/>
          <w:sz w:val="16"/>
          <w:szCs w:val="16"/>
          <w:lang w:eastAsia="zh-CN" w:bidi="hi-IN"/>
        </w:rPr>
        <w:t xml:space="preserve">, too, </w:t>
      </w:r>
      <w:r w:rsidRPr="00D7073A">
        <w:rPr>
          <w:rFonts w:eastAsia="Times New Roman" w:cs="Calibri"/>
          <w:color w:val="000000"/>
          <w:szCs w:val="22"/>
          <w:u w:val="single"/>
          <w:lang w:eastAsia="zh-CN" w:bidi="hi-IN"/>
        </w:rPr>
        <w:t xml:space="preserve">would like India to act like a major power in not taking Chinese provocations lightly. </w:t>
      </w:r>
      <w:r w:rsidRPr="00D7073A">
        <w:rPr>
          <w:rFonts w:eastAsia="Times New Roman" w:cs="Calibri"/>
          <w:color w:val="000000"/>
          <w:sz w:val="16"/>
          <w:szCs w:val="16"/>
          <w:lang w:eastAsia="zh-CN" w:bidi="hi-IN"/>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D7073A">
        <w:rPr>
          <w:rFonts w:eastAsia="Times New Roman" w:cs="Calibri"/>
          <w:color w:val="000000"/>
          <w:szCs w:val="22"/>
          <w:u w:val="single"/>
          <w:lang w:eastAsia="zh-CN" w:bidi="hi-IN"/>
        </w:rPr>
        <w:t>India also shares America’s concerns about China’s rising power</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developing a pivot to Asia or an Indo-Pacific policy, successive U.S. administrations have assumed that a shared concern about China makes India a natural American ally</w:t>
      </w:r>
      <w:r w:rsidRPr="00D7073A">
        <w:rPr>
          <w:rFonts w:eastAsia="Times New Roman" w:cs="Calibri"/>
          <w:color w:val="000000"/>
          <w:sz w:val="16"/>
          <w:szCs w:val="16"/>
          <w:lang w:eastAsia="zh-CN" w:bidi="hi-IN"/>
        </w:rPr>
        <w:t>. India-U.S. relations were referred to as the “</w:t>
      </w:r>
      <w:hyperlink r:id="rId69" w:history="1">
        <w:r w:rsidRPr="00D7073A">
          <w:rPr>
            <w:rFonts w:eastAsia="Times New Roman" w:cs="Calibri"/>
            <w:color w:val="000000"/>
            <w:sz w:val="16"/>
            <w:szCs w:val="16"/>
            <w:lang w:eastAsia="zh-CN" w:bidi="hi-IN"/>
          </w:rPr>
          <w:t>defining</w:t>
        </w:r>
      </w:hyperlink>
      <w:r w:rsidRPr="00D7073A">
        <w:rPr>
          <w:rFonts w:eastAsia="Times New Roman" w:cs="Calibri"/>
          <w:color w:val="000000"/>
          <w:sz w:val="16"/>
          <w:szCs w:val="16"/>
          <w:lang w:eastAsia="zh-CN" w:bidi="hi-IN"/>
        </w:rPr>
        <w:t xml:space="preserve"> partnership of the 21st century” under President Obama. The Trump administration’s </w:t>
      </w:r>
      <w:hyperlink r:id="rId70" w:history="1">
        <w:r w:rsidRPr="00D7073A">
          <w:rPr>
            <w:rFonts w:eastAsia="Times New Roman" w:cs="Calibri"/>
            <w:color w:val="000000"/>
            <w:sz w:val="16"/>
            <w:szCs w:val="16"/>
            <w:lang w:eastAsia="zh-CN" w:bidi="hi-IN"/>
          </w:rPr>
          <w:t>2017</w:t>
        </w:r>
      </w:hyperlink>
      <w:r w:rsidRPr="00D7073A">
        <w:rPr>
          <w:rFonts w:eastAsia="Times New Roman" w:cs="Calibri"/>
          <w:color w:val="000000"/>
          <w:sz w:val="16"/>
          <w:szCs w:val="16"/>
          <w:lang w:eastAsia="zh-CN" w:bidi="hi-IN"/>
        </w:rPr>
        <w:t xml:space="preserve"> National Security Strategy spoke of India as a “leading global power” and a strong “strategic and defense partner.” </w:t>
      </w:r>
      <w:r w:rsidRPr="00D7073A">
        <w:rPr>
          <w:rFonts w:eastAsia="Times New Roman" w:cs="Calibri"/>
          <w:color w:val="000000"/>
          <w:szCs w:val="22"/>
          <w:u w:val="single"/>
          <w:lang w:eastAsia="zh-CN" w:bidi="hi-IN"/>
        </w:rPr>
        <w:t xml:space="preserve">The </w:t>
      </w:r>
      <w:r w:rsidRPr="00D7073A">
        <w:rPr>
          <w:rFonts w:eastAsia="Times New Roman" w:cs="Calibri"/>
          <w:color w:val="000000"/>
          <w:sz w:val="16"/>
          <w:szCs w:val="16"/>
          <w:lang w:eastAsia="zh-CN" w:bidi="hi-IN"/>
        </w:rPr>
        <w:t xml:space="preserve">Biden </w:t>
      </w:r>
      <w:r w:rsidRPr="00D7073A">
        <w:rPr>
          <w:rFonts w:eastAsia="Times New Roman" w:cs="Calibri"/>
          <w:color w:val="000000"/>
          <w:szCs w:val="22"/>
          <w:u w:val="single"/>
          <w:lang w:eastAsia="zh-CN" w:bidi="hi-IN"/>
        </w:rPr>
        <w:t xml:space="preserve">administration’s </w:t>
      </w:r>
      <w:hyperlink r:id="rId71" w:history="1">
        <w:r w:rsidRPr="00D7073A">
          <w:rPr>
            <w:rFonts w:eastAsia="Times New Roman" w:cs="Calibri"/>
            <w:color w:val="000000"/>
            <w:sz w:val="16"/>
            <w:szCs w:val="16"/>
            <w:lang w:eastAsia="zh-CN" w:bidi="hi-IN"/>
          </w:rPr>
          <w:t>March</w:t>
        </w:r>
      </w:hyperlink>
      <w:r w:rsidRPr="00D7073A">
        <w:rPr>
          <w:rFonts w:eastAsia="Times New Roman" w:cs="Calibri"/>
          <w:color w:val="000000"/>
          <w:sz w:val="16"/>
          <w:szCs w:val="16"/>
          <w:lang w:eastAsia="zh-CN" w:bidi="hi-IN"/>
        </w:rPr>
        <w:t xml:space="preserve"> 2021 “Interim National Security </w:t>
      </w:r>
      <w:r w:rsidRPr="00D7073A">
        <w:rPr>
          <w:rFonts w:eastAsia="Times New Roman" w:cs="Calibri"/>
          <w:color w:val="000000"/>
          <w:szCs w:val="22"/>
          <w:u w:val="single"/>
          <w:lang w:eastAsia="zh-CN" w:bidi="hi-IN"/>
        </w:rPr>
        <w:t>guidance</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Only an expansion in India’s economy and military capability would convince China’s leaders to view it differently</w:t>
      </w:r>
      <w:r w:rsidRPr="00D7073A">
        <w:rPr>
          <w:rFonts w:eastAsia="Times New Roman" w:cs="Calibri"/>
          <w:color w:val="000000"/>
          <w:sz w:val="16"/>
          <w:szCs w:val="16"/>
          <w:lang w:eastAsia="zh-CN" w:bidi="hi-IN"/>
        </w:rPr>
        <w:t>. Moreover, the two decades of celebrating convergence of democratic values and voicing of strategic concerns by Washington and Delhi now needs to be followed up with specific steps to counter Chinese hard power with Indian muscle.</w:t>
      </w:r>
    </w:p>
    <w:p w14:paraId="75DC47EA" w14:textId="77777777" w:rsidR="009135BE" w:rsidRPr="00D7073A" w:rsidRDefault="009135BE" w:rsidP="009135BE">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That </w:t>
      </w:r>
      <w:r w:rsidRPr="00D7073A">
        <w:rPr>
          <w:rFonts w:eastAsia="Times New Roman" w:cs="Calibri"/>
          <w:b/>
          <w:bCs/>
          <w:color w:val="000000"/>
          <w:sz w:val="26"/>
          <w:szCs w:val="26"/>
          <w:u w:val="single"/>
          <w:lang w:eastAsia="zh-CN" w:bidi="hi-IN"/>
        </w:rPr>
        <w:t>escalates</w:t>
      </w:r>
      <w:r w:rsidRPr="00D7073A">
        <w:rPr>
          <w:rFonts w:eastAsia="Times New Roman" w:cs="Calibri"/>
          <w:b/>
          <w:bCs/>
          <w:color w:val="000000"/>
          <w:sz w:val="26"/>
          <w:szCs w:val="26"/>
          <w:lang w:eastAsia="zh-CN" w:bidi="hi-IN"/>
        </w:rPr>
        <w:t>.</w:t>
      </w:r>
    </w:p>
    <w:p w14:paraId="1EBFCDD4"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Jeffrey </w:t>
      </w:r>
      <w:r w:rsidRPr="00D7073A">
        <w:rPr>
          <w:rFonts w:eastAsia="Times New Roman" w:cs="Calibri"/>
          <w:b/>
          <w:bCs/>
          <w:color w:val="000000"/>
          <w:sz w:val="26"/>
          <w:szCs w:val="26"/>
          <w:u w:val="single"/>
          <w:lang w:eastAsia="zh-CN" w:bidi="hi-IN"/>
        </w:rPr>
        <w:t>Gettleman et al 20</w:t>
      </w:r>
      <w:r w:rsidRPr="00D7073A">
        <w:rPr>
          <w:rFonts w:eastAsia="Times New Roman" w:cs="Calibri"/>
          <w:color w:val="000000"/>
          <w:szCs w:val="22"/>
          <w:lang w:eastAsia="zh-CN" w:bidi="hi-IN"/>
        </w:rPr>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3F47EE32" w14:textId="77777777" w:rsidR="009135BE" w:rsidRPr="00D7073A" w:rsidRDefault="009135BE" w:rsidP="009135BE">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 w:val="16"/>
          <w:szCs w:val="16"/>
          <w:lang w:eastAsia="zh-CN" w:bidi="hi-IN"/>
        </w:rPr>
        <w:t xml:space="preserve">NEW DELHI — </w:t>
      </w:r>
      <w:r w:rsidRPr="00D7073A">
        <w:rPr>
          <w:rFonts w:eastAsia="Times New Roman" w:cs="Calibri"/>
          <w:color w:val="000000"/>
          <w:szCs w:val="22"/>
          <w:u w:val="single"/>
          <w:lang w:eastAsia="zh-CN" w:bidi="hi-IN"/>
        </w:rPr>
        <w:t xml:space="preserve">The </w:t>
      </w:r>
      <w:r w:rsidRPr="00D7073A">
        <w:rPr>
          <w:rFonts w:eastAsia="Times New Roman" w:cs="Calibri"/>
          <w:color w:val="000000"/>
          <w:szCs w:val="22"/>
          <w:u w:val="single"/>
          <w:shd w:val="clear" w:color="auto" w:fill="00FFFF"/>
          <w:lang w:eastAsia="zh-CN" w:bidi="hi-IN"/>
        </w:rPr>
        <w:t>worst </w:t>
      </w:r>
      <w:hyperlink r:id="rId72" w:history="1">
        <w:r w:rsidRPr="00D7073A">
          <w:rPr>
            <w:rFonts w:eastAsia="Times New Roman" w:cs="Calibri"/>
            <w:color w:val="000000"/>
            <w:szCs w:val="22"/>
            <w:u w:val="single"/>
            <w:shd w:val="clear" w:color="auto" w:fill="00FFFF"/>
            <w:lang w:eastAsia="zh-CN" w:bidi="hi-IN"/>
          </w:rPr>
          <w:t>border clash between India and China</w:t>
        </w:r>
      </w:hyperlink>
      <w:r w:rsidRPr="00D7073A">
        <w:rPr>
          <w:rFonts w:eastAsia="Times New Roman" w:cs="Calibri"/>
          <w:color w:val="000000"/>
          <w:szCs w:val="22"/>
          <w:u w:val="single"/>
          <w:lang w:eastAsia="zh-CN" w:bidi="hi-IN"/>
        </w:rPr>
        <w:t xml:space="preserve"> in more than 40 years </w:t>
      </w:r>
      <w:r w:rsidRPr="00D7073A">
        <w:rPr>
          <w:rFonts w:eastAsia="Times New Roman" w:cs="Calibri"/>
          <w:color w:val="000000"/>
          <w:szCs w:val="22"/>
          <w:u w:val="single"/>
          <w:shd w:val="clear" w:color="auto" w:fill="00FFFF"/>
          <w:lang w:eastAsia="zh-CN" w:bidi="hi-IN"/>
        </w:rPr>
        <w:t>left</w:t>
      </w:r>
      <w:r w:rsidRPr="00D7073A">
        <w:rPr>
          <w:rFonts w:eastAsia="Times New Roman" w:cs="Calibri"/>
          <w:color w:val="000000"/>
          <w:sz w:val="16"/>
          <w:szCs w:val="16"/>
          <w:lang w:eastAsia="zh-CN" w:bidi="hi-IN"/>
        </w:rPr>
        <w:t xml:space="preserve"> 20 Indian </w:t>
      </w:r>
      <w:r w:rsidRPr="00D7073A">
        <w:rPr>
          <w:rFonts w:eastAsia="Times New Roman" w:cs="Calibri"/>
          <w:color w:val="000000"/>
          <w:szCs w:val="22"/>
          <w:u w:val="single"/>
          <w:shd w:val="clear" w:color="auto" w:fill="00FFFF"/>
          <w:lang w:eastAsia="zh-CN" w:bidi="hi-IN"/>
        </w:rPr>
        <w:t>soldiers dead</w:t>
      </w:r>
      <w:r w:rsidRPr="00D7073A">
        <w:rPr>
          <w:rFonts w:eastAsia="Times New Roman" w:cs="Calibri"/>
          <w:color w:val="000000"/>
          <w:sz w:val="16"/>
          <w:szCs w:val="16"/>
          <w:lang w:eastAsia="zh-CN" w:bidi="hi-IN"/>
        </w:rPr>
        <w:t xml:space="preserve"> and dozens believed captured, Indian officials said on Tuesday, </w:t>
      </w:r>
      <w:r w:rsidRPr="00D7073A">
        <w:rPr>
          <w:rFonts w:eastAsia="Times New Roman" w:cs="Calibri"/>
          <w:color w:val="000000"/>
          <w:szCs w:val="22"/>
          <w:u w:val="single"/>
          <w:shd w:val="clear" w:color="auto" w:fill="00FFFF"/>
          <w:lang w:eastAsia="zh-CN" w:bidi="hi-IN"/>
        </w:rPr>
        <w:t>raising tensions between nuclear</w:t>
      </w:r>
      <w:r w:rsidRPr="00D7073A">
        <w:rPr>
          <w:rFonts w:eastAsia="Times New Roman" w:cs="Calibri"/>
          <w:color w:val="000000"/>
          <w:szCs w:val="22"/>
          <w:u w:val="single"/>
          <w:lang w:eastAsia="zh-CN" w:bidi="hi-IN"/>
        </w:rPr>
        <w:t xml:space="preserve">-armed </w:t>
      </w:r>
      <w:r w:rsidRPr="00D7073A">
        <w:rPr>
          <w:rFonts w:eastAsia="Times New Roman" w:cs="Calibri"/>
          <w:color w:val="000000"/>
          <w:szCs w:val="22"/>
          <w:u w:val="single"/>
          <w:shd w:val="clear" w:color="auto" w:fill="00FFFF"/>
          <w:lang w:eastAsia="zh-CN" w:bidi="hi-IN"/>
        </w:rPr>
        <w:t>rivals</w:t>
      </w:r>
      <w:r w:rsidRPr="00D7073A">
        <w:rPr>
          <w:rFonts w:eastAsia="Times New Roman" w:cs="Calibri"/>
          <w:color w:val="000000"/>
          <w:szCs w:val="22"/>
          <w:u w:val="single"/>
          <w:lang w:eastAsia="zh-CN" w:bidi="hi-IN"/>
        </w:rPr>
        <w:t xml:space="preserve"> who have </w:t>
      </w:r>
      <w:r w:rsidRPr="00D7073A">
        <w:rPr>
          <w:rFonts w:eastAsia="Times New Roman" w:cs="Calibri"/>
          <w:color w:val="000000"/>
          <w:szCs w:val="22"/>
          <w:u w:val="single"/>
          <w:shd w:val="clear" w:color="auto" w:fill="00FFFF"/>
          <w:lang w:eastAsia="zh-CN" w:bidi="hi-IN"/>
        </w:rPr>
        <w:t>increasingl</w:t>
      </w:r>
      <w:r w:rsidRPr="00D7073A">
        <w:rPr>
          <w:rFonts w:eastAsia="Times New Roman" w:cs="Calibri"/>
          <w:color w:val="000000"/>
          <w:szCs w:val="22"/>
          <w:u w:val="single"/>
          <w:lang w:eastAsia="zh-CN" w:bidi="hi-IN"/>
        </w:rPr>
        <w:t xml:space="preserve">y been </w:t>
      </w:r>
      <w:r w:rsidRPr="00D7073A">
        <w:rPr>
          <w:rFonts w:eastAsia="Times New Roman" w:cs="Calibri"/>
          <w:color w:val="000000"/>
          <w:szCs w:val="22"/>
          <w:u w:val="single"/>
          <w:shd w:val="clear" w:color="auto" w:fill="00FFFF"/>
          <w:lang w:eastAsia="zh-CN" w:bidi="hi-IN"/>
        </w:rPr>
        <w:t>flexing</w:t>
      </w:r>
      <w:r w:rsidRPr="00D7073A">
        <w:rPr>
          <w:rFonts w:eastAsia="Times New Roman" w:cs="Calibri"/>
          <w:color w:val="000000"/>
          <w:szCs w:val="22"/>
          <w:u w:val="single"/>
          <w:lang w:eastAsia="zh-CN" w:bidi="hi-IN"/>
        </w:rPr>
        <w:t xml:space="preserve"> their diplomatic and </w:t>
      </w:r>
      <w:r w:rsidRPr="00D7073A">
        <w:rPr>
          <w:rFonts w:eastAsia="Times New Roman" w:cs="Calibri"/>
          <w:color w:val="000000"/>
          <w:szCs w:val="22"/>
          <w:u w:val="single"/>
          <w:shd w:val="clear" w:color="auto" w:fill="00FFFF"/>
          <w:lang w:eastAsia="zh-CN" w:bidi="hi-IN"/>
        </w:rPr>
        <w:t>military muscle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For the past several weeks, </w:t>
      </w:r>
      <w:r w:rsidRPr="00D7073A">
        <w:rPr>
          <w:rFonts w:eastAsia="Times New Roman" w:cs="Calibri"/>
          <w:color w:val="000000"/>
          <w:szCs w:val="22"/>
          <w:u w:val="single"/>
          <w:lang w:eastAsia="zh-CN" w:bidi="hi-IN"/>
        </w:rPr>
        <w:t xml:space="preserve">after </w:t>
      </w:r>
      <w:hyperlink r:id="rId73" w:history="1">
        <w:r w:rsidRPr="00D7073A">
          <w:rPr>
            <w:rFonts w:eastAsia="Times New Roman" w:cs="Calibri"/>
            <w:color w:val="000000"/>
            <w:szCs w:val="22"/>
            <w:u w:val="single"/>
            <w:lang w:eastAsia="zh-CN" w:bidi="hi-IN"/>
          </w:rPr>
          <w:t>a series of brawls</w:t>
        </w:r>
      </w:hyperlink>
      <w:r w:rsidRPr="00D7073A">
        <w:rPr>
          <w:rFonts w:eastAsia="Times New Roman" w:cs="Calibri"/>
          <w:color w:val="000000"/>
          <w:szCs w:val="22"/>
          <w:u w:val="single"/>
          <w:lang w:eastAsia="zh-CN" w:bidi="hi-IN"/>
        </w:rPr>
        <w:t xml:space="preserve"> along their disputed border, China and India have been building up their forces </w:t>
      </w:r>
      <w:r w:rsidRPr="00D7073A">
        <w:rPr>
          <w:rFonts w:eastAsia="Times New Roman" w:cs="Calibri"/>
          <w:color w:val="000000"/>
          <w:sz w:val="16"/>
          <w:szCs w:val="16"/>
          <w:lang w:eastAsia="zh-CN" w:bidi="hi-IN"/>
        </w:rPr>
        <w:t xml:space="preserve">in the remote Galwan Valley, high up in the Himalayas. </w:t>
      </w:r>
      <w:r w:rsidRPr="00D7073A">
        <w:rPr>
          <w:rFonts w:eastAsia="Times New Roman" w:cs="Calibri"/>
          <w:color w:val="000000"/>
          <w:szCs w:val="22"/>
          <w:u w:val="single"/>
          <w:lang w:eastAsia="zh-CN" w:bidi="hi-IN"/>
        </w:rPr>
        <w:t>As they dug into opposing positions, adding tinder to a long-smoldering conflict, China took an especially muscular posture</w:t>
      </w:r>
      <w:r w:rsidRPr="00D7073A">
        <w:rPr>
          <w:rFonts w:eastAsia="Times New Roman" w:cs="Calibri"/>
          <w:color w:val="000000"/>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D7073A">
        <w:rPr>
          <w:rFonts w:eastAsia="Times New Roman" w:cs="Calibri"/>
          <w:color w:val="000000"/>
          <w:szCs w:val="22"/>
          <w:u w:val="single"/>
          <w:lang w:eastAsia="zh-CN" w:bidi="hi-IN"/>
        </w:rPr>
        <w:t xml:space="preserve">Military and political analysts say the two countries do not want a further escalation </w:t>
      </w:r>
      <w:r w:rsidRPr="00D7073A">
        <w:rPr>
          <w:rFonts w:eastAsia="Times New Roman" w:cs="Calibri"/>
          <w:color w:val="000000"/>
          <w:sz w:val="16"/>
          <w:szCs w:val="16"/>
          <w:lang w:eastAsia="zh-CN" w:bidi="hi-IN"/>
        </w:rPr>
        <w:t xml:space="preserve">— particularly India, where military forces are nowhere near as powerful as China’s — </w:t>
      </w:r>
      <w:r w:rsidRPr="00D7073A">
        <w:rPr>
          <w:rFonts w:eastAsia="Times New Roman" w:cs="Calibri"/>
          <w:color w:val="000000"/>
          <w:szCs w:val="22"/>
          <w:u w:val="single"/>
          <w:lang w:eastAsia="zh-CN" w:bidi="hi-IN"/>
        </w:rPr>
        <w:t>but they may struggle to find a way out of the conflict that does not hint at backing down</w:t>
      </w:r>
      <w:r w:rsidRPr="00D7073A">
        <w:rPr>
          <w:rFonts w:eastAsia="Times New Roman" w:cs="Calibri"/>
          <w:color w:val="000000"/>
          <w:szCs w:val="22"/>
          <w:u w:val="single"/>
          <w:shd w:val="clear" w:color="auto" w:fill="00FFFF"/>
          <w:lang w:eastAsia="zh-CN" w:bidi="hi-IN"/>
        </w:rPr>
        <w:t>. Both countries and their nationalist leaders</w:t>
      </w:r>
      <w:r w:rsidRPr="00D7073A">
        <w:rPr>
          <w:rFonts w:eastAsia="Times New Roman" w:cs="Calibri"/>
          <w:color w:val="000000"/>
          <w:sz w:val="16"/>
          <w:szCs w:val="16"/>
          <w:shd w:val="clear" w:color="auto" w:fill="00FFFF"/>
          <w:lang w:eastAsia="zh-CN" w:bidi="hi-IN"/>
        </w:rPr>
        <w:t>,</w:t>
      </w:r>
      <w:r w:rsidRPr="00D7073A">
        <w:rPr>
          <w:rFonts w:eastAsia="Times New Roman" w:cs="Calibri"/>
          <w:color w:val="000000"/>
          <w:sz w:val="16"/>
          <w:szCs w:val="16"/>
          <w:lang w:eastAsia="zh-CN" w:bidi="hi-IN"/>
        </w:rPr>
        <w:t xml:space="preserve"> President Xi Jinping of China and Prime Minister </w:t>
      </w:r>
      <w:hyperlink r:id="rId74" w:history="1">
        <w:r w:rsidRPr="00D7073A">
          <w:rPr>
            <w:rFonts w:eastAsia="Times New Roman" w:cs="Calibri"/>
            <w:color w:val="000000"/>
            <w:sz w:val="16"/>
            <w:szCs w:val="16"/>
            <w:lang w:eastAsia="zh-CN" w:bidi="hi-IN"/>
          </w:rPr>
          <w:t>Narendra Modi</w:t>
        </w:r>
      </w:hyperlink>
      <w:r w:rsidRPr="00D7073A">
        <w:rPr>
          <w:rFonts w:eastAsia="Times New Roman" w:cs="Calibri"/>
          <w:color w:val="000000"/>
          <w:sz w:val="16"/>
          <w:szCs w:val="16"/>
          <w:lang w:eastAsia="zh-CN" w:bidi="hi-IN"/>
        </w:rPr>
        <w:t xml:space="preserve"> of India, </w:t>
      </w:r>
      <w:r w:rsidRPr="00D7073A">
        <w:rPr>
          <w:rFonts w:eastAsia="Times New Roman" w:cs="Calibri"/>
          <w:color w:val="000000"/>
          <w:szCs w:val="22"/>
          <w:u w:val="single"/>
          <w:lang w:eastAsia="zh-CN" w:bidi="hi-IN"/>
        </w:rPr>
        <w:t xml:space="preserve">have </w:t>
      </w:r>
      <w:r w:rsidRPr="00D7073A">
        <w:rPr>
          <w:rFonts w:eastAsia="Times New Roman" w:cs="Calibri"/>
          <w:color w:val="000000"/>
          <w:szCs w:val="22"/>
          <w:u w:val="single"/>
          <w:shd w:val="clear" w:color="auto" w:fill="00FFFF"/>
          <w:lang w:eastAsia="zh-CN" w:bidi="hi-IN"/>
        </w:rPr>
        <w:t>taken</w:t>
      </w:r>
      <w:r w:rsidRPr="00D7073A">
        <w:rPr>
          <w:rFonts w:eastAsia="Times New Roman" w:cs="Calibri"/>
          <w:color w:val="000000"/>
          <w:szCs w:val="22"/>
          <w:u w:val="single"/>
          <w:lang w:eastAsia="zh-CN" w:bidi="hi-IN"/>
        </w:rPr>
        <w:t xml:space="preserve"> increasingly </w:t>
      </w:r>
      <w:r w:rsidRPr="00D7073A">
        <w:rPr>
          <w:rFonts w:eastAsia="Times New Roman" w:cs="Calibri"/>
          <w:color w:val="000000"/>
          <w:szCs w:val="22"/>
          <w:u w:val="single"/>
          <w:shd w:val="clear" w:color="auto" w:fill="00FFFF"/>
          <w:lang w:eastAsia="zh-CN" w:bidi="hi-IN"/>
        </w:rPr>
        <w:t>assertive postures that</w:t>
      </w:r>
      <w:r w:rsidRPr="00D7073A">
        <w:rPr>
          <w:rFonts w:eastAsia="Times New Roman" w:cs="Calibri"/>
          <w:color w:val="000000"/>
          <w:szCs w:val="22"/>
          <w:u w:val="single"/>
          <w:lang w:eastAsia="zh-CN" w:bidi="hi-IN"/>
        </w:rPr>
        <w:t xml:space="preserve"> pose real </w:t>
      </w:r>
      <w:r w:rsidRPr="00D7073A">
        <w:rPr>
          <w:rFonts w:eastAsia="Times New Roman" w:cs="Calibri"/>
          <w:color w:val="000000"/>
          <w:szCs w:val="22"/>
          <w:u w:val="single"/>
          <w:shd w:val="clear" w:color="auto" w:fill="00FFFF"/>
          <w:lang w:eastAsia="zh-CN" w:bidi="hi-IN"/>
        </w:rPr>
        <w:t>risk</w:t>
      </w:r>
      <w:r w:rsidRPr="00D7073A">
        <w:rPr>
          <w:rFonts w:eastAsia="Times New Roman" w:cs="Calibri"/>
          <w:color w:val="000000"/>
          <w:szCs w:val="22"/>
          <w:u w:val="single"/>
          <w:lang w:eastAsia="zh-CN" w:bidi="hi-IN"/>
        </w:rPr>
        <w:t xml:space="preserve">s of the </w:t>
      </w:r>
      <w:r w:rsidRPr="00D7073A">
        <w:rPr>
          <w:rFonts w:eastAsia="Times New Roman" w:cs="Calibri"/>
          <w:color w:val="000000"/>
          <w:szCs w:val="22"/>
          <w:u w:val="single"/>
          <w:shd w:val="clear" w:color="auto" w:fill="00FFFF"/>
          <w:lang w:eastAsia="zh-CN" w:bidi="hi-IN"/>
        </w:rPr>
        <w:t>conflict spinning out of control</w:t>
      </w:r>
      <w:r w:rsidRPr="00D7073A">
        <w:rPr>
          <w:rFonts w:eastAsia="Times New Roman" w:cs="Calibri"/>
          <w:color w:val="000000"/>
          <w:sz w:val="16"/>
          <w:szCs w:val="16"/>
          <w:shd w:val="clear" w:color="auto" w:fill="00FFFF"/>
          <w:lang w:eastAsia="zh-CN" w:bidi="hi-IN"/>
        </w:rPr>
        <w:t>.</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Neither PM Modi or President Xi want a war, but </w:t>
      </w:r>
      <w:r w:rsidRPr="00D7073A">
        <w:rPr>
          <w:rFonts w:eastAsia="Times New Roman" w:cs="Calibri"/>
          <w:color w:val="000000"/>
          <w:szCs w:val="22"/>
          <w:u w:val="single"/>
          <w:shd w:val="clear" w:color="auto" w:fill="00FFFF"/>
          <w:lang w:eastAsia="zh-CN" w:bidi="hi-IN"/>
        </w:rPr>
        <w:t>neither can relinquish</w:t>
      </w:r>
      <w:r w:rsidRPr="00D7073A">
        <w:rPr>
          <w:rFonts w:eastAsia="Times New Roman" w:cs="Calibri"/>
          <w:color w:val="000000"/>
          <w:szCs w:val="22"/>
          <w:u w:val="single"/>
          <w:lang w:eastAsia="zh-CN" w:bidi="hi-IN"/>
        </w:rPr>
        <w:t xml:space="preserve"> their </w:t>
      </w:r>
      <w:r>
        <w:rPr>
          <w:rFonts w:eastAsia="Times New Roman" w:cs="Calibri"/>
          <w:color w:val="000000"/>
          <w:szCs w:val="22"/>
          <w:u w:val="single"/>
          <w:shd w:val="clear" w:color="auto" w:fill="00FFFF"/>
          <w:lang w:eastAsia="zh-CN" w:bidi="hi-IN"/>
        </w:rPr>
        <w:t>land rights</w:t>
      </w:r>
      <w:r w:rsidRPr="00D7073A">
        <w:rPr>
          <w:rFonts w:eastAsia="Times New Roman" w:cs="Calibri"/>
          <w:color w:val="000000"/>
          <w:szCs w:val="22"/>
          <w:u w:val="single"/>
          <w:lang w:eastAsia="zh-CN" w:bidi="hi-IN"/>
        </w:rPr>
        <w:t xml:space="preserve"> either</w:t>
      </w:r>
      <w:r w:rsidRPr="00D7073A">
        <w:rPr>
          <w:rFonts w:eastAsia="Times New Roman" w:cs="Calibri"/>
          <w:color w:val="000000"/>
          <w:sz w:val="16"/>
          <w:szCs w:val="16"/>
          <w:lang w:eastAsia="zh-CN" w:bidi="hi-IN"/>
        </w:rPr>
        <w:t xml:space="preserve">,” said </w:t>
      </w:r>
      <w:hyperlink r:id="rId75" w:history="1">
        <w:r w:rsidRPr="00D7073A">
          <w:rPr>
            <w:rFonts w:eastAsia="Times New Roman" w:cs="Calibri"/>
            <w:color w:val="000000"/>
            <w:sz w:val="16"/>
            <w:szCs w:val="16"/>
            <w:lang w:eastAsia="zh-CN" w:bidi="hi-IN"/>
          </w:rPr>
          <w:t xml:space="preserve">Ashley J. Tellis, </w:t>
        </w:r>
      </w:hyperlink>
      <w:r w:rsidRPr="00D7073A">
        <w:rPr>
          <w:rFonts w:eastAsia="Times New Roman" w:cs="Calibri"/>
          <w:color w:val="000000"/>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76" w:history="1">
        <w:r w:rsidRPr="00D7073A">
          <w:rPr>
            <w:rFonts w:eastAsia="Times New Roman" w:cs="Calibri"/>
            <w:color w:val="000000"/>
            <w:sz w:val="16"/>
            <w:szCs w:val="16"/>
            <w:lang w:eastAsia="zh-CN" w:bidi="hi-IN"/>
          </w:rPr>
          <w:t>Pakistan</w:t>
        </w:r>
      </w:hyperlink>
      <w:r w:rsidRPr="00D7073A">
        <w:rPr>
          <w:rFonts w:eastAsia="Times New Roman" w:cs="Calibri"/>
          <w:color w:val="000000"/>
          <w:sz w:val="16"/>
          <w:szCs w:val="16"/>
          <w:lang w:eastAsia="zh-CN" w:bidi="hi-IN"/>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D7073A">
        <w:rPr>
          <w:rFonts w:eastAsia="Times New Roman" w:cs="Calibri"/>
          <w:color w:val="000000"/>
          <w:szCs w:val="22"/>
          <w:u w:val="single"/>
          <w:lang w:eastAsia="zh-CN" w:bidi="hi-IN"/>
        </w:rPr>
        <w:t>The Modi government is in a difficult position</w:t>
      </w:r>
      <w:r w:rsidRPr="00D7073A">
        <w:rPr>
          <w:rFonts w:eastAsia="Times New Roman" w:cs="Calibri"/>
          <w:color w:val="000000"/>
          <w:sz w:val="16"/>
          <w:szCs w:val="16"/>
          <w:lang w:eastAsia="zh-CN" w:bidi="hi-IN"/>
        </w:rPr>
        <w:t>,” he said. “</w:t>
      </w:r>
      <w:r w:rsidRPr="00D7073A">
        <w:rPr>
          <w:rFonts w:eastAsia="Times New Roman" w:cs="Calibri"/>
          <w:color w:val="000000"/>
          <w:szCs w:val="22"/>
          <w:u w:val="single"/>
          <w:lang w:eastAsia="zh-CN" w:bidi="hi-IN"/>
        </w:rPr>
        <w:t xml:space="preserve">This is </w:t>
      </w:r>
      <w:r w:rsidRPr="00D7073A">
        <w:rPr>
          <w:rFonts w:eastAsia="Times New Roman" w:cs="Calibri"/>
          <w:color w:val="000000"/>
          <w:szCs w:val="22"/>
          <w:highlight w:val="green"/>
          <w:u w:val="single"/>
          <w:lang w:eastAsia="zh-CN" w:bidi="hi-IN"/>
        </w:rPr>
        <w:t>bound to escalate.”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And, he added, “we are not prepared for this kind of escalation.” Mr. </w:t>
      </w:r>
      <w:r w:rsidRPr="00D7073A">
        <w:rPr>
          <w:rFonts w:eastAsia="Times New Roman" w:cs="Calibri"/>
          <w:color w:val="000000"/>
          <w:szCs w:val="22"/>
          <w:u w:val="single"/>
          <w:lang w:eastAsia="zh-CN" w:bidi="hi-IN"/>
        </w:rPr>
        <w:t xml:space="preserve">Xi has been doubling </w:t>
      </w:r>
      <w:hyperlink r:id="rId77" w:history="1">
        <w:r w:rsidRPr="00D7073A">
          <w:rPr>
            <w:rFonts w:eastAsia="Times New Roman" w:cs="Calibri"/>
            <w:color w:val="000000"/>
            <w:szCs w:val="22"/>
            <w:u w:val="single"/>
            <w:lang w:eastAsia="zh-CN" w:bidi="hi-IN"/>
          </w:rPr>
          <w:t xml:space="preserve">down on China’s territorial claims </w:t>
        </w:r>
        <w:r w:rsidRPr="00D7073A">
          <w:rPr>
            <w:rFonts w:eastAsia="Times New Roman" w:cs="Calibri"/>
            <w:color w:val="000000"/>
            <w:sz w:val="16"/>
            <w:szCs w:val="16"/>
            <w:lang w:eastAsia="zh-CN" w:bidi="hi-IN"/>
          </w:rPr>
          <w:t>across Asi</w:t>
        </w:r>
        <w:r w:rsidRPr="00D7073A">
          <w:rPr>
            <w:rFonts w:eastAsia="Times New Roman" w:cs="Calibri"/>
            <w:color w:val="000000"/>
            <w:szCs w:val="22"/>
            <w:u w:val="single"/>
            <w:lang w:eastAsia="zh-CN" w:bidi="hi-IN"/>
          </w:rPr>
          <w:t>a</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backing up arguments with the threat of force or sometimes even the use of force.</w:t>
      </w:r>
      <w:r w:rsidRPr="00D7073A">
        <w:rPr>
          <w:rFonts w:eastAsia="Times New Roman" w:cs="Calibri"/>
          <w:color w:val="000000"/>
          <w:sz w:val="16"/>
          <w:szCs w:val="16"/>
          <w:lang w:eastAsia="zh-CN" w:bidi="hi-IN"/>
        </w:rPr>
        <w:t xml:space="preserve"> In recent weeks, the Chinese have tightened their grip on the semiautonomous region of Hong Kong; menaced Taiwan; and sunk a Vietnamese fishing boat in the South China Sea.</w:t>
      </w:r>
    </w:p>
    <w:p w14:paraId="4589C623" w14:textId="77777777" w:rsidR="009135BE" w:rsidRDefault="009135BE" w:rsidP="009135BE">
      <w:pPr>
        <w:pStyle w:val="Heading3"/>
        <w:keepLines w:val="0"/>
      </w:pPr>
      <w:r>
        <w:t>Adv 2</w:t>
      </w:r>
    </w:p>
    <w:p w14:paraId="5182FB9D" w14:textId="77777777" w:rsidR="009135BE" w:rsidRPr="001763F2" w:rsidRDefault="009135BE" w:rsidP="009135BE">
      <w:pPr>
        <w:pStyle w:val="Heading4"/>
      </w:pPr>
      <w:r w:rsidRPr="001763F2">
        <w:t xml:space="preserve">India is in a democracy crisis now which has caused the second wave. </w:t>
      </w:r>
    </w:p>
    <w:p w14:paraId="28FB9A24" w14:textId="77777777" w:rsidR="009135BE" w:rsidRPr="001763F2" w:rsidRDefault="009135BE" w:rsidP="009135BE">
      <w:pPr>
        <w:rPr>
          <w:sz w:val="18"/>
          <w:szCs w:val="18"/>
        </w:rPr>
      </w:pPr>
      <w:r w:rsidRPr="001763F2">
        <w:rPr>
          <w:rStyle w:val="Heading4Char"/>
        </w:rPr>
        <w:t>Singh 7/5</w:t>
      </w:r>
      <w:r w:rsidRPr="001763F2">
        <w:t xml:space="preserve"> </w:t>
      </w:r>
      <w:r w:rsidRPr="001763F2">
        <w:rPr>
          <w:sz w:val="18"/>
          <w:szCs w:val="18"/>
        </w:rPr>
        <w:t xml:space="preserve">[Prerna Singh, July 5, 2021 at 5:00 a.m., “India has become an ‘electoral autocracy.’ Its covid-19 catastrophe is no surprise”, </w:t>
      </w:r>
      <w:hyperlink r:id="rId78" w:history="1">
        <w:r w:rsidRPr="001763F2">
          <w:rPr>
            <w:rStyle w:val="FollowedHyperlink"/>
            <w:sz w:val="18"/>
            <w:szCs w:val="18"/>
          </w:rPr>
          <w:t>https://www.washingtonpost.com/politics/2021/07/05/india-has-become-an-electoral-autocracy-its-covid-19-catastrophe-is-no-surprise //</w:t>
        </w:r>
      </w:hyperlink>
    </w:p>
    <w:p w14:paraId="57552454" w14:textId="77777777" w:rsidR="009135BE" w:rsidRDefault="009135BE" w:rsidP="009135BE">
      <w:pPr>
        <w:rPr>
          <w:sz w:val="10"/>
        </w:rPr>
      </w:pPr>
      <w:r w:rsidRPr="001763F2">
        <w:rPr>
          <w:sz w:val="10"/>
        </w:rPr>
        <w:t>On Thursday, the White House announced that it is deploying </w:t>
      </w:r>
      <w:hyperlink r:id="rId79" w:history="1">
        <w:r w:rsidRPr="001763F2">
          <w:rPr>
            <w:rStyle w:val="FollowedHyperlink"/>
            <w:sz w:val="10"/>
          </w:rPr>
          <w:t>response teams</w:t>
        </w:r>
      </w:hyperlink>
      <w:r w:rsidRPr="001763F2">
        <w:rPr>
          <w:sz w:val="10"/>
        </w:rPr>
        <w:t>, composed of officials from the Centers for Disease Control and Prevention and other federal agencies, to combat the “hypertransmissible” delta variant of the </w:t>
      </w:r>
      <w:hyperlink r:id="rId80" w:tgtFrame="_blank" w:history="1">
        <w:r w:rsidRPr="001763F2">
          <w:rPr>
            <w:rStyle w:val="FollowedHyperlink"/>
            <w:sz w:val="10"/>
          </w:rPr>
          <w:t>coronavirus</w:t>
        </w:r>
      </w:hyperlink>
      <w:r w:rsidRPr="001763F2">
        <w:rPr>
          <w:sz w:val="10"/>
        </w:rPr>
        <w:t> spreading across the United States and the world. This variant first emerged in India, where a devastating second wave of virus infections have been accompanied by a parallel epidemic of </w:t>
      </w:r>
      <w:hyperlink r:id="rId81" w:history="1">
        <w:r w:rsidRPr="001763F2">
          <w:rPr>
            <w:rStyle w:val="FollowedHyperlink"/>
            <w:sz w:val="10"/>
          </w:rPr>
          <w:t>mucormycosis, or “black fungus,”</w:t>
        </w:r>
      </w:hyperlink>
      <w:r w:rsidRPr="001763F2">
        <w:rPr>
          <w:sz w:val="10"/>
        </w:rPr>
        <w:t xml:space="preserve"> that is maiming and killing patients. </w:t>
      </w:r>
      <w:r w:rsidRPr="001763F2">
        <w:rPr>
          <w:rFonts w:cstheme="minorHAnsi"/>
          <w:b/>
          <w:bCs/>
          <w:highlight w:val="green"/>
          <w:u w:val="single"/>
        </w:rPr>
        <w:t xml:space="preserve">India’s </w:t>
      </w:r>
      <w:r w:rsidRPr="001763F2">
        <w:rPr>
          <w:rFonts w:cstheme="minorHAnsi"/>
          <w:b/>
          <w:bCs/>
          <w:u w:val="single"/>
        </w:rPr>
        <w:t>humanitarian tragedy is linked to</w:t>
      </w:r>
      <w:r w:rsidRPr="001763F2">
        <w:rPr>
          <w:sz w:val="10"/>
        </w:rPr>
        <w:t xml:space="preserve"> a </w:t>
      </w:r>
      <w:r w:rsidRPr="001763F2">
        <w:rPr>
          <w:rFonts w:cstheme="minorHAnsi"/>
          <w:b/>
          <w:bCs/>
          <w:u w:val="single"/>
        </w:rPr>
        <w:t>deeper political crisis</w:t>
      </w:r>
      <w:r w:rsidRPr="001763F2">
        <w:rPr>
          <w:sz w:val="10"/>
        </w:rPr>
        <w:t xml:space="preserve"> — that of </w:t>
      </w:r>
      <w:r w:rsidRPr="001763F2">
        <w:rPr>
          <w:rFonts w:cstheme="minorHAnsi"/>
          <w:b/>
          <w:bCs/>
          <w:u w:val="single"/>
        </w:rPr>
        <w:t>democratic erosion</w:t>
      </w:r>
      <w:r w:rsidRPr="001763F2">
        <w:rPr>
          <w:sz w:val="10"/>
        </w:rPr>
        <w:t xml:space="preserve">. At independence from colonial rule, </w:t>
      </w:r>
      <w:r w:rsidRPr="001763F2">
        <w:rPr>
          <w:rFonts w:cstheme="minorHAnsi"/>
          <w:b/>
          <w:bCs/>
          <w:u w:val="single"/>
        </w:rPr>
        <w:t>India</w:t>
      </w:r>
      <w:r w:rsidRPr="001763F2">
        <w:rPr>
          <w:sz w:val="10"/>
        </w:rPr>
        <w:t xml:space="preserve"> had relatively </w:t>
      </w:r>
      <w:r w:rsidRPr="001763F2">
        <w:rPr>
          <w:rFonts w:cstheme="minorHAnsi"/>
          <w:b/>
          <w:bCs/>
          <w:u w:val="single"/>
        </w:rPr>
        <w:t>low</w:t>
      </w:r>
      <w:r w:rsidRPr="001763F2">
        <w:rPr>
          <w:sz w:val="10"/>
        </w:rPr>
        <w:t xml:space="preserve"> economic </w:t>
      </w:r>
      <w:r w:rsidRPr="001763F2">
        <w:rPr>
          <w:rFonts w:cstheme="minorHAnsi"/>
          <w:b/>
          <w:bCs/>
          <w:u w:val="single"/>
        </w:rPr>
        <w:t>development and industrialization</w:t>
      </w:r>
      <w:r w:rsidRPr="001763F2">
        <w:rPr>
          <w:sz w:val="10"/>
        </w:rPr>
        <w:t>, widespread poverty and illiteracy, and immense ethnic diversity across linguistic, religious and caste lines. </w:t>
      </w:r>
      <w:hyperlink r:id="rId82" w:history="1">
        <w:r w:rsidRPr="001763F2">
          <w:rPr>
            <w:rStyle w:val="FollowedHyperlink"/>
            <w:sz w:val="10"/>
          </w:rPr>
          <w:t>Leading political science theories</w:t>
        </w:r>
      </w:hyperlink>
      <w:r w:rsidRPr="001763F2">
        <w:rPr>
          <w:sz w:val="10"/>
        </w:rPr>
        <w:t> argued these conditions made India </w:t>
      </w:r>
      <w:hyperlink r:id="rId83" w:history="1">
        <w:r w:rsidRPr="001763F2">
          <w:rPr>
            <w:rStyle w:val="FollowedHyperlink"/>
            <w:sz w:val="10"/>
          </w:rPr>
          <w:t>infertile terrain</w:t>
        </w:r>
      </w:hyperlink>
      <w:r w:rsidRPr="001763F2">
        <w:rPr>
          <w:sz w:val="10"/>
        </w:rPr>
        <w:t> for democracy. Yet in 1947, India instituted a democratic government and, with the exception of </w:t>
      </w:r>
      <w:hyperlink r:id="rId84" w:history="1">
        <w:r w:rsidRPr="001763F2">
          <w:rPr>
            <w:rStyle w:val="FollowedHyperlink"/>
            <w:sz w:val="10"/>
          </w:rPr>
          <w:t>a short time from 1975-77</w:t>
        </w:r>
      </w:hyperlink>
      <w:r w:rsidRPr="001763F2">
        <w:rPr>
          <w:sz w:val="10"/>
        </w:rPr>
        <w:t xml:space="preserve">, has remained one. Up until a few weeks ago, that is. In its influential annual rankings of countries across the world, the U.S.-based democracy watchdog Freedom House downgraded </w:t>
      </w:r>
      <w:r w:rsidRPr="001763F2">
        <w:rPr>
          <w:rFonts w:cstheme="minorHAnsi"/>
          <w:b/>
          <w:bCs/>
          <w:u w:val="single"/>
        </w:rPr>
        <w:t>India from a free democracy to a “</w:t>
      </w:r>
      <w:hyperlink r:id="rId85" w:history="1">
        <w:r w:rsidRPr="001763F2">
          <w:rPr>
            <w:rFonts w:cstheme="minorHAnsi"/>
            <w:b/>
            <w:bCs/>
            <w:u w:val="single"/>
          </w:rPr>
          <w:t>partially free democracy</w:t>
        </w:r>
      </w:hyperlink>
      <w:r w:rsidRPr="001763F2">
        <w:rPr>
          <w:rFonts w:cstheme="minorHAnsi"/>
          <w:b/>
          <w:bCs/>
          <w:u w:val="single"/>
        </w:rPr>
        <w:t>.”</w:t>
      </w:r>
      <w:r w:rsidRPr="001763F2">
        <w:rPr>
          <w:sz w:val="10"/>
        </w:rPr>
        <w:t xml:space="preserve"> Similarly, the </w:t>
      </w:r>
      <w:r w:rsidRPr="001763F2">
        <w:rPr>
          <w:rFonts w:cstheme="minorHAnsi"/>
          <w:b/>
          <w:bCs/>
          <w:u w:val="single"/>
        </w:rPr>
        <w:t xml:space="preserve">Swedish-based V-Dem Institute </w:t>
      </w:r>
      <w:r w:rsidRPr="001763F2">
        <w:rPr>
          <w:rFonts w:cstheme="minorHAnsi"/>
          <w:b/>
          <w:bCs/>
          <w:highlight w:val="green"/>
          <w:u w:val="single"/>
        </w:rPr>
        <w:t>demoted</w:t>
      </w:r>
      <w:r w:rsidRPr="001763F2">
        <w:rPr>
          <w:sz w:val="10"/>
        </w:rPr>
        <w:t xml:space="preserve"> </w:t>
      </w:r>
      <w:r w:rsidRPr="001763F2">
        <w:rPr>
          <w:rFonts w:cstheme="minorHAnsi"/>
          <w:b/>
          <w:bCs/>
          <w:u w:val="single"/>
        </w:rPr>
        <w:t xml:space="preserve">the country </w:t>
      </w:r>
      <w:r w:rsidRPr="001763F2">
        <w:rPr>
          <w:rFonts w:cstheme="minorHAnsi"/>
          <w:b/>
          <w:bCs/>
          <w:highlight w:val="green"/>
          <w:u w:val="single"/>
        </w:rPr>
        <w:t>to</w:t>
      </w:r>
      <w:r w:rsidRPr="001763F2">
        <w:rPr>
          <w:rFonts w:cstheme="minorHAnsi"/>
          <w:b/>
          <w:bCs/>
          <w:u w:val="single"/>
        </w:rPr>
        <w:t xml:space="preserve"> an </w:t>
      </w:r>
      <w:r w:rsidRPr="001763F2">
        <w:rPr>
          <w:rFonts w:cstheme="minorHAnsi"/>
          <w:b/>
          <w:bCs/>
          <w:highlight w:val="green"/>
          <w:u w:val="single"/>
        </w:rPr>
        <w:t>“</w:t>
      </w:r>
      <w:hyperlink r:id="rId86" w:history="1">
        <w:r w:rsidRPr="001763F2">
          <w:rPr>
            <w:rFonts w:cstheme="minorHAnsi"/>
            <w:b/>
            <w:bCs/>
            <w:highlight w:val="green"/>
            <w:u w:val="single"/>
          </w:rPr>
          <w:t>electoral autocracy</w:t>
        </w:r>
      </w:hyperlink>
      <w:r w:rsidRPr="001763F2">
        <w:rPr>
          <w:rFonts w:cstheme="minorHAnsi"/>
          <w:b/>
          <w:bCs/>
          <w:highlight w:val="green"/>
          <w:u w:val="single"/>
        </w:rPr>
        <w:t>.”</w:t>
      </w:r>
      <w:r w:rsidRPr="001763F2">
        <w:rPr>
          <w:sz w:val="10"/>
        </w:rPr>
        <w:t xml:space="preserve"> Both organizations cited the regime’s </w:t>
      </w:r>
      <w:r w:rsidRPr="001763F2">
        <w:rPr>
          <w:rFonts w:cstheme="minorHAnsi"/>
          <w:b/>
          <w:bCs/>
          <w:u w:val="single"/>
        </w:rPr>
        <w:t>crackdowns on freedom of speech</w:t>
      </w:r>
      <w:r w:rsidRPr="001763F2">
        <w:rPr>
          <w:sz w:val="10"/>
        </w:rPr>
        <w:t xml:space="preserve"> — and in particular, expressions of dissent — as a key factor driving India’s slide down these indexes. How are </w:t>
      </w:r>
      <w:r w:rsidRPr="001763F2">
        <w:rPr>
          <w:rFonts w:cstheme="minorHAnsi"/>
          <w:b/>
          <w:bCs/>
          <w:u w:val="single"/>
        </w:rPr>
        <w:t>India’s coronavirus crisis and democratic backsliding linked</w:t>
      </w:r>
      <w:r w:rsidRPr="001763F2">
        <w:rPr>
          <w:sz w:val="10"/>
        </w:rPr>
        <w:t xml:space="preserve">? Here’s what you need to know. </w:t>
      </w:r>
      <w:r w:rsidRPr="001763F2">
        <w:rPr>
          <w:rFonts w:cstheme="minorHAnsi"/>
          <w:b/>
          <w:bCs/>
          <w:u w:val="single"/>
        </w:rPr>
        <w:t xml:space="preserve">The </w:t>
      </w:r>
      <w:r w:rsidRPr="001763F2">
        <w:rPr>
          <w:rFonts w:cstheme="minorHAnsi"/>
          <w:b/>
          <w:bCs/>
          <w:highlight w:val="green"/>
          <w:u w:val="single"/>
        </w:rPr>
        <w:t>decline of free speech</w:t>
      </w:r>
      <w:r w:rsidRPr="001763F2">
        <w:rPr>
          <w:rFonts w:cstheme="minorHAnsi"/>
          <w:b/>
          <w:bCs/>
          <w:u w:val="single"/>
        </w:rPr>
        <w:t xml:space="preserve"> in the world’s largest democracy</w:t>
      </w:r>
      <w:r w:rsidRPr="001763F2">
        <w:rPr>
          <w:sz w:val="10"/>
        </w:rPr>
        <w:t xml:space="preserve"> Since assuming power in 2014, </w:t>
      </w:r>
      <w:r w:rsidRPr="001763F2">
        <w:rPr>
          <w:rFonts w:cstheme="minorHAnsi"/>
          <w:b/>
          <w:bCs/>
          <w:u w:val="single"/>
        </w:rPr>
        <w:t>the</w:t>
      </w:r>
      <w:r w:rsidRPr="001763F2">
        <w:rPr>
          <w:sz w:val="10"/>
        </w:rPr>
        <w:t xml:space="preserve"> ruling Bharatiya Janata Party (</w:t>
      </w:r>
      <w:r w:rsidRPr="001763F2">
        <w:rPr>
          <w:rFonts w:cstheme="minorHAnsi"/>
          <w:b/>
          <w:bCs/>
          <w:highlight w:val="green"/>
          <w:u w:val="single"/>
        </w:rPr>
        <w:t>BJP</w:t>
      </w:r>
      <w:r w:rsidRPr="001763F2">
        <w:rPr>
          <w:sz w:val="10"/>
        </w:rPr>
        <w:t xml:space="preserve">) regime has </w:t>
      </w:r>
      <w:r w:rsidRPr="001763F2">
        <w:rPr>
          <w:rFonts w:cstheme="minorHAnsi"/>
          <w:b/>
          <w:bCs/>
          <w:u w:val="single"/>
        </w:rPr>
        <w:t xml:space="preserve">consistently and brutally </w:t>
      </w:r>
      <w:r w:rsidRPr="001763F2">
        <w:rPr>
          <w:rFonts w:cstheme="minorHAnsi"/>
          <w:b/>
          <w:bCs/>
          <w:highlight w:val="green"/>
          <w:u w:val="single"/>
        </w:rPr>
        <w:t xml:space="preserve">undermined </w:t>
      </w:r>
      <w:r w:rsidRPr="001763F2">
        <w:rPr>
          <w:rFonts w:cstheme="minorHAnsi"/>
          <w:b/>
          <w:bCs/>
          <w:u w:val="single"/>
        </w:rPr>
        <w:t xml:space="preserve">civil </w:t>
      </w:r>
      <w:r w:rsidRPr="001763F2">
        <w:rPr>
          <w:rFonts w:cstheme="minorHAnsi"/>
          <w:b/>
          <w:bCs/>
          <w:highlight w:val="green"/>
          <w:u w:val="single"/>
        </w:rPr>
        <w:t>liberties</w:t>
      </w:r>
      <w:r w:rsidRPr="001763F2">
        <w:rPr>
          <w:sz w:val="10"/>
        </w:rPr>
        <w:t>, especially freedom of speech. This crackdown has </w:t>
      </w:r>
      <w:hyperlink r:id="rId87" w:history="1">
        <w:r w:rsidRPr="001763F2">
          <w:rPr>
            <w:rStyle w:val="FollowedHyperlink"/>
            <w:sz w:val="10"/>
          </w:rPr>
          <w:t>affected</w:t>
        </w:r>
      </w:hyperlink>
      <w:r w:rsidRPr="001763F2">
        <w:rPr>
          <w:sz w:val="10"/>
        </w:rPr>
        <w:t> journalists, editors, organizers, climate activists, Bollywood actors, cricketers, celebrities, and even ordinary citizens posting on social media. The BJP has forced editors of prominent newspapers to step down</w:t>
      </w:r>
      <w:r w:rsidRPr="001763F2">
        <w:rPr>
          <w:rFonts w:cstheme="minorHAnsi"/>
          <w:b/>
          <w:bCs/>
          <w:u w:val="single"/>
        </w:rPr>
        <w:t xml:space="preserve">. </w:t>
      </w:r>
      <w:r w:rsidRPr="001763F2">
        <w:rPr>
          <w:rFonts w:cstheme="minorHAnsi"/>
          <w:b/>
          <w:bCs/>
          <w:highlight w:val="green"/>
          <w:u w:val="single"/>
        </w:rPr>
        <w:t>Police</w:t>
      </w:r>
      <w:r w:rsidRPr="001763F2">
        <w:rPr>
          <w:sz w:val="10"/>
        </w:rPr>
        <w:t xml:space="preserve"> have </w:t>
      </w:r>
      <w:hyperlink r:id="rId88" w:history="1">
        <w:r w:rsidRPr="001763F2">
          <w:rPr>
            <w:rFonts w:cstheme="minorHAnsi"/>
            <w:b/>
            <w:bCs/>
            <w:highlight w:val="green"/>
            <w:u w:val="single"/>
          </w:rPr>
          <w:t>raided</w:t>
        </w:r>
      </w:hyperlink>
      <w:r w:rsidRPr="001763F2">
        <w:rPr>
          <w:rFonts w:cstheme="minorHAnsi"/>
          <w:b/>
          <w:bCs/>
          <w:u w:val="single"/>
        </w:rPr>
        <w:t xml:space="preserve"> or shut down the offices of media </w:t>
      </w:r>
      <w:r w:rsidRPr="001763F2">
        <w:rPr>
          <w:rFonts w:cstheme="minorHAnsi"/>
          <w:b/>
          <w:bCs/>
          <w:highlight w:val="green"/>
          <w:u w:val="single"/>
        </w:rPr>
        <w:t>outlets</w:t>
      </w:r>
      <w:r w:rsidRPr="001763F2">
        <w:rPr>
          <w:sz w:val="10"/>
        </w:rPr>
        <w:t xml:space="preserve"> that featured articles </w:t>
      </w:r>
      <w:r w:rsidRPr="001763F2">
        <w:rPr>
          <w:rFonts w:cstheme="minorHAnsi"/>
          <w:b/>
          <w:bCs/>
          <w:u w:val="single"/>
        </w:rPr>
        <w:t>challenging the regime’s actions</w:t>
      </w:r>
      <w:r w:rsidRPr="001763F2">
        <w:rPr>
          <w:sz w:val="10"/>
        </w:rPr>
        <w:t>. Physical attacks on journalists have become commonplace. Some have been gunned down in broad daylight outside their homes, earning India a </w:t>
      </w:r>
      <w:hyperlink r:id="rId89" w:history="1">
        <w:r w:rsidRPr="001763F2">
          <w:rPr>
            <w:rStyle w:val="FollowedHyperlink"/>
            <w:sz w:val="10"/>
          </w:rPr>
          <w:t>reputation</w:t>
        </w:r>
      </w:hyperlink>
      <w:r w:rsidRPr="001763F2">
        <w:rPr>
          <w:sz w:val="10"/>
        </w:rPr>
        <w:t> as what the Columbia Journalism Review called “one of the world’s most dangerous countries to be a reporter.” Meanwhile, reporters and media organizations sympathetic to the regime have been </w:t>
      </w:r>
      <w:hyperlink r:id="rId90" w:history="1">
        <w:r w:rsidRPr="001763F2">
          <w:rPr>
            <w:rStyle w:val="FollowedHyperlink"/>
            <w:sz w:val="10"/>
          </w:rPr>
          <w:t>protected</w:t>
        </w:r>
      </w:hyperlink>
      <w:r w:rsidRPr="001763F2">
        <w:rPr>
          <w:sz w:val="10"/>
        </w:rPr>
        <w:t xml:space="preserve"> and supported. </w:t>
      </w:r>
      <w:hyperlink r:id="rId91" w:history="1">
        <w:r w:rsidRPr="001763F2">
          <w:rPr>
            <w:rStyle w:val="FollowedHyperlink"/>
            <w:sz w:val="10"/>
          </w:rPr>
          <w:t>Thousands</w:t>
        </w:r>
      </w:hyperlink>
      <w:r w:rsidRPr="001763F2">
        <w:rPr>
          <w:sz w:val="10"/>
        </w:rPr>
        <w:t> of individuals and organizations critical of the regime have had wide-ranging charges filed against them. Many awaiting trial still </w:t>
      </w:r>
      <w:hyperlink r:id="rId92" w:history="1">
        <w:r w:rsidRPr="001763F2">
          <w:rPr>
            <w:rStyle w:val="FollowedHyperlink"/>
            <w:sz w:val="10"/>
          </w:rPr>
          <w:t>languish</w:t>
        </w:r>
      </w:hyperlink>
      <w:r w:rsidRPr="001763F2">
        <w:rPr>
          <w:sz w:val="10"/>
        </w:rPr>
        <w:t xml:space="preserve"> in jails across the country. </w:t>
      </w:r>
      <w:r w:rsidRPr="001763F2">
        <w:rPr>
          <w:rFonts w:cstheme="minorHAnsi"/>
          <w:b/>
          <w:bCs/>
          <w:u w:val="single"/>
        </w:rPr>
        <w:t xml:space="preserve">These </w:t>
      </w:r>
      <w:r w:rsidRPr="001763F2">
        <w:rPr>
          <w:rFonts w:cstheme="minorHAnsi"/>
          <w:b/>
          <w:bCs/>
          <w:highlight w:val="green"/>
          <w:u w:val="single"/>
        </w:rPr>
        <w:t>attacks on freedom</w:t>
      </w:r>
      <w:r w:rsidRPr="001763F2">
        <w:rPr>
          <w:sz w:val="10"/>
        </w:rPr>
        <w:t xml:space="preserve"> of speech </w:t>
      </w:r>
      <w:r w:rsidRPr="001763F2">
        <w:rPr>
          <w:rFonts w:cstheme="minorHAnsi"/>
          <w:b/>
          <w:bCs/>
          <w:u w:val="single"/>
        </w:rPr>
        <w:t>harm democracies’ effective functioning. An uncensored public realm enables</w:t>
      </w:r>
      <w:r w:rsidRPr="001763F2">
        <w:rPr>
          <w:sz w:val="10"/>
        </w:rPr>
        <w:t xml:space="preserve"> the </w:t>
      </w:r>
      <w:r w:rsidRPr="001763F2">
        <w:rPr>
          <w:rFonts w:cstheme="minorHAnsi"/>
          <w:b/>
          <w:bCs/>
          <w:u w:val="single"/>
        </w:rPr>
        <w:t>open exchange of information</w:t>
      </w:r>
      <w:r w:rsidRPr="001763F2">
        <w:rPr>
          <w:sz w:val="10"/>
        </w:rPr>
        <w:t xml:space="preserve">; an unencumbered press enables popular accountability. </w:t>
      </w:r>
      <w:r w:rsidRPr="001763F2">
        <w:rPr>
          <w:rFonts w:cstheme="minorHAnsi"/>
          <w:b/>
          <w:bCs/>
          <w:u w:val="single"/>
        </w:rPr>
        <w:t xml:space="preserve">That </w:t>
      </w:r>
      <w:r w:rsidRPr="001763F2">
        <w:rPr>
          <w:rFonts w:cstheme="minorHAnsi"/>
          <w:b/>
          <w:bCs/>
          <w:highlight w:val="green"/>
          <w:u w:val="single"/>
        </w:rPr>
        <w:t>leaves governments</w:t>
      </w:r>
      <w:r w:rsidRPr="001763F2">
        <w:rPr>
          <w:sz w:val="10"/>
        </w:rPr>
        <w:t xml:space="preserve"> insulated from evidence and accountability, </w:t>
      </w:r>
      <w:r w:rsidRPr="001763F2">
        <w:rPr>
          <w:rFonts w:cstheme="minorHAnsi"/>
          <w:b/>
          <w:bCs/>
          <w:u w:val="single"/>
        </w:rPr>
        <w:t xml:space="preserve">making decisions </w:t>
      </w:r>
      <w:r w:rsidRPr="001763F2">
        <w:rPr>
          <w:rFonts w:cstheme="minorHAnsi"/>
          <w:b/>
          <w:bCs/>
          <w:highlight w:val="green"/>
          <w:u w:val="single"/>
        </w:rPr>
        <w:t>in isolation</w:t>
      </w:r>
      <w:r w:rsidRPr="001763F2">
        <w:rPr>
          <w:sz w:val="10"/>
        </w:rPr>
        <w:t xml:space="preserve">. </w:t>
      </w:r>
      <w:hyperlink r:id="rId93" w:history="1">
        <w:r w:rsidRPr="001763F2">
          <w:rPr>
            <w:rStyle w:val="FollowedHyperlink"/>
            <w:sz w:val="10"/>
          </w:rPr>
          <w:t>What's behind India's dramatic pandemic surge? Here's one factor: Too little competition in parliament.</w:t>
        </w:r>
      </w:hyperlink>
      <w:r w:rsidRPr="001763F2">
        <w:rPr>
          <w:sz w:val="10"/>
        </w:rPr>
        <w:t xml:space="preserve"> Silencing critics can be lethal during natural disasters. In their influential 1991 book “</w:t>
      </w:r>
      <w:hyperlink r:id="rId94" w:history="1">
        <w:r w:rsidRPr="001763F2">
          <w:rPr>
            <w:rStyle w:val="FollowedHyperlink"/>
            <w:sz w:val="10"/>
          </w:rPr>
          <w:t>Hunger and Public Action</w:t>
        </w:r>
      </w:hyperlink>
      <w:r w:rsidRPr="001763F2">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1763F2">
        <w:rPr>
          <w:rFonts w:cstheme="minorHAnsi"/>
          <w:b/>
          <w:bCs/>
          <w:u w:val="single"/>
        </w:rPr>
        <w:t>Modi’s government</w:t>
      </w:r>
      <w:hyperlink r:id="rId95" w:history="1">
        <w:r w:rsidRPr="001763F2">
          <w:rPr>
            <w:rFonts w:cstheme="minorHAnsi"/>
            <w:b/>
            <w:bCs/>
            <w:u w:val="single"/>
          </w:rPr>
          <w:t> petitioned</w:t>
        </w:r>
      </w:hyperlink>
      <w:r w:rsidRPr="001763F2">
        <w:rPr>
          <w:rFonts w:cstheme="minorHAnsi"/>
          <w:b/>
          <w:bCs/>
          <w:u w:val="single"/>
        </w:rPr>
        <w:t> </w:t>
      </w:r>
      <w:r w:rsidRPr="001763F2">
        <w:rPr>
          <w:rFonts w:cstheme="minorHAnsi"/>
          <w:b/>
          <w:bCs/>
          <w:highlight w:val="green"/>
          <w:u w:val="single"/>
        </w:rPr>
        <w:t>India</w:t>
      </w:r>
      <w:r w:rsidRPr="001763F2">
        <w:rPr>
          <w:rFonts w:cstheme="minorHAnsi"/>
          <w:b/>
          <w:bCs/>
          <w:u w:val="single"/>
        </w:rPr>
        <w:t>’s top court</w:t>
      </w:r>
      <w:r w:rsidRPr="001763F2">
        <w:rPr>
          <w:sz w:val="10"/>
        </w:rPr>
        <w:t xml:space="preserve"> to </w:t>
      </w:r>
      <w:r w:rsidRPr="001763F2">
        <w:rPr>
          <w:rFonts w:cstheme="minorHAnsi"/>
          <w:b/>
          <w:bCs/>
          <w:u w:val="single"/>
        </w:rPr>
        <w:t>prevent journalists from reporting covid-19 information that the regime had not sanctioned</w:t>
      </w:r>
      <w:r w:rsidRPr="001763F2">
        <w:rPr>
          <w:sz w:val="10"/>
        </w:rPr>
        <w:t xml:space="preserve">. The Supreme Court denied the petition — but nevertheless directed the media to broadcast “the official version” of covid-19 developments. Meanwhile, </w:t>
      </w:r>
      <w:r w:rsidRPr="001763F2">
        <w:rPr>
          <w:rFonts w:cstheme="minorHAnsi"/>
          <w:b/>
          <w:bCs/>
          <w:u w:val="single"/>
        </w:rPr>
        <w:t>the government</w:t>
      </w:r>
      <w:r w:rsidRPr="001763F2">
        <w:rPr>
          <w:sz w:val="10"/>
        </w:rPr>
        <w:t xml:space="preserve"> has </w:t>
      </w:r>
      <w:hyperlink r:id="rId96" w:history="1">
        <w:r w:rsidRPr="001763F2">
          <w:rPr>
            <w:rFonts w:cstheme="minorHAnsi"/>
            <w:b/>
            <w:bCs/>
            <w:u w:val="single"/>
          </w:rPr>
          <w:t xml:space="preserve">filed </w:t>
        </w:r>
        <w:r w:rsidRPr="001763F2">
          <w:rPr>
            <w:rFonts w:cstheme="minorHAnsi"/>
            <w:b/>
            <w:bCs/>
            <w:highlight w:val="green"/>
            <w:u w:val="single"/>
          </w:rPr>
          <w:t>charges</w:t>
        </w:r>
      </w:hyperlink>
      <w:r w:rsidRPr="001763F2">
        <w:rPr>
          <w:rFonts w:cstheme="minorHAnsi"/>
          <w:b/>
          <w:bCs/>
          <w:highlight w:val="green"/>
          <w:u w:val="single"/>
        </w:rPr>
        <w:t> against</w:t>
      </w:r>
      <w:r w:rsidRPr="001763F2">
        <w:rPr>
          <w:sz w:val="10"/>
        </w:rPr>
        <w:t xml:space="preserve"> and arrested dozens of </w:t>
      </w:r>
      <w:r w:rsidRPr="001763F2">
        <w:rPr>
          <w:rFonts w:cstheme="minorHAnsi"/>
          <w:b/>
          <w:bCs/>
          <w:highlight w:val="green"/>
          <w:u w:val="single"/>
        </w:rPr>
        <w:t>journalists reporting</w:t>
      </w:r>
      <w:r w:rsidRPr="001763F2">
        <w:rPr>
          <w:sz w:val="10"/>
        </w:rPr>
        <w:t xml:space="preserve"> on the </w:t>
      </w:r>
      <w:r w:rsidRPr="001763F2">
        <w:rPr>
          <w:rFonts w:cstheme="minorHAnsi"/>
          <w:b/>
          <w:bCs/>
          <w:u w:val="single"/>
        </w:rPr>
        <w:t xml:space="preserve">government’s mismanagement of </w:t>
      </w:r>
      <w:r w:rsidRPr="001763F2">
        <w:rPr>
          <w:rFonts w:cstheme="minorHAnsi"/>
          <w:b/>
          <w:bCs/>
          <w:highlight w:val="green"/>
          <w:u w:val="single"/>
        </w:rPr>
        <w:t>the</w:t>
      </w:r>
      <w:r w:rsidRPr="001763F2">
        <w:rPr>
          <w:rFonts w:cstheme="minorHAnsi"/>
          <w:b/>
          <w:bCs/>
          <w:u w:val="single"/>
        </w:rPr>
        <w:t xml:space="preserve"> coronavirus </w:t>
      </w:r>
      <w:r w:rsidRPr="001763F2">
        <w:rPr>
          <w:rFonts w:cstheme="minorHAnsi"/>
          <w:b/>
          <w:bCs/>
          <w:highlight w:val="green"/>
          <w:u w:val="single"/>
        </w:rPr>
        <w:t>crisis</w:t>
      </w:r>
      <w:r w:rsidRPr="001763F2">
        <w:rPr>
          <w:rFonts w:cstheme="minorHAnsi"/>
          <w:b/>
          <w:bCs/>
          <w:u w:val="single"/>
        </w:rPr>
        <w:t>, whether that was about</w:t>
      </w:r>
      <w:r w:rsidRPr="001763F2">
        <w:rPr>
          <w:sz w:val="10"/>
        </w:rPr>
        <w:t xml:space="preserve"> the urban </w:t>
      </w:r>
      <w:hyperlink r:id="rId97" w:history="1">
        <w:r w:rsidRPr="001763F2">
          <w:rPr>
            <w:rStyle w:val="FollowedHyperlink"/>
            <w:sz w:val="10"/>
          </w:rPr>
          <w:t>migrant crisis</w:t>
        </w:r>
      </w:hyperlink>
      <w:r w:rsidRPr="001763F2">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98" w:history="1">
        <w:r w:rsidRPr="001763F2">
          <w:rPr>
            <w:rStyle w:val="FollowedHyperlink"/>
            <w:sz w:val="10"/>
          </w:rPr>
          <w:t>Millions of people in India's crowded slums can't keep each other at a distance during a pandemic lockdown</w:t>
        </w:r>
      </w:hyperlink>
      <w:r w:rsidRPr="001763F2">
        <w:rPr>
          <w:sz w:val="10"/>
        </w:rPr>
        <w:t xml:space="preserve"> The In February, the government announced controversial</w:t>
      </w:r>
      <w:hyperlink r:id="rId99" w:history="1">
        <w:r w:rsidRPr="001763F2">
          <w:rPr>
            <w:rStyle w:val="FollowedHyperlink"/>
            <w:sz w:val="10"/>
          </w:rPr>
          <w:t> new rules covering digital publishing</w:t>
        </w:r>
      </w:hyperlink>
      <w:r w:rsidRPr="001763F2">
        <w:rPr>
          <w:sz w:val="10"/>
        </w:rPr>
        <w:t> that give officials the power to block stories from being published or to shut down entire websites. In the past few weeks, the government has </w:t>
      </w:r>
      <w:hyperlink r:id="rId100" w:history="1">
        <w:r w:rsidRPr="001763F2">
          <w:rPr>
            <w:rStyle w:val="FollowedHyperlink"/>
            <w:sz w:val="10"/>
          </w:rPr>
          <w:t>pressured social media platforms such as Facebook, Instagram, Twitter to remove posts critical of the government</w:t>
        </w:r>
      </w:hyperlink>
      <w:r w:rsidRPr="001763F2">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1" w:history="1">
        <w:r w:rsidRPr="001763F2">
          <w:rPr>
            <w:rStyle w:val="FollowedHyperlink"/>
            <w:sz w:val="10"/>
          </w:rPr>
          <w:t>police charged him with circulating misinformation</w:t>
        </w:r>
      </w:hyperlink>
      <w:r w:rsidRPr="001763F2">
        <w:rPr>
          <w:sz w:val="10"/>
        </w:rPr>
        <w:t xml:space="preserve"> “with the intent to cause fear or alarm.” </w:t>
      </w:r>
      <w:r w:rsidRPr="001763F2">
        <w:rPr>
          <w:rFonts w:cstheme="minorHAnsi"/>
          <w:b/>
          <w:bCs/>
          <w:u w:val="single"/>
        </w:rPr>
        <w:t>These attacks</w:t>
      </w:r>
      <w:r w:rsidRPr="001763F2">
        <w:rPr>
          <w:sz w:val="10"/>
        </w:rPr>
        <w:t xml:space="preserve"> on free speech </w:t>
      </w:r>
      <w:r w:rsidRPr="001763F2">
        <w:rPr>
          <w:rFonts w:cstheme="minorHAnsi"/>
          <w:b/>
          <w:bCs/>
          <w:u w:val="single"/>
        </w:rPr>
        <w:t>are</w:t>
      </w:r>
      <w:r w:rsidRPr="001763F2">
        <w:rPr>
          <w:sz w:val="10"/>
        </w:rPr>
        <w:t xml:space="preserve"> all the </w:t>
      </w:r>
      <w:r w:rsidRPr="001763F2">
        <w:rPr>
          <w:rFonts w:cstheme="minorHAnsi"/>
          <w:b/>
          <w:bCs/>
          <w:u w:val="single"/>
        </w:rPr>
        <w:t xml:space="preserve">more dangerous because other key </w:t>
      </w:r>
      <w:r w:rsidRPr="001763F2">
        <w:rPr>
          <w:rFonts w:cstheme="minorHAnsi"/>
          <w:b/>
          <w:bCs/>
          <w:highlight w:val="green"/>
          <w:u w:val="single"/>
        </w:rPr>
        <w:t>democratic</w:t>
      </w:r>
      <w:r w:rsidRPr="001763F2">
        <w:rPr>
          <w:rFonts w:cstheme="minorHAnsi"/>
          <w:b/>
          <w:bCs/>
          <w:u w:val="single"/>
        </w:rPr>
        <w:t xml:space="preserve"> watchdog </w:t>
      </w:r>
      <w:r w:rsidRPr="001763F2">
        <w:rPr>
          <w:rFonts w:cstheme="minorHAnsi"/>
          <w:b/>
          <w:bCs/>
          <w:highlight w:val="green"/>
          <w:u w:val="single"/>
        </w:rPr>
        <w:t>institutions</w:t>
      </w:r>
      <w:r w:rsidRPr="001763F2">
        <w:rPr>
          <w:sz w:val="10"/>
        </w:rPr>
        <w:t xml:space="preserve"> — for example, an active </w:t>
      </w:r>
      <w:hyperlink r:id="rId102" w:history="1">
        <w:r w:rsidRPr="001763F2">
          <w:rPr>
            <w:rStyle w:val="FollowedHyperlink"/>
            <w:sz w:val="10"/>
          </w:rPr>
          <w:t>political opposition</w:t>
        </w:r>
      </w:hyperlink>
      <w:r w:rsidRPr="001763F2">
        <w:rPr>
          <w:sz w:val="10"/>
        </w:rPr>
        <w:t xml:space="preserve"> — </w:t>
      </w:r>
      <w:r w:rsidRPr="001763F2">
        <w:rPr>
          <w:rFonts w:cstheme="minorHAnsi"/>
          <w:b/>
          <w:bCs/>
          <w:highlight w:val="green"/>
          <w:u w:val="single"/>
        </w:rPr>
        <w:t>are weak</w:t>
      </w:r>
      <w:r w:rsidRPr="001763F2">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103" w:history="1">
        <w:r w:rsidRPr="001763F2">
          <w:rPr>
            <w:rStyle w:val="FollowedHyperlink"/>
            <w:sz w:val="10"/>
          </w:rPr>
          <w:t>exclusionary Hindu nationalism</w:t>
        </w:r>
      </w:hyperlink>
      <w:r w:rsidRPr="001763F2">
        <w:rPr>
          <w:sz w:val="10"/>
        </w:rPr>
        <w:t> deviates from that history. Muzzling free speech has been </w:t>
      </w:r>
      <w:hyperlink r:id="rId104" w:history="1">
        <w:r w:rsidRPr="001763F2">
          <w:rPr>
            <w:rStyle w:val="FollowedHyperlink"/>
            <w:sz w:val="10"/>
          </w:rPr>
          <w:t>deadly</w:t>
        </w:r>
      </w:hyperlink>
      <w:r w:rsidRPr="001763F2">
        <w:rPr>
          <w:sz w:val="10"/>
        </w:rPr>
        <w:t xml:space="preserve"> during the pandemic. Today </w:t>
      </w:r>
      <w:r w:rsidRPr="001763F2">
        <w:rPr>
          <w:rFonts w:cstheme="minorHAnsi"/>
          <w:b/>
          <w:bCs/>
          <w:highlight w:val="green"/>
          <w:u w:val="single"/>
        </w:rPr>
        <w:t>the scale of</w:t>
      </w:r>
      <w:r w:rsidRPr="001763F2">
        <w:rPr>
          <w:rFonts w:cstheme="minorHAnsi"/>
          <w:b/>
          <w:bCs/>
          <w:u w:val="single"/>
        </w:rPr>
        <w:t xml:space="preserve"> the </w:t>
      </w:r>
      <w:r w:rsidRPr="001763F2">
        <w:rPr>
          <w:rFonts w:cstheme="minorHAnsi"/>
          <w:b/>
          <w:bCs/>
          <w:highlight w:val="green"/>
          <w:u w:val="single"/>
        </w:rPr>
        <w:t>covid</w:t>
      </w:r>
      <w:r w:rsidRPr="001763F2">
        <w:rPr>
          <w:rFonts w:cstheme="minorHAnsi"/>
          <w:b/>
          <w:bCs/>
          <w:u w:val="single"/>
        </w:rPr>
        <w:t>-19 crisis</w:t>
      </w:r>
      <w:r w:rsidRPr="001763F2">
        <w:rPr>
          <w:sz w:val="10"/>
        </w:rPr>
        <w:t xml:space="preserve"> that </w:t>
      </w:r>
      <w:r w:rsidRPr="001763F2">
        <w:rPr>
          <w:rFonts w:cstheme="minorHAnsi"/>
          <w:b/>
          <w:bCs/>
          <w:u w:val="single"/>
        </w:rPr>
        <w:t xml:space="preserve">continues to burn across India </w:t>
      </w:r>
      <w:r w:rsidRPr="001763F2">
        <w:rPr>
          <w:rFonts w:cstheme="minorHAnsi"/>
          <w:b/>
          <w:bCs/>
          <w:highlight w:val="green"/>
          <w:u w:val="single"/>
        </w:rPr>
        <w:t>remains unknown</w:t>
      </w:r>
      <w:r w:rsidRPr="001763F2">
        <w:rPr>
          <w:rFonts w:cstheme="minorHAnsi"/>
          <w:b/>
          <w:bCs/>
          <w:u w:val="single"/>
        </w:rPr>
        <w:t xml:space="preserve">. </w:t>
      </w:r>
      <w:r w:rsidRPr="001763F2">
        <w:rPr>
          <w:sz w:val="10"/>
        </w:rPr>
        <w:t>Experts </w:t>
      </w:r>
      <w:hyperlink r:id="rId105" w:history="1">
        <w:r w:rsidRPr="001763F2">
          <w:rPr>
            <w:rStyle w:val="FollowedHyperlink"/>
            <w:sz w:val="10"/>
          </w:rPr>
          <w:t>warn</w:t>
        </w:r>
      </w:hyperlink>
      <w:r w:rsidRPr="001763F2">
        <w:rPr>
          <w:sz w:val="10"/>
        </w:rPr>
        <w:t> that death tolls are likely many times the official reports. Scientists remain unclear about how well each of the vaccines work against the delta strain. In the United States, </w:t>
      </w:r>
      <w:hyperlink r:id="rId106" w:history="1">
        <w:r w:rsidRPr="001763F2">
          <w:rPr>
            <w:rStyle w:val="FollowedHyperlink"/>
            <w:sz w:val="10"/>
          </w:rPr>
          <w:t>concerns</w:t>
        </w:r>
      </w:hyperlink>
      <w:r w:rsidRPr="001763F2">
        <w:rPr>
          <w:sz w:val="10"/>
        </w:rPr>
        <w:t xml:space="preserve"> about a new surge are growing. </w:t>
      </w:r>
      <w:r w:rsidRPr="001763F2">
        <w:rPr>
          <w:rStyle w:val="StyleUnderline"/>
        </w:rPr>
        <w:t xml:space="preserve">A </w:t>
      </w:r>
      <w:r w:rsidRPr="001763F2">
        <w:rPr>
          <w:rStyle w:val="StyleUnderline"/>
          <w:highlight w:val="green"/>
        </w:rPr>
        <w:t>free</w:t>
      </w:r>
      <w:r w:rsidRPr="001763F2">
        <w:rPr>
          <w:rStyle w:val="StyleUnderline"/>
        </w:rPr>
        <w:t xml:space="preserve"> </w:t>
      </w:r>
      <w:r w:rsidRPr="001763F2">
        <w:rPr>
          <w:rStyle w:val="StyleUnderline"/>
          <w:highlight w:val="green"/>
        </w:rPr>
        <w:t xml:space="preserve">press </w:t>
      </w:r>
      <w:r w:rsidRPr="001763F2">
        <w:rPr>
          <w:rStyle w:val="StyleUnderline"/>
        </w:rPr>
        <w:t xml:space="preserve">could not have prevented the pandemic. But it </w:t>
      </w:r>
      <w:r w:rsidRPr="001763F2">
        <w:rPr>
          <w:rStyle w:val="StyleUnderline"/>
          <w:highlight w:val="green"/>
        </w:rPr>
        <w:t>could have</w:t>
      </w:r>
      <w:r w:rsidRPr="001763F2">
        <w:rPr>
          <w:rStyle w:val="StyleUnderline"/>
        </w:rPr>
        <w:t xml:space="preserve"> both </w:t>
      </w:r>
      <w:r w:rsidRPr="001763F2">
        <w:rPr>
          <w:rStyle w:val="StyleUnderline"/>
          <w:highlight w:val="green"/>
        </w:rPr>
        <w:t>provided</w:t>
      </w:r>
      <w:r w:rsidRPr="001763F2">
        <w:rPr>
          <w:rStyle w:val="StyleUnderline"/>
        </w:rPr>
        <w:t xml:space="preserve"> critical early </w:t>
      </w:r>
      <w:r w:rsidRPr="001763F2">
        <w:rPr>
          <w:rStyle w:val="StyleUnderline"/>
          <w:highlight w:val="green"/>
        </w:rPr>
        <w:t>information</w:t>
      </w:r>
      <w:r w:rsidRPr="001763F2">
        <w:rPr>
          <w:rStyle w:val="StyleUnderline"/>
        </w:rPr>
        <w:t xml:space="preserve"> </w:t>
      </w:r>
      <w:r w:rsidRPr="001763F2">
        <w:rPr>
          <w:rStyle w:val="StyleUnderline"/>
          <w:highlight w:val="green"/>
        </w:rPr>
        <w:t>about the</w:t>
      </w:r>
      <w:r w:rsidRPr="001763F2">
        <w:rPr>
          <w:rStyle w:val="StyleUnderline"/>
        </w:rPr>
        <w:t xml:space="preserve"> unfolding </w:t>
      </w:r>
      <w:r w:rsidRPr="001763F2">
        <w:rPr>
          <w:rStyle w:val="StyleUnderline"/>
          <w:highlight w:val="green"/>
        </w:rPr>
        <w:t>second wave</w:t>
      </w:r>
      <w:r w:rsidRPr="001763F2">
        <w:rPr>
          <w:rStyle w:val="StyleUnderline"/>
        </w:rPr>
        <w:t xml:space="preserve"> of virus infections </w:t>
      </w:r>
      <w:r w:rsidRPr="001763F2">
        <w:rPr>
          <w:rStyle w:val="StyleUnderline"/>
          <w:highlight w:val="green"/>
        </w:rPr>
        <w:t>and put pressure on</w:t>
      </w:r>
      <w:r w:rsidRPr="001763F2">
        <w:rPr>
          <w:rStyle w:val="StyleUnderline"/>
        </w:rPr>
        <w:t xml:space="preserve"> the </w:t>
      </w:r>
      <w:r w:rsidRPr="001763F2">
        <w:rPr>
          <w:rStyle w:val="StyleUnderline"/>
          <w:highlight w:val="green"/>
        </w:rPr>
        <w:t>government</w:t>
      </w:r>
      <w:r w:rsidRPr="001763F2">
        <w:rPr>
          <w:rStyle w:val="StyleUnderline"/>
        </w:rPr>
        <w:t xml:space="preserve"> to take </w:t>
      </w:r>
      <w:r w:rsidRPr="001763F2">
        <w:rPr>
          <w:rStyle w:val="StyleUnderline"/>
          <w:highlight w:val="green"/>
        </w:rPr>
        <w:t>action</w:t>
      </w:r>
      <w:r w:rsidRPr="001763F2">
        <w:rPr>
          <w:sz w:val="10"/>
        </w:rPr>
        <w:t>. This would have likely reduced the public health tragedy.</w:t>
      </w:r>
    </w:p>
    <w:p w14:paraId="785F8EC4" w14:textId="77777777" w:rsidR="009135BE" w:rsidRPr="00642C15" w:rsidRDefault="009135BE" w:rsidP="009135BE">
      <w:pPr>
        <w:pStyle w:val="Heading4"/>
      </w:pPr>
      <w:r w:rsidRPr="00642C15">
        <w:t xml:space="preserve">The central government is attempting to shut down the strike through legal challenges.  They have instructed the Supreme Court to intervene. </w:t>
      </w:r>
    </w:p>
    <w:p w14:paraId="04F4F6C2" w14:textId="77777777" w:rsidR="009135BE" w:rsidRPr="00642C15" w:rsidRDefault="009135BE" w:rsidP="009135BE">
      <w:r w:rsidRPr="00642C15">
        <w:t xml:space="preserve">By Samanwaya </w:t>
      </w:r>
      <w:r w:rsidRPr="00642C15">
        <w:rPr>
          <w:rStyle w:val="Style13ptBold"/>
        </w:rPr>
        <w:t xml:space="preserve">Rautray </w:t>
      </w:r>
      <w:r w:rsidRPr="00642C15">
        <w:t xml:space="preserve">| Last Updated: </w:t>
      </w:r>
      <w:r w:rsidRPr="00642C15">
        <w:rPr>
          <w:rStyle w:val="Style13ptBold"/>
        </w:rPr>
        <w:t>10-05</w:t>
      </w:r>
      <w:r w:rsidRPr="00642C15">
        <w:t>-2021, 08:21 AM IST | Farmers' protests must end: Centre in Supreme Court | The Economic Times | https://economictimes.indiatimes.com/news/india/farmers-protests-must-end-centre-in-supreme-court/articleshow/86771228.cms</w:t>
      </w:r>
    </w:p>
    <w:p w14:paraId="44AB2633" w14:textId="77777777" w:rsidR="009135BE" w:rsidRPr="00642C15" w:rsidRDefault="009135BE" w:rsidP="009135BE">
      <w:pPr>
        <w:rPr>
          <w:rStyle w:val="StyleUnderline"/>
        </w:rPr>
      </w:pPr>
      <w:r w:rsidRPr="00642C15">
        <w:rPr>
          <w:rStyle w:val="StyleUnderline"/>
        </w:rPr>
        <w:t xml:space="preserve">The </w:t>
      </w:r>
      <w:r w:rsidRPr="004263E4">
        <w:rPr>
          <w:rStyle w:val="StyleUnderline"/>
          <w:highlight w:val="cyan"/>
        </w:rPr>
        <w:t>central government</w:t>
      </w:r>
      <w:r w:rsidRPr="00642C15">
        <w:rPr>
          <w:rStyle w:val="StyleUnderline"/>
        </w:rPr>
        <w:t xml:space="preserve"> has </w:t>
      </w:r>
      <w:r w:rsidRPr="004263E4">
        <w:rPr>
          <w:rStyle w:val="StyleUnderline"/>
          <w:highlight w:val="cyan"/>
        </w:rPr>
        <w:t>told the Supreme Court</w:t>
      </w:r>
      <w:r w:rsidRPr="00642C15">
        <w:rPr>
          <w:rStyle w:val="StyleUnderline"/>
        </w:rPr>
        <w:t xml:space="preserve"> on Monday that the </w:t>
      </w:r>
      <w:r w:rsidRPr="004263E4">
        <w:rPr>
          <w:rStyle w:val="StyleUnderline"/>
          <w:highlight w:val="cyan"/>
        </w:rPr>
        <w:t>farmers' protest must</w:t>
      </w:r>
      <w:r w:rsidRPr="00642C15">
        <w:rPr>
          <w:rStyle w:val="StyleUnderline"/>
        </w:rPr>
        <w:t xml:space="preserve"> come to an </w:t>
      </w:r>
      <w:r w:rsidRPr="004263E4">
        <w:rPr>
          <w:rStyle w:val="StyleUnderline"/>
          <w:highlight w:val="cyan"/>
        </w:rPr>
        <w:t>end</w:t>
      </w:r>
      <w:r w:rsidRPr="00642C15">
        <w:rPr>
          <w:rStyle w:val="StyleUnderline"/>
        </w:rPr>
        <w:t xml:space="preserve"> to ensure that no untoward incidents happen again like in Lakhimpur Kheri on Sunday, prompting </w:t>
      </w:r>
      <w:r w:rsidRPr="004263E4">
        <w:rPr>
          <w:rStyle w:val="StyleUnderline"/>
          <w:highlight w:val="cyan"/>
        </w:rPr>
        <w:t>the top court</w:t>
      </w:r>
      <w:r w:rsidRPr="00642C15">
        <w:rPr>
          <w:rStyle w:val="StyleUnderline"/>
        </w:rPr>
        <w:t xml:space="preserve"> to </w:t>
      </w:r>
      <w:r w:rsidRPr="004263E4">
        <w:rPr>
          <w:rStyle w:val="StyleUnderline"/>
          <w:highlight w:val="cyan"/>
        </w:rPr>
        <w:t>wonder</w:t>
      </w:r>
      <w:r w:rsidRPr="00642C15">
        <w:rPr>
          <w:rStyle w:val="StyleUnderline"/>
        </w:rPr>
        <w:t xml:space="preserve"> </w:t>
      </w:r>
      <w:r w:rsidRPr="004263E4">
        <w:rPr>
          <w:rStyle w:val="StyleUnderline"/>
          <w:highlight w:val="cyan"/>
        </w:rPr>
        <w:t>whether</w:t>
      </w:r>
      <w:r w:rsidRPr="00642C15">
        <w:rPr>
          <w:rStyle w:val="StyleUnderline"/>
        </w:rPr>
        <w:t xml:space="preserve"> the </w:t>
      </w:r>
      <w:r w:rsidRPr="004263E4">
        <w:rPr>
          <w:rStyle w:val="StyleUnderline"/>
          <w:highlight w:val="cyan"/>
        </w:rPr>
        <w:t>farmers can still continue their protests</w:t>
      </w:r>
      <w:r w:rsidRPr="00642C15">
        <w:rPr>
          <w:rStyle w:val="StyleUnderline"/>
        </w:rPr>
        <w:t xml:space="preserve"> while a challenge to the constitutionality of the farm laws was pending before the court. </w:t>
      </w:r>
    </w:p>
    <w:p w14:paraId="74E5556E" w14:textId="77777777" w:rsidR="009135BE" w:rsidRPr="00642C15" w:rsidRDefault="009135BE" w:rsidP="009135BE">
      <w:r w:rsidRPr="00642C15">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1D0B542D" w14:textId="77777777" w:rsidR="009135BE" w:rsidRPr="00642C15" w:rsidRDefault="009135BE" w:rsidP="009135BE">
      <w:pPr>
        <w:rPr>
          <w:rStyle w:val="StyleUnderline"/>
        </w:rPr>
      </w:pPr>
      <w:r w:rsidRPr="00642C15">
        <w:rPr>
          <w:rStyle w:val="StyleUnderlin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56A8F586" w14:textId="77777777" w:rsidR="009135BE" w:rsidRPr="00642C15" w:rsidRDefault="009135BE" w:rsidP="009135BE">
      <w:r w:rsidRPr="00642C15">
        <w:t xml:space="preserve">"Such unfortunate incidents should not happen. The protests must stop," the AG said. </w:t>
      </w:r>
    </w:p>
    <w:p w14:paraId="2ADFF1D8" w14:textId="77777777" w:rsidR="009135BE" w:rsidRPr="00642C15" w:rsidRDefault="009135BE" w:rsidP="009135BE">
      <w:pPr>
        <w:rPr>
          <w:u w:val="single"/>
        </w:rPr>
      </w:pPr>
      <w:r w:rsidRPr="00642C15">
        <w:rPr>
          <w:rStyle w:val="StyleUnderline"/>
        </w:rPr>
        <w:t xml:space="preserve">In this context, a bench, led by </w:t>
      </w:r>
      <w:r w:rsidRPr="004263E4">
        <w:rPr>
          <w:rStyle w:val="StyleUnderline"/>
          <w:highlight w:val="cyan"/>
        </w:rPr>
        <w:t xml:space="preserve">Justice </w:t>
      </w:r>
      <w:r w:rsidRPr="004263E4">
        <w:rPr>
          <w:rStyle w:val="StyleUnderline"/>
        </w:rPr>
        <w:t xml:space="preserve">AM </w:t>
      </w:r>
      <w:r w:rsidRPr="004263E4">
        <w:rPr>
          <w:rStyle w:val="StyleUnderline"/>
          <w:highlight w:val="cyan"/>
        </w:rPr>
        <w:t>Khanwilkar</w:t>
      </w:r>
      <w:r w:rsidRPr="00642C15">
        <w:rPr>
          <w:rStyle w:val="StyleUnderline"/>
        </w:rPr>
        <w:t xml:space="preserve">, made </w:t>
      </w:r>
      <w:r w:rsidRPr="004263E4">
        <w:rPr>
          <w:rStyle w:val="StyleUnderline"/>
          <w:highlight w:val="cyan"/>
        </w:rPr>
        <w:t>several adverse comments on the protests</w:t>
      </w:r>
      <w:r w:rsidRPr="00642C15">
        <w:rPr>
          <w:rStyle w:val="StyleUnderline"/>
        </w:rPr>
        <w:t xml:space="preserve">. "Nobody takes responsibility when such events happen," Justice Khanwailkar observed. He also </w:t>
      </w:r>
      <w:r w:rsidRPr="004263E4">
        <w:rPr>
          <w:rStyle w:val="StyleUnderline"/>
          <w:highlight w:val="cyan"/>
        </w:rPr>
        <w:t>demanded to know why the farmers were protesting</w:t>
      </w:r>
      <w:r w:rsidRPr="00642C15">
        <w:rPr>
          <w:rStyle w:val="StyleUnderline"/>
        </w:rPr>
        <w:t xml:space="preserve">. "There is nothing to be implemented. What are the farmers protesting about? No one other than the court can decide the validity of the farm laws. When farmers are in court challenging the law, why protest on the streets? </w:t>
      </w:r>
      <w:r w:rsidRPr="004263E4">
        <w:rPr>
          <w:rStyle w:val="StyleUnderline"/>
          <w:highlight w:val="cyan"/>
        </w:rPr>
        <w:t xml:space="preserve">How can the executive allow these protests? </w:t>
      </w:r>
      <w:r w:rsidRPr="004263E4">
        <w:rPr>
          <w:rStyle w:val="StyleUnderline"/>
        </w:rPr>
        <w:t>What</w:t>
      </w:r>
      <w:r w:rsidRPr="00642C15">
        <w:rPr>
          <w:rStyle w:val="StyleUnderline"/>
        </w:rPr>
        <w:t xml:space="preserve"> is the validity of the protests?" </w:t>
      </w:r>
    </w:p>
    <w:p w14:paraId="6C4DAEFA" w14:textId="77777777" w:rsidR="009135BE" w:rsidRDefault="009135BE" w:rsidP="009135BE">
      <w:pPr>
        <w:pStyle w:val="Heading4"/>
      </w:pPr>
      <w:r w:rsidRPr="00642C15">
        <w:t xml:space="preserve">Police </w:t>
      </w:r>
      <w:r>
        <w:t>have started to</w:t>
      </w:r>
      <w:r w:rsidRPr="00642C15">
        <w:t xml:space="preserve"> arrest peaceful strikers.  </w:t>
      </w:r>
      <w:r>
        <w:t>Remediation t</w:t>
      </w:r>
      <w:r w:rsidRPr="00642C15">
        <w:t>alks have failed</w:t>
      </w:r>
      <w:r>
        <w:t xml:space="preserve"> which means continued strikes are the only chance to repeal the farm laws.</w:t>
      </w:r>
    </w:p>
    <w:p w14:paraId="7B3E9FE8" w14:textId="77777777" w:rsidR="009135BE" w:rsidRPr="001A0A41" w:rsidRDefault="009135BE" w:rsidP="009135BE">
      <w:r w:rsidRPr="001A0A41">
        <w:rPr>
          <w:rStyle w:val="Style13ptBold"/>
        </w:rPr>
        <w:t>The Associated Press</w:t>
      </w:r>
      <w:r>
        <w:t xml:space="preserve"> | </w:t>
      </w:r>
      <w:r w:rsidRPr="001A0A41">
        <w:rPr>
          <w:rStyle w:val="Style13ptBold"/>
        </w:rPr>
        <w:t>09-27</w:t>
      </w:r>
      <w:r>
        <w:t xml:space="preserve"> </w:t>
      </w:r>
      <w:r w:rsidRPr="001A0A41">
        <w:t xml:space="preserve">September 27, 20215:36 AM ET </w:t>
      </w:r>
      <w:r>
        <w:t xml:space="preserve">| </w:t>
      </w:r>
      <w:r w:rsidRPr="001A0A41">
        <w:t>India's Farmers Renew Protests, Challenging Modi Government</w:t>
      </w:r>
      <w:r>
        <w:t xml:space="preserve"> | </w:t>
      </w:r>
      <w:r w:rsidRPr="00642C15">
        <w:t>https://www.npr.org/2021/09/27/1040834711/indias-farmers-renew-protests-challenging-modi-government</w:t>
      </w:r>
    </w:p>
    <w:p w14:paraId="2C89877C" w14:textId="77777777" w:rsidR="009135BE" w:rsidRPr="00642C15" w:rsidRDefault="009135BE" w:rsidP="009135BE">
      <w:r w:rsidRPr="00642C15">
        <w:t>NEW DELHI — Thousands of Indian farmers blocked traffic on major roads and railway tracks outside of the nation's capital on Monday, marking one year of demonstrations against government-backed laws that they say will shatter their livelihoods.</w:t>
      </w:r>
    </w:p>
    <w:p w14:paraId="331F71CB" w14:textId="77777777" w:rsidR="009135BE" w:rsidRPr="00642C15" w:rsidRDefault="009135BE" w:rsidP="009135BE">
      <w:pPr>
        <w:rPr>
          <w:rStyle w:val="StyleUnderline"/>
        </w:rPr>
      </w:pPr>
      <w:r w:rsidRPr="00A47AC1">
        <w:rPr>
          <w:rStyle w:val="StyleUnderline"/>
          <w:highlight w:val="green"/>
        </w:rPr>
        <w:t>The farmers have renewed their protests with calls for a nationwide strike on the anniversary of the legislation's passage</w:t>
      </w:r>
      <w:r w:rsidRPr="00642C15">
        <w:rPr>
          <w:rStyle w:val="StyleUnderline"/>
        </w:rPr>
        <w:t>. The drawn-out demonstrations have posed one of the biggest political challenges to Prime Minister Narendra Modi, who swept the polls for the second time in 2019.</w:t>
      </w:r>
    </w:p>
    <w:p w14:paraId="585D591A" w14:textId="77777777" w:rsidR="009135BE" w:rsidRPr="00642C15" w:rsidRDefault="009135BE" w:rsidP="009135BE">
      <w:r w:rsidRPr="00642C15">
        <w:t>Waving colorful flags and distributing free food, hundreds of farmers gathered Monday at one of the protest sites on the edges of the capital, New Delhi.</w:t>
      </w:r>
    </w:p>
    <w:p w14:paraId="10302AEA" w14:textId="77777777" w:rsidR="009135BE" w:rsidRPr="00642C15" w:rsidRDefault="009135BE" w:rsidP="009135BE">
      <w:pPr>
        <w:rPr>
          <w:rStyle w:val="StyleUnderline"/>
        </w:rPr>
      </w:pPr>
      <w:r w:rsidRPr="00642C15">
        <w:t>"</w:t>
      </w:r>
      <w:r w:rsidRPr="00642C15">
        <w:rPr>
          <w:rStyle w:val="StyleUnderline"/>
        </w:rPr>
        <w:t>The enthusiasm we had on the first day, it is much stronger and bigger now," said Manjit Singh, a 45-year-old farmer and protester.</w:t>
      </w:r>
    </w:p>
    <w:p w14:paraId="22EB1F23" w14:textId="77777777" w:rsidR="009135BE" w:rsidRPr="00642C15" w:rsidRDefault="009135BE" w:rsidP="009135BE">
      <w:r w:rsidRPr="00642C15">
        <w:t>Mohini Kaur, a 61-year-old New Delhi resident traveled to the protest site to show her support for the farmers.</w:t>
      </w:r>
    </w:p>
    <w:p w14:paraId="31164A2C" w14:textId="77777777" w:rsidR="009135BE" w:rsidRPr="00642C15" w:rsidRDefault="009135BE" w:rsidP="009135BE">
      <w:r w:rsidRPr="00642C15">
        <w:t>"These lion-hearted farmers are here today under the hot sun. They have been exposed to rain, heat and the cold," she said.</w:t>
      </w:r>
    </w:p>
    <w:p w14:paraId="3F284643" w14:textId="77777777" w:rsidR="009135BE" w:rsidRPr="00642C15" w:rsidRDefault="009135BE" w:rsidP="009135BE">
      <w:r w:rsidRPr="00642C15">
        <w:t>Protesters expressed their determination to keep the movement going — some even brought mattresses with them, camping out as the day went on.</w:t>
      </w:r>
    </w:p>
    <w:p w14:paraId="071C4EBC" w14:textId="77777777" w:rsidR="009135BE" w:rsidRPr="00642C15" w:rsidRDefault="009135BE" w:rsidP="009135BE">
      <w:r w:rsidRPr="00642C15">
        <w:t>Along New Delhi's southwest and eastern fringes, protesting farmers crowded highways, choking traffic and cutting off access from the capital to neighboring states. Police were deployed to three main protest sites on the outskirts of the city to maintain law and order.</w:t>
      </w:r>
    </w:p>
    <w:p w14:paraId="64054654" w14:textId="77777777" w:rsidR="009135BE" w:rsidRPr="00642C15" w:rsidRDefault="009135BE" w:rsidP="009135BE">
      <w:pPr>
        <w:rPr>
          <w:rStyle w:val="StyleUnderline"/>
        </w:rPr>
      </w:pPr>
      <w:r w:rsidRPr="00642C15">
        <w:rPr>
          <w:rStyle w:val="StyleUnderline"/>
        </w:rPr>
        <w:t>A coalition of farmers' unions — known as the Samyukta Kisan Morcha, or United Farmers' Front — has called on shops, offices, factories and other institutions to shut their doors in solidarity for the 10-hour strike. The calls for a strike, however, seemed to go largely unanswered, with most businesses continuing work as usual across the capital.</w:t>
      </w:r>
    </w:p>
    <w:p w14:paraId="39680205" w14:textId="77777777" w:rsidR="009135BE" w:rsidRPr="00642C15" w:rsidRDefault="009135BE" w:rsidP="009135BE">
      <w:r w:rsidRPr="00642C15">
        <w:t xml:space="preserve">The government has defended the legislation, saying it is necessary to modernize agriculture and that the laws will boost production through private investment. </w:t>
      </w:r>
      <w:r w:rsidRPr="00642C15">
        <w:rPr>
          <w:rStyle w:val="StyleUnderline"/>
        </w:rPr>
        <w:t xml:space="preserve">But the </w:t>
      </w:r>
      <w:r w:rsidRPr="00A47AC1">
        <w:rPr>
          <w:rStyle w:val="StyleUnderline"/>
          <w:highlight w:val="green"/>
        </w:rPr>
        <w:t>farmers say the new legislation will devastate their earnings</w:t>
      </w:r>
      <w:r w:rsidRPr="00642C15">
        <w:rPr>
          <w:rStyle w:val="StyleUnderline"/>
        </w:rPr>
        <w:t xml:space="preserve"> by ending guaranteed pricing and force them to sell their crops to corporations at cheaper prices.</w:t>
      </w:r>
    </w:p>
    <w:p w14:paraId="66225D2B" w14:textId="77777777" w:rsidR="009135BE" w:rsidRPr="00642C15" w:rsidRDefault="009135BE" w:rsidP="009135BE">
      <w:r w:rsidRPr="00642C15">
        <w:t>In neighboring Punjab and Haryana states — which are the country's the two biggest agricultural producers — thousands of demonstrators also blocked highways, bringing traffic to a halt in some areas.</w:t>
      </w:r>
    </w:p>
    <w:p w14:paraId="4F5D3547" w14:textId="77777777" w:rsidR="009135BE" w:rsidRPr="00642C15" w:rsidRDefault="009135BE" w:rsidP="009135BE">
      <w:pPr>
        <w:rPr>
          <w:rStyle w:val="StyleUnderline"/>
        </w:rPr>
      </w:pPr>
      <w:r w:rsidRPr="00642C15">
        <w:rPr>
          <w:rStyle w:val="StyleUnderline"/>
        </w:rPr>
        <w:t xml:space="preserve">In the eastern state of Bihar, trains were halted as farmers squatted on railway tracks. </w:t>
      </w:r>
      <w:r w:rsidRPr="00A47AC1">
        <w:rPr>
          <w:rStyle w:val="StyleUnderline"/>
          <w:highlight w:val="green"/>
        </w:rPr>
        <w:t>Protesters</w:t>
      </w:r>
      <w:r w:rsidRPr="00642C15">
        <w:rPr>
          <w:rStyle w:val="StyleUnderline"/>
        </w:rPr>
        <w:t xml:space="preserve"> also </w:t>
      </w:r>
      <w:r w:rsidRPr="00A47AC1">
        <w:rPr>
          <w:rStyle w:val="StyleUnderline"/>
          <w:highlight w:val="green"/>
        </w:rPr>
        <w:t xml:space="preserve">took to the streets, </w:t>
      </w:r>
      <w:r w:rsidRPr="009135BE">
        <w:rPr>
          <w:rStyle w:val="StyleUnderline"/>
        </w:rPr>
        <w:t xml:space="preserve">raising slogans against the Modi government, burning tires and blocking roads across the region. Police said some </w:t>
      </w:r>
      <w:r w:rsidRPr="00A47AC1">
        <w:rPr>
          <w:rStyle w:val="StyleUnderline"/>
          <w:highlight w:val="green"/>
        </w:rPr>
        <w:t>500 protesters had been taken into custody, but added that the shutdown remained peaceful.</w:t>
      </w:r>
    </w:p>
    <w:p w14:paraId="45D1CBE5" w14:textId="77777777" w:rsidR="009135BE" w:rsidRPr="00642C15" w:rsidRDefault="009135BE" w:rsidP="009135BE">
      <w:r w:rsidRPr="00642C15">
        <w:t>In the southern city of Bengaluru on Monday, hundreds of people marched in support of the protest against the government. In the southern state of Kerala, the ruling Left Democratic Front called for a total shutdown, reported local media.</w:t>
      </w:r>
    </w:p>
    <w:p w14:paraId="1C87E7A3" w14:textId="77777777" w:rsidR="009135BE" w:rsidRPr="00642C15" w:rsidRDefault="009135BE" w:rsidP="009135BE">
      <w:pPr>
        <w:rPr>
          <w:rStyle w:val="StyleUnderline"/>
        </w:rPr>
      </w:pPr>
      <w:r w:rsidRPr="00A47AC1">
        <w:rPr>
          <w:rStyle w:val="StyleUnderline"/>
          <w:highlight w:val="green"/>
        </w:rPr>
        <w:t>Opposition parties in India,</w:t>
      </w:r>
      <w:r w:rsidRPr="00642C15">
        <w:rPr>
          <w:rStyle w:val="StyleUnderline"/>
        </w:rPr>
        <w:t xml:space="preserve"> including the Congress Party, </w:t>
      </w:r>
      <w:r w:rsidRPr="00A47AC1">
        <w:rPr>
          <w:rStyle w:val="StyleUnderline"/>
          <w:highlight w:val="green"/>
        </w:rPr>
        <w:t>have supported the farmers</w:t>
      </w:r>
      <w:r w:rsidRPr="00642C15">
        <w:rPr>
          <w:rStyle w:val="StyleUnderline"/>
        </w:rPr>
        <w:t>. Senior leader Rahul Gandhi called the government "exploitative" and said he stood with farmers on Monday.</w:t>
      </w:r>
    </w:p>
    <w:p w14:paraId="24CE0AB8" w14:textId="77777777" w:rsidR="009135BE" w:rsidRPr="00642C15" w:rsidRDefault="009135BE" w:rsidP="009135BE">
      <w:pPr>
        <w:rPr>
          <w:rStyle w:val="StyleUnderline"/>
        </w:rPr>
      </w:pPr>
      <w:r w:rsidRPr="009135BE">
        <w:rPr>
          <w:rStyle w:val="StyleUnderline"/>
        </w:rPr>
        <w:t xml:space="preserve">A number of </w:t>
      </w:r>
      <w:r w:rsidRPr="00A47AC1">
        <w:rPr>
          <w:rStyle w:val="StyleUnderline"/>
          <w:highlight w:val="green"/>
        </w:rPr>
        <w:t>talks between the government and farmers have failed to resolve the issue.</w:t>
      </w:r>
    </w:p>
    <w:p w14:paraId="0F7DF8A8" w14:textId="77777777" w:rsidR="009135BE" w:rsidRPr="00642C15" w:rsidRDefault="009135BE" w:rsidP="009135BE">
      <w:r w:rsidRPr="00642C15">
        <w:t>In November, the farmers escalated their movement by hunkering down on the outskirts of New Delhi, where they have camped out for nearly a year, pushing through a harsh winter as well as a coronavirus surge that devastated India earlier this year.</w:t>
      </w:r>
    </w:p>
    <w:p w14:paraId="6EB90744" w14:textId="77777777" w:rsidR="009135BE" w:rsidRPr="001763F2" w:rsidRDefault="009135BE" w:rsidP="009135BE">
      <w:r w:rsidRPr="00642C15">
        <w:t>While the farmers' protest movement has been largely peaceful, demonstrators in January broke through police barricades to storm the historic Red Fort in the capital's center. Clashes with police left one protester dead and hundreds injured.</w:t>
      </w:r>
    </w:p>
    <w:p w14:paraId="4B58AB6C" w14:textId="77777777" w:rsidR="009135BE" w:rsidRDefault="009135BE" w:rsidP="009135BE">
      <w:pPr>
        <w:pStyle w:val="Heading4"/>
      </w:pPr>
      <w:r>
        <w:t>The process of passing the farm bills were horrible undemocratic.  Reversing course is key to preserving democracy</w:t>
      </w:r>
    </w:p>
    <w:p w14:paraId="23B5217B" w14:textId="77777777" w:rsidR="009135BE" w:rsidRPr="001763F2" w:rsidRDefault="009135BE" w:rsidP="009135BE">
      <w:r w:rsidRPr="00187641">
        <w:rPr>
          <w:rStyle w:val="Style13ptBold"/>
        </w:rPr>
        <w:t>IU</w:t>
      </w:r>
      <w:r>
        <w:t xml:space="preserve"> [Industrial Union] | </w:t>
      </w:r>
      <w:r w:rsidRPr="00187641">
        <w:rPr>
          <w:rStyle w:val="Style13ptBold"/>
        </w:rPr>
        <w:t>9-23</w:t>
      </w:r>
      <w:r w:rsidRPr="00187641">
        <w:t xml:space="preserve"> September, 2020</w:t>
      </w:r>
      <w:r>
        <w:t xml:space="preserve"> | </w:t>
      </w:r>
      <w:r w:rsidRPr="00187641">
        <w:t>Modi government’s anti-worker laws met with union protests</w:t>
      </w:r>
      <w:r>
        <w:t xml:space="preserve"> | Industriall Union | </w:t>
      </w:r>
      <w:r w:rsidRPr="001763F2">
        <w:t>https://www.industriall-union.org/modi-governments-anti-worker-laws-met-with-union-protests</w:t>
      </w:r>
    </w:p>
    <w:p w14:paraId="76D23DF4" w14:textId="77777777" w:rsidR="009135BE" w:rsidRPr="001763F2" w:rsidRDefault="009135BE" w:rsidP="009135BE">
      <w:r w:rsidRPr="001763F2">
        <w:t>23 September, 2020Central trade unions in India came together in nationwide protests on 23 September to protest against a series of anti-workers policies passed by the Modi government.</w:t>
      </w:r>
    </w:p>
    <w:p w14:paraId="7A9FA469" w14:textId="77777777" w:rsidR="009135BE" w:rsidRPr="001763F2" w:rsidRDefault="009135BE" w:rsidP="009135BE">
      <w:r w:rsidRPr="00187641">
        <w:rPr>
          <w:rStyle w:val="StyleUnderline"/>
        </w:rPr>
        <w:t xml:space="preserve">As workers torn up copies of the draconian labour legislation in the streets, </w:t>
      </w:r>
      <w:r w:rsidRPr="00A47AC1">
        <w:rPr>
          <w:rStyle w:val="StyleUnderline"/>
          <w:highlight w:val="green"/>
        </w:rPr>
        <w:t xml:space="preserve">the Modi government passed </w:t>
      </w:r>
      <w:r w:rsidRPr="009135BE">
        <w:rPr>
          <w:rStyle w:val="StyleUnderline"/>
          <w:highlight w:val="green"/>
        </w:rPr>
        <w:t>three</w:t>
      </w:r>
      <w:r w:rsidRPr="009135BE">
        <w:rPr>
          <w:rStyle w:val="StyleUnderline"/>
        </w:rPr>
        <w:t xml:space="preserve"> key labour </w:t>
      </w:r>
      <w:r w:rsidRPr="00A47AC1">
        <w:rPr>
          <w:rStyle w:val="StyleUnderline"/>
          <w:highlight w:val="green"/>
        </w:rPr>
        <w:t>laws in an undemocratic way, fundamentally rewriting Indian labour laws</w:t>
      </w:r>
      <w:r w:rsidRPr="00187641">
        <w:rPr>
          <w:rStyle w:val="StyleUnderline"/>
        </w:rPr>
        <w:t xml:space="preserve">. </w:t>
      </w:r>
      <w:r w:rsidRPr="001763F2">
        <w:t>The laws include the Code on Industrial Relations, the Code on Social Security and the Code on Occupational Safety, Health and Working Conditions.</w:t>
      </w:r>
    </w:p>
    <w:p w14:paraId="59734A34" w14:textId="77777777" w:rsidR="009135BE" w:rsidRPr="00187641" w:rsidRDefault="009135BE" w:rsidP="009135BE">
      <w:pPr>
        <w:rPr>
          <w:rStyle w:val="StyleUnderline"/>
        </w:rPr>
      </w:pPr>
      <w:r w:rsidRPr="00187641">
        <w:rPr>
          <w:rStyle w:val="StyleUnderline"/>
        </w:rPr>
        <w:t xml:space="preserve">The legislation was passed in Parliament without debate, </w:t>
      </w:r>
      <w:r w:rsidRPr="009135BE">
        <w:rPr>
          <w:rStyle w:val="StyleUnderline"/>
        </w:rPr>
        <w:t xml:space="preserve">as opposition parties were boycotting the house over legislation affecting agriculture workers and farmers. The </w:t>
      </w:r>
      <w:r w:rsidRPr="00A47AC1">
        <w:rPr>
          <w:rStyle w:val="StyleUnderline"/>
          <w:highlight w:val="green"/>
        </w:rPr>
        <w:t xml:space="preserve">labour laws ignore the government’s </w:t>
      </w:r>
      <w:r w:rsidRPr="009135BE">
        <w:rPr>
          <w:rStyle w:val="StyleUnderline"/>
        </w:rPr>
        <w:t xml:space="preserve">own pre-legislative </w:t>
      </w:r>
      <w:r w:rsidRPr="00A47AC1">
        <w:rPr>
          <w:rStyle w:val="StyleUnderline"/>
          <w:highlight w:val="green"/>
        </w:rPr>
        <w:t>consultative guidelines, as there has not been adequate consultation with unions and workers in the informal sector, who are primarily affected</w:t>
      </w:r>
      <w:r w:rsidRPr="00187641">
        <w:rPr>
          <w:rStyle w:val="StyleUnderline"/>
        </w:rPr>
        <w:t xml:space="preserve"> by the changes. </w:t>
      </w:r>
    </w:p>
    <w:p w14:paraId="36F282AF" w14:textId="77777777" w:rsidR="009135BE" w:rsidRPr="00187641" w:rsidRDefault="009135BE" w:rsidP="009135BE">
      <w:pPr>
        <w:rPr>
          <w:rStyle w:val="StyleUnderline"/>
        </w:rPr>
      </w:pPr>
      <w:r w:rsidRPr="00187641">
        <w:rPr>
          <w:rStyle w:val="StyleUnderline"/>
        </w:rPr>
        <w:t>The changes increase workers’ vulnerability and facilitate corporate-friendly hire and fire policies without adequately protecting workers’ rights, promoting fixed-term and contract work without adequate social protection. Exercising the right to strike legally is virtually impossible. The new laws on social security is in many ways discriminatory, as it has removed welfare provisions for many informal sector workers.</w:t>
      </w:r>
    </w:p>
    <w:p w14:paraId="108C4C98" w14:textId="77777777" w:rsidR="009135BE" w:rsidRPr="001763F2" w:rsidRDefault="009135BE" w:rsidP="009135BE">
      <w:r w:rsidRPr="001763F2">
        <w:t>Dr G Sanjeeva Reddy, INTUC president and IndustriALL affiliate, says:</w:t>
      </w:r>
    </w:p>
    <w:p w14:paraId="71630E99" w14:textId="77777777" w:rsidR="009135BE" w:rsidRPr="001763F2" w:rsidRDefault="009135BE" w:rsidP="009135BE">
      <w:r w:rsidRPr="00187641">
        <w:rPr>
          <w:rStyle w:val="StyleUnderline"/>
        </w:rPr>
        <w:t>“We strongly condemn the undemocratic way the anti-workers labour laws have been passed. With the steep fall in economic growth and increasing unemployment</w:t>
      </w:r>
      <w:r w:rsidRPr="00A47AC1">
        <w:rPr>
          <w:rStyle w:val="StyleUnderline"/>
          <w:highlight w:val="green"/>
        </w:rPr>
        <w:t>, workers across the country are facing a dire situation</w:t>
      </w:r>
      <w:r w:rsidRPr="00187641">
        <w:rPr>
          <w:rStyle w:val="StyleUnderline"/>
        </w:rPr>
        <w:t>.</w:t>
      </w:r>
      <w:r w:rsidRPr="001763F2">
        <w:t xml:space="preserve"> The Indian central trade unions, moving beyond political affiliations, have formed a joint platform to defend workers’ interests. Indian unions also extended solidarity to agricultural workers and farmers’ organizations and their protests against anti-farmer policies on 25 September.</w:t>
      </w:r>
      <w:r w:rsidRPr="00187641">
        <w:rPr>
          <w:rStyle w:val="StyleUnderline"/>
        </w:rPr>
        <w:t xml:space="preserve"> We are </w:t>
      </w:r>
      <w:r w:rsidRPr="00A47AC1">
        <w:rPr>
          <w:rStyle w:val="StyleUnderline"/>
          <w:highlight w:val="green"/>
        </w:rPr>
        <w:t>working together to save the people from Modi’s</w:t>
      </w:r>
      <w:r w:rsidRPr="00187641">
        <w:rPr>
          <w:rStyle w:val="StyleUnderline"/>
        </w:rPr>
        <w:t xml:space="preserve"> dictatorial </w:t>
      </w:r>
      <w:r w:rsidRPr="00A47AC1">
        <w:rPr>
          <w:rStyle w:val="StyleUnderline"/>
          <w:highlight w:val="green"/>
        </w:rPr>
        <w:t>government</w:t>
      </w:r>
      <w:r w:rsidRPr="00187641">
        <w:rPr>
          <w:rStyle w:val="StyleUnderline"/>
        </w:rPr>
        <w:t>.”</w:t>
      </w:r>
    </w:p>
    <w:p w14:paraId="00340A4F" w14:textId="77777777" w:rsidR="009135BE" w:rsidRPr="001763F2" w:rsidRDefault="009135BE" w:rsidP="009135BE">
      <w:r w:rsidRPr="001763F2">
        <w:t>Union demands include:</w:t>
      </w:r>
    </w:p>
    <w:p w14:paraId="677C1C96" w14:textId="77777777" w:rsidR="009135BE" w:rsidRPr="001763F2" w:rsidRDefault="009135BE" w:rsidP="009135BE">
      <w:r w:rsidRPr="001763F2">
        <w:t>The withdrawal of labour codes and anti-farmer laws</w:t>
      </w:r>
    </w:p>
    <w:p w14:paraId="1F61A6EC" w14:textId="77777777" w:rsidR="009135BE" w:rsidRPr="001763F2" w:rsidRDefault="009135BE" w:rsidP="009135BE">
      <w:r w:rsidRPr="001763F2">
        <w:t>An end to the privatization of public sector undertakings</w:t>
      </w:r>
    </w:p>
    <w:p w14:paraId="004D7A57" w14:textId="77777777" w:rsidR="009135BE" w:rsidRPr="001763F2" w:rsidRDefault="009135BE" w:rsidP="009135BE">
      <w:r w:rsidRPr="001763F2">
        <w:t>Social protection to all informal worker</w:t>
      </w:r>
    </w:p>
    <w:p w14:paraId="375AFD79" w14:textId="77777777" w:rsidR="009135BE" w:rsidRPr="001763F2" w:rsidRDefault="009135BE" w:rsidP="009135BE">
      <w:r w:rsidRPr="001763F2">
        <w:t>No job cuts and full wages during the Covid-19 lockdown</w:t>
      </w:r>
    </w:p>
    <w:p w14:paraId="38BAE8B2" w14:textId="77777777" w:rsidR="009135BE" w:rsidRPr="001763F2" w:rsidRDefault="009135BE" w:rsidP="009135BE">
      <w:r w:rsidRPr="001763F2">
        <w:t>Social security coverage for all workers</w:t>
      </w:r>
    </w:p>
    <w:p w14:paraId="757DBF71" w14:textId="77777777" w:rsidR="009135BE" w:rsidRPr="001763F2" w:rsidRDefault="009135BE" w:rsidP="009135BE">
      <w:r w:rsidRPr="001763F2">
        <w:t>Universal access to public distribution system to ensure food security for everyone</w:t>
      </w:r>
    </w:p>
    <w:p w14:paraId="74263687" w14:textId="77777777" w:rsidR="009135BE" w:rsidRPr="001763F2" w:rsidRDefault="009135BE" w:rsidP="009135BE">
      <w:r w:rsidRPr="001763F2">
        <w:t>Kemal Özkan, IndustriALL assistant general secretary, says:</w:t>
      </w:r>
    </w:p>
    <w:p w14:paraId="7906C935" w14:textId="77777777" w:rsidR="009135BE" w:rsidRPr="00187641" w:rsidRDefault="009135BE" w:rsidP="009135BE">
      <w:pPr>
        <w:rPr>
          <w:rStyle w:val="StyleUnderline"/>
        </w:rPr>
      </w:pPr>
      <w:r w:rsidRPr="00187641">
        <w:rPr>
          <w:rStyle w:val="StyleUnderline"/>
        </w:rPr>
        <w:t xml:space="preserve">“We are </w:t>
      </w:r>
      <w:r w:rsidRPr="00A47AC1">
        <w:rPr>
          <w:rStyle w:val="StyleUnderline"/>
          <w:highlight w:val="green"/>
        </w:rPr>
        <w:t>dismayed over the lack of respect for the democratic process.</w:t>
      </w:r>
      <w:r w:rsidRPr="00187641">
        <w:rPr>
          <w:rStyle w:val="StyleUnderline"/>
        </w:rPr>
        <w:t xml:space="preserve"> India’s government need to engage in genuine dialogue with union representatives and ensure that labour laws incorporate internationally recognised human rights and fundamental principles, and rights at work. IndustriALL and the global union federations are looking to intensify global solidarity actions to support the Indian union movement in its struggle to save democracy and defend their members’ rights.”</w:t>
      </w:r>
    </w:p>
    <w:p w14:paraId="1461F350" w14:textId="77777777" w:rsidR="009135BE" w:rsidRDefault="009135BE" w:rsidP="009135BE">
      <w:r w:rsidRPr="001763F2">
        <w:t>The central trade unions INTUC, AITUC, HMS, CITU, AIUTUC, TUCC, SEWA, AICCTU, LPF, UTUC and several independent federations participated in the protest.</w:t>
      </w:r>
    </w:p>
    <w:p w14:paraId="0CBFFDB0" w14:textId="77777777" w:rsidR="009135BE" w:rsidRDefault="009135BE" w:rsidP="009135BE">
      <w:pPr>
        <w:pStyle w:val="Heading4"/>
      </w:pPr>
      <w:r>
        <w:t>Internet lockdowns in the face of farmers protests are eroding democratic principles.  The Supreme Court has been wary of checking executive overreach.  That has global repercussions.</w:t>
      </w:r>
    </w:p>
    <w:p w14:paraId="3C73F033" w14:textId="77777777" w:rsidR="009135BE" w:rsidRPr="001763F2" w:rsidRDefault="009135BE" w:rsidP="009135BE">
      <w:r w:rsidRPr="00131546">
        <w:t xml:space="preserve">Jonah </w:t>
      </w:r>
      <w:r w:rsidRPr="00131546">
        <w:rPr>
          <w:rStyle w:val="Style13ptBold"/>
        </w:rPr>
        <w:t>Blank</w:t>
      </w:r>
      <w:r w:rsidRPr="00131546">
        <w:t xml:space="preserve"> | </w:t>
      </w:r>
      <w:r w:rsidRPr="00131546">
        <w:rPr>
          <w:rStyle w:val="Style13ptBold"/>
        </w:rPr>
        <w:t>6-9</w:t>
      </w:r>
      <w:r>
        <w:t xml:space="preserve"> </w:t>
      </w:r>
      <w:r w:rsidRPr="00131546">
        <w:t>June 9, 2021 | India’s Democracy Is the World’s Problem</w:t>
      </w:r>
      <w:r>
        <w:t xml:space="preserve"> | </w:t>
      </w:r>
      <w:r w:rsidRPr="00131546">
        <w:t xml:space="preserve">Jonah Blank is the author of </w:t>
      </w:r>
      <w:hyperlink r:id="rId107" w:history="1">
        <w:r w:rsidRPr="00131546">
          <w:rPr>
            <w:rStyle w:val="FollowedHyperlink"/>
          </w:rPr>
          <w:t>Arrow of the Blue-Skinned God</w:t>
        </w:r>
      </w:hyperlink>
      <w:r w:rsidRPr="00131546">
        <w:t xml:space="preserve"> and </w:t>
      </w:r>
      <w:hyperlink r:id="rId108" w:history="1">
        <w:r w:rsidRPr="00131546">
          <w:rPr>
            <w:rStyle w:val="FollowedHyperlink"/>
          </w:rPr>
          <w:t>Mullahs on the Mainframe</w:t>
        </w:r>
      </w:hyperlink>
      <w:hyperlink r:id="rId109" w:history="1">
        <w:r w:rsidRPr="00131546">
          <w:rPr>
            <w:rStyle w:val="FollowedHyperlink"/>
          </w:rPr>
          <w:t>.</w:t>
        </w:r>
      </w:hyperlink>
      <w:r>
        <w:t xml:space="preserve"> | </w:t>
      </w:r>
      <w:r w:rsidRPr="001763F2">
        <w:t>https://www.theatlantic.com/international/archive/2021/06/g7-india-narendra-modi-democracy/619144/</w:t>
      </w:r>
    </w:p>
    <w:p w14:paraId="46D2B542" w14:textId="77777777" w:rsidR="009135BE" w:rsidRPr="00131546" w:rsidRDefault="009135BE" w:rsidP="009135BE">
      <w:pPr>
        <w:rPr>
          <w:rStyle w:val="StyleUnderline"/>
        </w:rPr>
      </w:pPr>
      <w:r w:rsidRPr="001763F2">
        <w:t xml:space="preserve">When the G7 group of rich democracies assembles this weekend in southwest England, it will discuss issues including COVID-19, taxes, and climate change. </w:t>
      </w:r>
      <w:r w:rsidRPr="00131546">
        <w:rPr>
          <w:rStyle w:val="StyleUnderline"/>
        </w:rPr>
        <w:t xml:space="preserve">One item overhanging the formal agenda, however, will be the global deterioration of democracy itself, and the nation on which this question may hinge won’t be any of the hosts, but a guest invited to this year’s confab: </w:t>
      </w:r>
      <w:r w:rsidRPr="00A47AC1">
        <w:rPr>
          <w:rStyle w:val="StyleUnderline"/>
          <w:highlight w:val="green"/>
        </w:rPr>
        <w:t>India. Democracy’s fate</w:t>
      </w:r>
      <w:r w:rsidRPr="00131546">
        <w:rPr>
          <w:rStyle w:val="StyleUnderline"/>
        </w:rPr>
        <w:t xml:space="preserve"> there </w:t>
      </w:r>
      <w:r w:rsidRPr="00F848FC">
        <w:rPr>
          <w:rStyle w:val="StyleUnderline"/>
          <w:highlight w:val="green"/>
        </w:rPr>
        <w:t>may determine its fate throughout the world.</w:t>
      </w:r>
      <w:r w:rsidRPr="00131546">
        <w:rPr>
          <w:rStyle w:val="StyleUnderline"/>
        </w:rPr>
        <w:t xml:space="preserve"> At the moment, the </w:t>
      </w:r>
      <w:r w:rsidRPr="00A47AC1">
        <w:rPr>
          <w:rStyle w:val="StyleUnderline"/>
          <w:highlight w:val="green"/>
        </w:rPr>
        <w:t>signs aren’t looking good</w:t>
      </w:r>
      <w:r w:rsidRPr="00131546">
        <w:rPr>
          <w:rStyle w:val="StyleUnderline"/>
        </w:rPr>
        <w:t>—and that should be a flashing-red warning beacon for the rest of us.</w:t>
      </w:r>
    </w:p>
    <w:p w14:paraId="1C8091ED" w14:textId="77777777" w:rsidR="009135BE" w:rsidRPr="00131546" w:rsidRDefault="009135BE" w:rsidP="009135BE">
      <w:pPr>
        <w:rPr>
          <w:rStyle w:val="StyleUnderline"/>
        </w:rPr>
      </w:pPr>
      <w:r w:rsidRPr="00131546">
        <w:rPr>
          <w:rStyle w:val="StyleUnderline"/>
        </w:rPr>
        <w:t xml:space="preserve">Why is India the hinge point? The most obvious answer is the optics: When propagandists in Beijing </w:t>
      </w:r>
      <w:hyperlink r:id="rId110" w:history="1">
        <w:r w:rsidRPr="00131546">
          <w:rPr>
            <w:rStyle w:val="StyleUnderline"/>
          </w:rPr>
          <w:t>describe democracy as a Western ideal</w:t>
        </w:r>
      </w:hyperlink>
      <w:r w:rsidRPr="00131546">
        <w:rPr>
          <w:rStyle w:val="StyleUnderline"/>
        </w:rPr>
        <w:t xml:space="preserve"> unsuited to non-Western peoples, having a standard-bearer from the formerly colonized rather than the former colonizers is vital. But India’s importance goes far beyond narrative.</w:t>
      </w:r>
    </w:p>
    <w:p w14:paraId="0B6AE8A0" w14:textId="77777777" w:rsidR="009135BE" w:rsidRPr="001763F2" w:rsidRDefault="009135BE" w:rsidP="009135BE">
      <w:r w:rsidRPr="001763F2">
        <w:t xml:space="preserve">The world’s most successful democracies are mostly small, wealthy, and homogenous. Any list you might consult will highlight nations such as Denmark, the Netherlands, and Norway. The Economist Intelligence Unit gives </w:t>
      </w:r>
      <w:hyperlink r:id="rId111" w:history="1">
        <w:r w:rsidRPr="001763F2">
          <w:rPr>
            <w:rStyle w:val="FollowedHyperlink"/>
          </w:rPr>
          <w:t>all of the top 10 spots</w:t>
        </w:r>
      </w:hyperlink>
      <w:r w:rsidRPr="001763F2">
        <w:t xml:space="preserve"> in its annual Democracy Index to rich Western nations—most of which have populations smaller than that of Maryland. But these nations look nothing like the places where the mass of humanity lives.</w:t>
      </w:r>
    </w:p>
    <w:p w14:paraId="1F6AE618" w14:textId="77777777" w:rsidR="009135BE" w:rsidRPr="001763F2" w:rsidRDefault="009135BE" w:rsidP="009135BE">
      <w:r w:rsidRPr="001763F2">
        <w:t xml:space="preserve">Of the world’s 10 most populous nations, only the United States and India are long-established democracies. Two (China and Russia) are undisguised autocracies, and the other six can be charitably described as “democracies in progress.” That a political system works for Iceland—which has 341,000 residents, almost all of them </w:t>
      </w:r>
      <w:hyperlink r:id="rId112" w:history="1">
        <w:r w:rsidRPr="001763F2">
          <w:rPr>
            <w:rStyle w:val="FollowedHyperlink"/>
          </w:rPr>
          <w:t>practically relatives</w:t>
        </w:r>
      </w:hyperlink>
      <w:r w:rsidRPr="001763F2">
        <w:t xml:space="preserve">—means little to Brazil, Indonesia, or Nigeria. </w:t>
      </w:r>
      <w:r w:rsidRPr="00131546">
        <w:rPr>
          <w:rStyle w:val="StyleUnderline"/>
        </w:rPr>
        <w:t>A real proof of concept can be found only in a nation that is big, low-income, and abundantly diverse—in ethnicity, language, religion, and every other way a society can be divided.</w:t>
      </w:r>
    </w:p>
    <w:p w14:paraId="6309E163" w14:textId="77777777" w:rsidR="009135BE" w:rsidRPr="001763F2" w:rsidRDefault="009135BE" w:rsidP="009135BE">
      <w:r w:rsidRPr="001763F2">
        <w:t>That’s India. If democracy can make it there, it can make it anywhere.</w:t>
      </w:r>
    </w:p>
    <w:p w14:paraId="0D18756D" w14:textId="77777777" w:rsidR="009135BE" w:rsidRPr="001763F2" w:rsidRDefault="00CB271D" w:rsidP="009135BE">
      <w:hyperlink r:id="rId113" w:history="1">
        <w:r w:rsidR="009135BE" w:rsidRPr="001763F2">
          <w:rPr>
            <w:rStyle w:val="FollowedHyperlink"/>
          </w:rPr>
          <w:t>Read: India just put democracy at risk across South Asia</w:t>
        </w:r>
      </w:hyperlink>
    </w:p>
    <w:p w14:paraId="7E5D7DA2" w14:textId="77777777" w:rsidR="009135BE" w:rsidRPr="001763F2" w:rsidRDefault="009135BE" w:rsidP="009135BE">
      <w:r w:rsidRPr="001763F2">
        <w:t xml:space="preserve">Until recently, democracy clearly could make it there. Upon gaining independence in 1947, India established a parliamentary system and enacted </w:t>
      </w:r>
      <w:hyperlink r:id="rId114" w:history="1">
        <w:r w:rsidRPr="001763F2">
          <w:rPr>
            <w:rStyle w:val="FollowedHyperlink"/>
          </w:rPr>
          <w:t>a liberal, far-reaching constitution</w:t>
        </w:r>
      </w:hyperlink>
      <w:r w:rsidRPr="001763F2">
        <w:t xml:space="preserve">. Its sole deviation from the democratic path was a period of </w:t>
      </w:r>
      <w:hyperlink r:id="rId115" w:history="1">
        <w:r w:rsidRPr="001763F2">
          <w:rPr>
            <w:rStyle w:val="FollowedHyperlink"/>
          </w:rPr>
          <w:t>“Emergency”</w:t>
        </w:r>
      </w:hyperlink>
      <w:r w:rsidRPr="001763F2">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rule of law has done better in India than in most other nations.</w:t>
      </w:r>
    </w:p>
    <w:p w14:paraId="63A9A20A" w14:textId="77777777" w:rsidR="009135BE" w:rsidRPr="00131546" w:rsidRDefault="009135BE" w:rsidP="009135BE">
      <w:pPr>
        <w:rPr>
          <w:rStyle w:val="StyleUnderline"/>
        </w:rPr>
      </w:pPr>
      <w:r w:rsidRPr="00131546">
        <w:rPr>
          <w:rStyle w:val="StyleUnderline"/>
        </w:rPr>
        <w:t xml:space="preserve">But India’s democracy has seen worrisome erosion. On </w:t>
      </w:r>
      <w:hyperlink r:id="rId116" w:history="1">
        <w:r w:rsidRPr="00131546">
          <w:rPr>
            <w:rStyle w:val="StyleUnderline"/>
          </w:rPr>
          <w:t>The Economist</w:t>
        </w:r>
      </w:hyperlink>
      <w:hyperlink r:id="rId117" w:history="1">
        <w:r w:rsidRPr="00131546">
          <w:rPr>
            <w:rStyle w:val="StyleUnderline"/>
          </w:rPr>
          <w:t>’s list</w:t>
        </w:r>
      </w:hyperlink>
      <w:r w:rsidRPr="00131546">
        <w:rPr>
          <w:rStyle w:val="StyleUnderline"/>
        </w:rPr>
        <w:t>, the country has slid from No. 35 in 2006 to No. 53 today. And the ways in which democracy is being undermined there provide a wake-up call to those watching from afar—including in the United States.</w:t>
      </w:r>
    </w:p>
    <w:p w14:paraId="7DBA52F0" w14:textId="77777777" w:rsidR="009135BE" w:rsidRPr="001763F2" w:rsidRDefault="009135BE" w:rsidP="009135BE">
      <w:r w:rsidRPr="001763F2">
        <w:t xml:space="preserve">At the root of the backsliding, in India as elsewhere, is a rejection of the core democratic principle that all citizens are equal. India’s governing Bharatiya Janata Party (BJP) champions Hindutva, an ideology that privileges the Hindu majority over religious minorities. First articulated </w:t>
      </w:r>
      <w:hyperlink r:id="rId118" w:history="1">
        <w:r w:rsidRPr="001763F2">
          <w:rPr>
            <w:rStyle w:val="FollowedHyperlink"/>
          </w:rPr>
          <w:t>a century ago</w:t>
        </w:r>
      </w:hyperlink>
      <w:r w:rsidRPr="001763F2">
        <w:t xml:space="preserve">, Hindutva has grown from a fringe movement into the focus of national politics. Its immediate target has been the country’s Muslims, who represent </w:t>
      </w:r>
      <w:hyperlink r:id="rId119" w:history="1">
        <w:r w:rsidRPr="001763F2">
          <w:rPr>
            <w:rStyle w:val="FollowedHyperlink"/>
          </w:rPr>
          <w:t>14 percent</w:t>
        </w:r>
      </w:hyperlink>
      <w:r w:rsidRPr="001763F2">
        <w:t xml:space="preserve"> of the population. If India transforms itself from a secular democracy (as is mandated by its constitution) into an avowedly Hindu nation, 276 million non-Hindus will become second-class citizens.</w:t>
      </w:r>
    </w:p>
    <w:p w14:paraId="700CC44F" w14:textId="77777777" w:rsidR="009135BE" w:rsidRPr="001763F2" w:rsidRDefault="009135BE" w:rsidP="009135BE">
      <w:r w:rsidRPr="001763F2">
        <w:t>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w:t>
      </w:r>
    </w:p>
    <w:p w14:paraId="34D4061B" w14:textId="77777777" w:rsidR="009135BE" w:rsidRPr="00131546" w:rsidRDefault="009135BE" w:rsidP="009135BE">
      <w:pPr>
        <w:rPr>
          <w:rStyle w:val="StyleUnderline"/>
        </w:rPr>
      </w:pPr>
      <w:r w:rsidRPr="00131546">
        <w:rPr>
          <w:rStyle w:val="StyleUnderline"/>
        </w:rPr>
        <w:t>The first illiberal thrust was launched not against the hardware of democracy (the electoral system) but the software that enables it to operate—that is, an apolitical judiciary, a free press, and other elements of civil society.</w:t>
      </w:r>
    </w:p>
    <w:p w14:paraId="44FB19F1" w14:textId="77777777" w:rsidR="009135BE" w:rsidRPr="009135BE" w:rsidRDefault="009135BE" w:rsidP="009135BE">
      <w:r w:rsidRPr="001763F2">
        <w:t xml:space="preserve">India’s judicial system has bent to the wishes of politicians since 2014. In the early years of Modi’s premiership, Uttar Pradesh, India’s biggest state, whose population is larger than all but four of the world’s nations, saw </w:t>
      </w:r>
      <w:hyperlink r:id="rId120" w:history="1">
        <w:r w:rsidRPr="001763F2">
          <w:rPr>
            <w:rStyle w:val="FollowedHyperlink"/>
          </w:rPr>
          <w:t>dozens of murderous attacks</w:t>
        </w:r>
      </w:hyperlink>
      <w:r w:rsidRPr="001763F2">
        <w:t xml:space="preserve"> on Muslims by Hindu mobs, who accused their victims (in almost all cases falsely) of cow slaughter. The BJP sided with the killers: When the party won state elections in 2017, it appointed as chief minister a firebrand Hindu cleric who had </w:t>
      </w:r>
      <w:hyperlink r:id="rId121" w:history="1">
        <w:r w:rsidRPr="001763F2">
          <w:rPr>
            <w:rStyle w:val="FollowedHyperlink"/>
          </w:rPr>
          <w:t>promoted</w:t>
        </w:r>
      </w:hyperlink>
      <w:r w:rsidRPr="001763F2">
        <w:t xml:space="preserve"> this vigilante action. </w:t>
      </w:r>
      <w:r w:rsidRPr="00131546">
        <w:rPr>
          <w:rStyle w:val="StyleUnderline"/>
        </w:rPr>
        <w:t xml:space="preserve">Since then, </w:t>
      </w:r>
      <w:r w:rsidRPr="002B5BDA">
        <w:rPr>
          <w:rStyle w:val="StyleUnderline"/>
          <w:highlight w:val="green"/>
        </w:rPr>
        <w:t>the state’s judicial system has declined to punish most of the offenders</w:t>
      </w:r>
      <w:r w:rsidRPr="009135BE">
        <w:rPr>
          <w:rStyle w:val="StyleUnderline"/>
        </w:rPr>
        <w:t xml:space="preserve">—and the nation’s Supreme Court has </w:t>
      </w:r>
      <w:hyperlink r:id="rId122" w:history="1">
        <w:r w:rsidRPr="009135BE">
          <w:rPr>
            <w:rStyle w:val="StyleUnderline"/>
          </w:rPr>
          <w:t xml:space="preserve">contented itself </w:t>
        </w:r>
      </w:hyperlink>
      <w:hyperlink r:id="rId123" w:history="1">
        <w:r w:rsidRPr="009135BE">
          <w:rPr>
            <w:rStyle w:val="StyleUnderline"/>
          </w:rPr>
          <w:t xml:space="preserve">with issuing only </w:t>
        </w:r>
      </w:hyperlink>
      <w:hyperlink r:id="rId124" w:history="1">
        <w:r w:rsidRPr="009135BE">
          <w:rPr>
            <w:rStyle w:val="StyleUnderline"/>
          </w:rPr>
          <w:t>tsk</w:t>
        </w:r>
      </w:hyperlink>
      <w:hyperlink r:id="rId125" w:history="1">
        <w:r w:rsidRPr="009135BE">
          <w:rPr>
            <w:rStyle w:val="StyleUnderline"/>
          </w:rPr>
          <w:t>-</w:t>
        </w:r>
      </w:hyperlink>
      <w:hyperlink r:id="rId126" w:history="1">
        <w:r w:rsidRPr="009135BE">
          <w:rPr>
            <w:rStyle w:val="StyleUnderline"/>
          </w:rPr>
          <w:t>tsk</w:t>
        </w:r>
      </w:hyperlink>
      <w:hyperlink r:id="rId127" w:history="1">
        <w:r w:rsidRPr="009135BE">
          <w:rPr>
            <w:rStyle w:val="StyleUnderline"/>
          </w:rPr>
          <w:t>s</w:t>
        </w:r>
      </w:hyperlink>
      <w:r w:rsidRPr="009135BE">
        <w:rPr>
          <w:rStyle w:val="StyleUnderline"/>
        </w:rPr>
        <w:t>.</w:t>
      </w:r>
    </w:p>
    <w:p w14:paraId="701F0E1C" w14:textId="77777777" w:rsidR="009135BE" w:rsidRPr="00131546" w:rsidRDefault="009135BE" w:rsidP="009135BE">
      <w:pPr>
        <w:rPr>
          <w:rStyle w:val="StyleUnderline"/>
        </w:rPr>
      </w:pPr>
      <w:r w:rsidRPr="009135BE">
        <w:t xml:space="preserve">Likewise, attacks on India’s press have grown brazen. Of the past decade’s 405 cases filed against journalists under a colonial-era sedition law, </w:t>
      </w:r>
      <w:hyperlink r:id="rId128" w:history="1">
        <w:r w:rsidRPr="009135BE">
          <w:rPr>
            <w:rStyle w:val="FollowedHyperlink"/>
          </w:rPr>
          <w:t>all but a few have been registered since Modi took office</w:t>
        </w:r>
      </w:hyperlink>
      <w:r w:rsidRPr="009135BE">
        <w:t xml:space="preserve">. The Caravan, an outlet known for its dogged investigation of the BJP, has been </w:t>
      </w:r>
      <w:hyperlink r:id="rId129" w:history="1">
        <w:r w:rsidRPr="009135BE">
          <w:rPr>
            <w:rStyle w:val="FollowedHyperlink"/>
          </w:rPr>
          <w:t>singled out for special harassment</w:t>
        </w:r>
      </w:hyperlink>
      <w:r w:rsidRPr="009135BE">
        <w:rPr>
          <w:rStyle w:val="StyleUnderline"/>
        </w:rPr>
        <w:t xml:space="preserve">. Less than a month ago, Twitter, Facebook, and Instagram acceded to </w:t>
      </w:r>
      <w:hyperlink r:id="rId130" w:history="1">
        <w:r w:rsidRPr="009135BE">
          <w:rPr>
            <w:rStyle w:val="StyleUnderline"/>
          </w:rPr>
          <w:t>government demands</w:t>
        </w:r>
      </w:hyperlink>
      <w:r w:rsidRPr="009135BE">
        <w:rPr>
          <w:rStyle w:val="StyleUnderline"/>
        </w:rPr>
        <w:t xml:space="preserve"> to block some journalists’ posts</w:t>
      </w:r>
      <w:r w:rsidRPr="002B5BDA">
        <w:rPr>
          <w:rStyle w:val="StyleUnderline"/>
          <w:highlight w:val="green"/>
        </w:rPr>
        <w:t xml:space="preserve">. </w:t>
      </w:r>
      <w:r w:rsidRPr="00F848FC">
        <w:rPr>
          <w:rStyle w:val="StyleUnderline"/>
        </w:rPr>
        <w:t xml:space="preserve">The bans are under review by the platforms, but they have achieved their purpose. Many feisty Indian </w:t>
      </w:r>
      <w:r w:rsidRPr="00F848FC">
        <w:rPr>
          <w:rStyle w:val="StyleUnderline"/>
          <w:highlight w:val="green"/>
        </w:rPr>
        <w:t>journalists now choose their words carefully.</w:t>
      </w:r>
    </w:p>
    <w:p w14:paraId="726D4706" w14:textId="77777777" w:rsidR="009135BE" w:rsidRPr="001763F2" w:rsidRDefault="00CB271D" w:rsidP="009135BE">
      <w:hyperlink r:id="rId131" w:history="1">
        <w:r w:rsidR="009135BE" w:rsidRPr="001763F2">
          <w:rPr>
            <w:rStyle w:val="FollowedHyperlink"/>
          </w:rPr>
          <w:t>Read: How Hinduism became a political weapon in India</w:t>
        </w:r>
      </w:hyperlink>
    </w:p>
    <w:p w14:paraId="654A9EF3" w14:textId="77777777" w:rsidR="009135BE" w:rsidRPr="001763F2" w:rsidRDefault="009135BE" w:rsidP="009135BE">
      <w:r w:rsidRPr="001763F2">
        <w:t>Weakening these civil-society foundations enabled the next stage of Modi’s program: the use of democracy’s mechanisms to undermine democracy’s core.</w:t>
      </w:r>
    </w:p>
    <w:p w14:paraId="7AC0AE29" w14:textId="77777777" w:rsidR="009135BE" w:rsidRPr="001763F2" w:rsidRDefault="009135BE" w:rsidP="009135BE">
      <w:r w:rsidRPr="001763F2">
        <w:t xml:space="preserve">In 2019, Modi returned to office with an absolute parliamentary </w:t>
      </w:r>
      <w:hyperlink r:id="rId132" w:history="1">
        <w:r w:rsidRPr="001763F2">
          <w:rPr>
            <w:rStyle w:val="FollowedHyperlink"/>
          </w:rPr>
          <w:t>majority</w:t>
        </w:r>
      </w:hyperlink>
      <w:r w:rsidRPr="001763F2">
        <w:t xml:space="preserve">. Shortly after, he abrogated the </w:t>
      </w:r>
      <w:hyperlink r:id="rId133" w:history="1">
        <w:r w:rsidRPr="001763F2">
          <w:rPr>
            <w:rStyle w:val="FollowedHyperlink"/>
          </w:rPr>
          <w:t>special status</w:t>
        </w:r>
      </w:hyperlink>
      <w:r w:rsidRPr="001763F2">
        <w:t xml:space="preserve"> written into the constitution for Jammu and Kashmir (India’s sole Muslim-majority state). Protests in Kashmir were met with a months-long clampdown. Modi followed up with actions that </w:t>
      </w:r>
      <w:hyperlink r:id="rId134" w:history="1">
        <w:r w:rsidRPr="001763F2">
          <w:rPr>
            <w:rStyle w:val="FollowedHyperlink"/>
          </w:rPr>
          <w:t>officially</w:t>
        </w:r>
      </w:hyperlink>
      <w:r w:rsidRPr="001763F2">
        <w:t xml:space="preserve"> and </w:t>
      </w:r>
      <w:hyperlink r:id="rId135" w:history="1">
        <w:r w:rsidRPr="001763F2">
          <w:rPr>
            <w:rStyle w:val="FollowedHyperlink"/>
          </w:rPr>
          <w:t>unofficially</w:t>
        </w:r>
      </w:hyperlink>
      <w:r w:rsidRPr="001763F2">
        <w:t xml:space="preserve"> advantaged Hindus over Muslims nationwide. Demonstrations against these moves peaked in December 2019, and were extinguished only by a COVID-19 lockdown three months later.</w:t>
      </w:r>
    </w:p>
    <w:p w14:paraId="4CE64B96" w14:textId="77777777" w:rsidR="009135BE" w:rsidRPr="00131546" w:rsidRDefault="009135BE" w:rsidP="009135BE">
      <w:pPr>
        <w:rPr>
          <w:rStyle w:val="StyleUnderline"/>
        </w:rPr>
      </w:pPr>
      <w:r w:rsidRPr="001763F2">
        <w:t xml:space="preserve">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136" w:history="1">
        <w:r w:rsidRPr="001763F2">
          <w:rPr>
            <w:rStyle w:val="FollowedHyperlink"/>
          </w:rPr>
          <w:t>2019</w:t>
        </w:r>
      </w:hyperlink>
      <w:r w:rsidRPr="001763F2">
        <w:t xml:space="preserve">, 37.4 percent of the vote (the BJP’s highest </w:t>
      </w:r>
      <w:r w:rsidRPr="00131546">
        <w:rPr>
          <w:rStyle w:val="StyleUnderline"/>
        </w:rPr>
        <w:t>total ever) translated into 55.8 percent of the seats in Parliament.</w:t>
      </w:r>
    </w:p>
    <w:p w14:paraId="39EE9A86" w14:textId="77777777" w:rsidR="009135BE" w:rsidRPr="00131546" w:rsidRDefault="009135BE" w:rsidP="009135BE">
      <w:pPr>
        <w:rPr>
          <w:rStyle w:val="StyleUnderline"/>
        </w:rPr>
      </w:pPr>
      <w:r w:rsidRPr="00131546">
        <w:rPr>
          <w:rStyle w:val="StyleUnderline"/>
        </w:rPr>
        <w:t xml:space="preserve">Gyan Prakash, a scholar of the Emergency, sees the greatest threat to democracy in this “shadow legality”: the use of lawfare to subvert the foundation of constitutional government. And he sees </w:t>
      </w:r>
      <w:r w:rsidRPr="002B5BDA">
        <w:rPr>
          <w:rStyle w:val="StyleUnderline"/>
          <w:highlight w:val="green"/>
        </w:rPr>
        <w:t>India’s</w:t>
      </w:r>
      <w:r w:rsidRPr="00131546">
        <w:rPr>
          <w:rStyle w:val="StyleUnderline"/>
        </w:rPr>
        <w:t xml:space="preserve"> example as having global implications. “Modi </w:t>
      </w:r>
      <w:r w:rsidRPr="002B5BDA">
        <w:rPr>
          <w:rStyle w:val="StyleUnderline"/>
          <w:highlight w:val="green"/>
        </w:rPr>
        <w:t>is part of a much larger phenomenon</w:t>
      </w:r>
      <w:r w:rsidRPr="00131546">
        <w:rPr>
          <w:rStyle w:val="StyleUnderline"/>
        </w:rPr>
        <w:t xml:space="preserve">,” he told me. “This is </w:t>
      </w:r>
      <w:r w:rsidRPr="002B5BDA">
        <w:rPr>
          <w:rStyle w:val="StyleUnderline"/>
          <w:highlight w:val="green"/>
        </w:rPr>
        <w:t>a project to mobilize all state institutions, and change India’s democratic and plural politics and culture</w:t>
      </w:r>
      <w:r w:rsidRPr="00131546">
        <w:rPr>
          <w:rStyle w:val="StyleUnderline"/>
        </w:rPr>
        <w:t>.”</w:t>
      </w:r>
    </w:p>
    <w:p w14:paraId="11AAE923" w14:textId="77777777" w:rsidR="009135BE" w:rsidRPr="001763F2" w:rsidRDefault="009135BE" w:rsidP="009135BE">
      <w:r w:rsidRPr="001763F2">
        <w:t xml:space="preserve">Do constitutional questions matter to a farmer scraping by on </w:t>
      </w:r>
      <w:hyperlink r:id="rId137" w:history="1">
        <w:r w:rsidRPr="001763F2">
          <w:rPr>
            <w:rStyle w:val="FollowedHyperlink"/>
          </w:rPr>
          <w:t>$4 a day</w:t>
        </w:r>
      </w:hyperlink>
      <w:r w:rsidRPr="001763F2">
        <w:t xml:space="preserve"> (the national average)? They should. As the Nobel laureate Amartya Sen once noted, “</w:t>
      </w:r>
      <w:hyperlink r:id="rId138" w:history="1">
        <w:r w:rsidRPr="001763F2">
          <w:rPr>
            <w:rStyle w:val="FollowedHyperlink"/>
          </w:rPr>
          <w:t xml:space="preserve">No </w:t>
        </w:r>
      </w:hyperlink>
      <w:hyperlink r:id="rId139" w:history="1">
        <w:r w:rsidRPr="001763F2">
          <w:rPr>
            <w:rStyle w:val="FollowedHyperlink"/>
          </w:rPr>
          <w:t>famine has ever</w:t>
        </w:r>
      </w:hyperlink>
      <w:hyperlink r:id="rId140" w:history="1">
        <w:r w:rsidRPr="001763F2">
          <w:rPr>
            <w:rStyle w:val="FollowedHyperlink"/>
          </w:rPr>
          <w:t xml:space="preserve"> taken place in the history of the world in a functioning </w:t>
        </w:r>
      </w:hyperlink>
      <w:hyperlink r:id="rId141" w:history="1">
        <w:r w:rsidRPr="001763F2">
          <w:rPr>
            <w:rStyle w:val="FollowedHyperlink"/>
          </w:rPr>
          <w:t>democracy</w:t>
        </w:r>
      </w:hyperlink>
      <w:r w:rsidRPr="001763F2">
        <w:t xml:space="preserve">.” India is now facing its most serious natural disaster since independence, in the coronavirus pandemic. Even by </w:t>
      </w:r>
      <w:hyperlink r:id="rId142" w:history="1">
        <w:r w:rsidRPr="001763F2">
          <w:rPr>
            <w:rStyle w:val="FollowedHyperlink"/>
          </w:rPr>
          <w:t>official figures</w:t>
        </w:r>
      </w:hyperlink>
      <w:r w:rsidRPr="001763F2">
        <w:t xml:space="preserve"> (which significantly undercount the victims), India is the world’s coronavirus epicenter: 29 million sickened, more than 350,000 dead, and no end in sight. A great many of these cases were preventable. Modi’s response to the pandemic has swung from </w:t>
      </w:r>
      <w:hyperlink r:id="rId143" w:history="1">
        <w:r w:rsidRPr="001763F2">
          <w:rPr>
            <w:rStyle w:val="FollowedHyperlink"/>
          </w:rPr>
          <w:t>oppressive lockdown</w:t>
        </w:r>
      </w:hyperlink>
      <w:r w:rsidRPr="001763F2">
        <w:t xml:space="preserve"> to </w:t>
      </w:r>
      <w:hyperlink r:id="rId144" w:history="1">
        <w:r w:rsidRPr="001763F2">
          <w:rPr>
            <w:rStyle w:val="FollowedHyperlink"/>
          </w:rPr>
          <w:t>maskless political rallies</w:t>
        </w:r>
      </w:hyperlink>
      <w:r w:rsidRPr="001763F2">
        <w:t xml:space="preserve"> and the encouragement of a </w:t>
      </w:r>
      <w:hyperlink r:id="rId145" w:history="1">
        <w:r w:rsidRPr="001763F2">
          <w:rPr>
            <w:rStyle w:val="FollowedHyperlink"/>
          </w:rPr>
          <w:t>super-spreader Hindu pilgrimage</w:t>
        </w:r>
      </w:hyperlink>
      <w:r w:rsidRPr="001763F2">
        <w:t xml:space="preserve"> with 9 million attendees. A political system in which the government could be held accountable might have yielded a different outcome.</w:t>
      </w:r>
    </w:p>
    <w:p w14:paraId="64BEB11D" w14:textId="77777777" w:rsidR="009135BE" w:rsidRPr="001763F2" w:rsidRDefault="009135BE" w:rsidP="009135BE">
      <w:r w:rsidRPr="001763F2">
        <w:t xml:space="preserve">All of this may sound familiar to American ears. President Donald Trump labeled the press the </w:t>
      </w:r>
      <w:hyperlink r:id="rId146" w:history="1">
        <w:r w:rsidRPr="001763F2">
          <w:rPr>
            <w:rStyle w:val="FollowedHyperlink"/>
          </w:rPr>
          <w:t>“enemy of the people”</w:t>
        </w:r>
      </w:hyperlink>
      <w:r w:rsidRPr="001763F2">
        <w:t xml:space="preserve"> and attempted to intimidate sitting judges. A critical mass of the Republican Party is at least as motivated by </w:t>
      </w:r>
      <w:hyperlink r:id="rId147" w:history="1">
        <w:r w:rsidRPr="001763F2">
          <w:rPr>
            <w:rStyle w:val="FollowedHyperlink"/>
          </w:rPr>
          <w:t>white grievance</w:t>
        </w:r>
      </w:hyperlink>
      <w:r w:rsidRPr="001763F2">
        <w:t xml:space="preserve"> as the BJP base is by Hindutva. And laws recently </w:t>
      </w:r>
      <w:hyperlink r:id="rId148" w:history="1">
        <w:r w:rsidRPr="001763F2">
          <w:rPr>
            <w:rStyle w:val="FollowedHyperlink"/>
          </w:rPr>
          <w:t>passed in Georgia</w:t>
        </w:r>
      </w:hyperlink>
      <w:r w:rsidRPr="001763F2">
        <w:t xml:space="preserve"> and </w:t>
      </w:r>
      <w:hyperlink r:id="rId149" w:history="1">
        <w:r w:rsidRPr="001763F2">
          <w:rPr>
            <w:rStyle w:val="FollowedHyperlink"/>
          </w:rPr>
          <w:t>proposed elsewhere</w:t>
        </w:r>
      </w:hyperlink>
      <w:r w:rsidRPr="001763F2">
        <w:t xml:space="preserve"> would let partisan state officials rather than voters determine elections. This might be technically in accord with the Constitution, but would be at odds with—well, democracy.</w:t>
      </w:r>
    </w:p>
    <w:p w14:paraId="029D97BB" w14:textId="77777777" w:rsidR="009135BE" w:rsidRPr="001763F2" w:rsidRDefault="00CB271D" w:rsidP="009135BE">
      <w:hyperlink r:id="rId150" w:history="1">
        <w:r w:rsidR="009135BE" w:rsidRPr="001763F2">
          <w:rPr>
            <w:rStyle w:val="FollowedHyperlink"/>
          </w:rPr>
          <w:t>Read: A look inside the school professionalizing India’s nationalists</w:t>
        </w:r>
      </w:hyperlink>
    </w:p>
    <w:p w14:paraId="72D28D83" w14:textId="77777777" w:rsidR="009135BE" w:rsidRPr="001763F2" w:rsidRDefault="009135BE" w:rsidP="009135BE">
      <w:r w:rsidRPr="001763F2">
        <w:t xml:space="preserve">Perhaps the most dangerous threat of all is complacency. Whether doomscrolling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151" w:history="1">
        <w:r w:rsidRPr="001763F2">
          <w:rPr>
            <w:rStyle w:val="FollowedHyperlink"/>
          </w:rPr>
          <w:t>permitted to vote</w:t>
        </w:r>
      </w:hyperlink>
      <w:r w:rsidRPr="001763F2">
        <w:t xml:space="preserve"> until 1920. Black Americans in Jim Crow states (that is, most of them) had to wait nearly another half century. If measured by universal suffrage, how long has America </w:t>
      </w:r>
      <w:hyperlink r:id="rId152" w:history="1">
        <w:r w:rsidRPr="001763F2">
          <w:rPr>
            <w:rStyle w:val="FollowedHyperlink"/>
          </w:rPr>
          <w:t>been a true democracy</w:t>
        </w:r>
      </w:hyperlink>
      <w:r w:rsidRPr="001763F2">
        <w:t>? For less time than the Rolling Stones have been touring.</w:t>
      </w:r>
    </w:p>
    <w:p w14:paraId="128BDDB8" w14:textId="77777777" w:rsidR="009135BE" w:rsidRDefault="009135BE" w:rsidP="009135BE">
      <w:r w:rsidRPr="001763F2">
        <w:t>This is why Americans should be paying close attention to the politics of India. The U.S. is not Iceland; it’s huge, diverse, and tough to govern. Only one other country with comparable size and complexity has given democracy a sustained, multigenerational shot. If the system fails in India, it can certainly fail closer to home.</w:t>
      </w:r>
    </w:p>
    <w:p w14:paraId="1AC5A174" w14:textId="77777777" w:rsidR="009135BE" w:rsidRPr="001763F2" w:rsidRDefault="009135BE" w:rsidP="009135BE">
      <w:pPr>
        <w:pStyle w:val="Heading4"/>
        <w:rPr>
          <w:rFonts w:cstheme="majorHAnsi"/>
        </w:rPr>
      </w:pPr>
      <w:r w:rsidRPr="001763F2">
        <w:rPr>
          <w:rFonts w:cstheme="majorHAnsi"/>
        </w:rPr>
        <w:t xml:space="preserve">Judicial activism </w:t>
      </w:r>
      <w:r w:rsidRPr="001763F2">
        <w:rPr>
          <w:rFonts w:cstheme="majorHAnsi"/>
          <w:u w:val="single"/>
        </w:rPr>
        <w:t>collapses democracy</w:t>
      </w:r>
      <w:r w:rsidRPr="001763F2">
        <w:rPr>
          <w:rFonts w:cstheme="majorHAnsi"/>
        </w:rPr>
        <w:t>.</w:t>
      </w:r>
    </w:p>
    <w:p w14:paraId="2ACFAF2A" w14:textId="77777777" w:rsidR="009135BE" w:rsidRPr="001763F2" w:rsidRDefault="009135BE" w:rsidP="009135BE">
      <w:pPr>
        <w:rPr>
          <w:rFonts w:cstheme="majorHAnsi"/>
        </w:rPr>
      </w:pPr>
      <w:r w:rsidRPr="001763F2">
        <w:rPr>
          <w:rFonts w:cstheme="majorHAnsi"/>
        </w:rPr>
        <w:t xml:space="preserve">James </w:t>
      </w:r>
      <w:r w:rsidRPr="001763F2">
        <w:rPr>
          <w:rStyle w:val="Style13ptBold"/>
          <w:rFonts w:cstheme="majorHAnsi"/>
        </w:rPr>
        <w:t>Muffett 14</w:t>
      </w:r>
      <w:r w:rsidRPr="001763F2">
        <w:rPr>
          <w:rFonts w:cstheme="majorHAnsi"/>
        </w:rPr>
        <w:t xml:space="preserve">. Founder &amp; President of Student Statesmanship Institute and President of Citizens for Traditional Values. “The Danger Of Judicial Activism”. Michigan All Rise. 9-8-14. </w:t>
      </w:r>
      <w:hyperlink r:id="rId153" w:tgtFrame="_blank" w:history="1">
        <w:r w:rsidRPr="001763F2">
          <w:rPr>
            <w:rFonts w:cstheme="majorHAnsi"/>
          </w:rPr>
          <w:t>https://michiganallrise.org/resources/the-danger-of-judicial-activism/</w:t>
        </w:r>
      </w:hyperlink>
    </w:p>
    <w:p w14:paraId="7C7FB7CB" w14:textId="77777777" w:rsidR="009135BE" w:rsidRPr="001763F2" w:rsidRDefault="009135BE" w:rsidP="009135BE">
      <w:pPr>
        <w:rPr>
          <w:rFonts w:cstheme="majorHAnsi"/>
          <w:sz w:val="16"/>
        </w:rPr>
      </w:pPr>
      <w:r w:rsidRPr="001763F2">
        <w:rPr>
          <w:rFonts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1763F2">
        <w:rPr>
          <w:rFonts w:cstheme="majorHAnsi"/>
          <w:sz w:val="16"/>
        </w:rPr>
        <w:t xml:space="preserve"> The latter are referred to as, “activist judges.” </w:t>
      </w:r>
      <w:r w:rsidRPr="001763F2">
        <w:rPr>
          <w:rFonts w:cstheme="majorHAnsi"/>
          <w:highlight w:val="cyan"/>
          <w:u w:val="single"/>
        </w:rPr>
        <w:t xml:space="preserve">When judges insert </w:t>
      </w:r>
      <w:r w:rsidRPr="001763F2">
        <w:rPr>
          <w:rFonts w:cstheme="majorHAnsi"/>
          <w:u w:val="single"/>
        </w:rPr>
        <w:t xml:space="preserve">their own personal </w:t>
      </w:r>
      <w:r w:rsidRPr="001763F2">
        <w:rPr>
          <w:rFonts w:cstheme="majorHAnsi"/>
          <w:highlight w:val="cyan"/>
          <w:u w:val="single"/>
        </w:rPr>
        <w:t>bias</w:t>
      </w:r>
      <w:r w:rsidRPr="001763F2">
        <w:rPr>
          <w:rFonts w:cstheme="majorHAnsi"/>
          <w:u w:val="single"/>
        </w:rPr>
        <w:t xml:space="preserve">, </w:t>
      </w:r>
      <w:r w:rsidRPr="001763F2">
        <w:rPr>
          <w:rFonts w:cstheme="majorHAnsi"/>
          <w:highlight w:val="cyan"/>
          <w:u w:val="single"/>
        </w:rPr>
        <w:t xml:space="preserve">they usurp </w:t>
      </w:r>
      <w:r w:rsidRPr="001763F2">
        <w:rPr>
          <w:rFonts w:cstheme="majorHAnsi"/>
          <w:u w:val="single"/>
        </w:rPr>
        <w:t xml:space="preserve">the </w:t>
      </w:r>
      <w:r w:rsidRPr="001763F2">
        <w:rPr>
          <w:rFonts w:cstheme="majorHAnsi"/>
          <w:highlight w:val="cyan"/>
          <w:u w:val="single"/>
        </w:rPr>
        <w:t xml:space="preserve">role of the legislators whom </w:t>
      </w:r>
      <w:r w:rsidRPr="001763F2">
        <w:rPr>
          <w:rFonts w:cstheme="majorHAnsi"/>
          <w:u w:val="single"/>
        </w:rPr>
        <w:t xml:space="preserve">the </w:t>
      </w:r>
      <w:r w:rsidRPr="001763F2">
        <w:rPr>
          <w:rFonts w:cstheme="majorHAnsi"/>
          <w:highlight w:val="cyan"/>
          <w:u w:val="single"/>
        </w:rPr>
        <w:t>citizens elect</w:t>
      </w:r>
      <w:r w:rsidRPr="001763F2">
        <w:rPr>
          <w:rFonts w:cstheme="majorHAnsi"/>
          <w:u w:val="single"/>
        </w:rPr>
        <w:t xml:space="preserve"> to represent them in deciding disputed, difficult policy issues</w:t>
      </w:r>
      <w:r w:rsidRPr="001763F2">
        <w:rPr>
          <w:rFonts w:cstheme="majorHAnsi"/>
          <w:sz w:val="16"/>
        </w:rPr>
        <w:t xml:space="preserve">. Thus, </w:t>
      </w:r>
      <w:r w:rsidRPr="001763F2">
        <w:rPr>
          <w:rFonts w:cstheme="majorHAnsi"/>
          <w:highlight w:val="cyan"/>
          <w:u w:val="single"/>
        </w:rPr>
        <w:t xml:space="preserve">judicial activism </w:t>
      </w:r>
      <w:r w:rsidRPr="001763F2">
        <w:rPr>
          <w:rFonts w:cstheme="majorHAnsi"/>
          <w:b/>
          <w:highlight w:val="cyan"/>
          <w:u w:val="single"/>
        </w:rPr>
        <w:t>undermines</w:t>
      </w:r>
      <w:r w:rsidRPr="001763F2">
        <w:rPr>
          <w:rFonts w:cstheme="majorHAnsi"/>
          <w:b/>
          <w:u w:val="single"/>
        </w:rPr>
        <w:t xml:space="preserve"> the very basis of our representative </w:t>
      </w:r>
      <w:r w:rsidRPr="001763F2">
        <w:rPr>
          <w:rFonts w:cstheme="majorHAnsi"/>
          <w:b/>
          <w:highlight w:val="cyan"/>
          <w:u w:val="single"/>
        </w:rPr>
        <w:t>democracy</w:t>
      </w:r>
      <w:r w:rsidRPr="001763F2">
        <w:rPr>
          <w:rFonts w:cstheme="majorHAnsi"/>
          <w:b/>
          <w:u w:val="single"/>
        </w:rPr>
        <w:t xml:space="preserve">. </w:t>
      </w:r>
      <w:r w:rsidRPr="001763F2">
        <w:rPr>
          <w:rFonts w:cstheme="majorHAnsi"/>
          <w:sz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1763F2">
        <w:rPr>
          <w:rFonts w:cstheme="majorHAnsi"/>
          <w:highlight w:val="cyan"/>
          <w:u w:val="single"/>
        </w:rPr>
        <w:t xml:space="preserve">Judges who usurp </w:t>
      </w:r>
      <w:r w:rsidRPr="001763F2">
        <w:rPr>
          <w:rFonts w:cstheme="majorHAnsi"/>
          <w:u w:val="single"/>
        </w:rPr>
        <w:t xml:space="preserve">the </w:t>
      </w:r>
      <w:r w:rsidRPr="001763F2">
        <w:rPr>
          <w:rFonts w:cstheme="majorHAnsi"/>
          <w:highlight w:val="cyan"/>
          <w:u w:val="single"/>
        </w:rPr>
        <w:t xml:space="preserve">authority </w:t>
      </w:r>
      <w:r w:rsidRPr="001763F2">
        <w:rPr>
          <w:rFonts w:cstheme="majorHAnsi"/>
          <w:u w:val="single"/>
        </w:rPr>
        <w:t xml:space="preserve">of the people are </w:t>
      </w:r>
      <w:r w:rsidRPr="001763F2">
        <w:rPr>
          <w:rFonts w:cstheme="majorHAnsi"/>
          <w:b/>
          <w:u w:val="single"/>
        </w:rPr>
        <w:t xml:space="preserve">not merely incorrect; they </w:t>
      </w:r>
      <w:r w:rsidRPr="001763F2">
        <w:rPr>
          <w:rFonts w:cstheme="majorHAnsi"/>
          <w:b/>
          <w:highlight w:val="cyan"/>
          <w:u w:val="single"/>
        </w:rPr>
        <w:t xml:space="preserve">are </w:t>
      </w:r>
      <w:r w:rsidRPr="001763F2">
        <w:rPr>
          <w:rFonts w:cstheme="majorHAnsi"/>
          <w:b/>
          <w:u w:val="single"/>
        </w:rPr>
        <w:t xml:space="preserve">themselves </w:t>
      </w:r>
      <w:r w:rsidRPr="001763F2">
        <w:rPr>
          <w:rFonts w:cstheme="majorHAnsi"/>
          <w:b/>
          <w:highlight w:val="cyan"/>
          <w:u w:val="single"/>
        </w:rPr>
        <w:t>unconstitutiona</w:t>
      </w:r>
      <w:r w:rsidRPr="001763F2">
        <w:rPr>
          <w:rFonts w:cstheme="majorHAnsi"/>
          <w:highlight w:val="cyan"/>
          <w:u w:val="single"/>
        </w:rPr>
        <w:t>l</w:t>
      </w:r>
      <w:r w:rsidRPr="001763F2">
        <w:rPr>
          <w:rFonts w:cstheme="majorHAnsi"/>
          <w:sz w:val="16"/>
        </w:rPr>
        <w:t xml:space="preserve">. And they are unjust. In fact, Justice White in his Roe v. Wade dissent opinion, wrote that </w:t>
      </w:r>
      <w:r w:rsidRPr="001763F2">
        <w:rPr>
          <w:rFonts w:cstheme="majorHAnsi"/>
          <w:u w:val="single"/>
        </w:rPr>
        <w:t>the court had acted “</w:t>
      </w:r>
      <w:r w:rsidRPr="001763F2">
        <w:rPr>
          <w:rFonts w:cstheme="majorHAnsi"/>
          <w:b/>
          <w:u w:val="single"/>
        </w:rPr>
        <w:t>not in constitutional interpretation</w:t>
      </w:r>
      <w:r w:rsidRPr="001763F2">
        <w:rPr>
          <w:rFonts w:cstheme="majorHAnsi"/>
          <w:u w:val="single"/>
        </w:rPr>
        <w:t xml:space="preserve">, but in the unrestrained imposition of its own, </w:t>
      </w:r>
      <w:r w:rsidRPr="001763F2">
        <w:rPr>
          <w:rFonts w:cstheme="majorHAnsi"/>
          <w:b/>
          <w:u w:val="single"/>
        </w:rPr>
        <w:t>extra-constitutional value preferences</w:t>
      </w:r>
      <w:r w:rsidRPr="001763F2">
        <w:rPr>
          <w:rFonts w:cstheme="majorHAnsi"/>
          <w:u w:val="single"/>
        </w:rPr>
        <w:t xml:space="preserve">.” </w:t>
      </w:r>
      <w:r w:rsidRPr="001763F2">
        <w:rPr>
          <w:rFonts w:cstheme="majorHAnsi"/>
          <w:sz w:val="16"/>
        </w:rPr>
        <w:t xml:space="preserve">In addition to short-circuiting the democratic process, </w:t>
      </w:r>
      <w:r w:rsidRPr="001763F2">
        <w:rPr>
          <w:rFonts w:cstheme="majorHAnsi"/>
          <w:u w:val="single"/>
        </w:rPr>
        <w:t xml:space="preserve">this judicial approach creates an environment of </w:t>
      </w:r>
      <w:r w:rsidRPr="001763F2">
        <w:rPr>
          <w:rFonts w:cstheme="majorHAnsi"/>
          <w:highlight w:val="cyan"/>
          <w:u w:val="single"/>
        </w:rPr>
        <w:t>unpredictability</w:t>
      </w:r>
      <w:r w:rsidRPr="001763F2">
        <w:rPr>
          <w:rFonts w:cstheme="majorHAnsi"/>
          <w:u w:val="single"/>
        </w:rPr>
        <w:t xml:space="preserve"> which ultimately </w:t>
      </w:r>
      <w:r w:rsidRPr="001763F2">
        <w:rPr>
          <w:rFonts w:cstheme="majorHAnsi"/>
          <w:highlight w:val="cyan"/>
          <w:u w:val="single"/>
        </w:rPr>
        <w:t xml:space="preserve">leads to </w:t>
      </w:r>
      <w:r w:rsidRPr="001763F2">
        <w:rPr>
          <w:rFonts w:cstheme="majorHAnsi"/>
          <w:b/>
          <w:highlight w:val="cyan"/>
          <w:u w:val="single"/>
        </w:rPr>
        <w:t xml:space="preserve">destabilization </w:t>
      </w:r>
      <w:r w:rsidRPr="001763F2">
        <w:rPr>
          <w:rFonts w:cstheme="majorHAnsi"/>
          <w:b/>
          <w:u w:val="single"/>
        </w:rPr>
        <w:t>and more litigation.</w:t>
      </w:r>
      <w:r w:rsidRPr="001763F2">
        <w:rPr>
          <w:rFonts w:cstheme="majorHAnsi"/>
          <w:b/>
          <w:sz w:val="16"/>
        </w:rPr>
        <w:t xml:space="preserve"> </w:t>
      </w:r>
      <w:r w:rsidRPr="001763F2">
        <w:rPr>
          <w:rFonts w:cstheme="majorHAnsi"/>
          <w:highlight w:val="cyan"/>
          <w:u w:val="single"/>
        </w:rPr>
        <w:t xml:space="preserve">When judges </w:t>
      </w:r>
      <w:r w:rsidRPr="001763F2">
        <w:rPr>
          <w:rFonts w:cstheme="majorHAnsi"/>
          <w:u w:val="single"/>
        </w:rPr>
        <w:t xml:space="preserve">exercising the power of judicial review </w:t>
      </w:r>
      <w:r w:rsidRPr="001763F2">
        <w:rPr>
          <w:rFonts w:cstheme="majorHAnsi"/>
          <w:highlight w:val="cyan"/>
          <w:u w:val="single"/>
        </w:rPr>
        <w:t>are guided by</w:t>
      </w:r>
      <w:r w:rsidRPr="001763F2">
        <w:rPr>
          <w:rFonts w:cstheme="majorHAnsi"/>
          <w:u w:val="single"/>
        </w:rPr>
        <w:t xml:space="preserve"> the text,</w:t>
      </w:r>
      <w:r w:rsidRPr="001763F2">
        <w:rPr>
          <w:rFonts w:cstheme="majorHAnsi"/>
          <w:sz w:val="16"/>
        </w:rPr>
        <w:t xml:space="preserve"> logic, structure, </w:t>
      </w:r>
      <w:r w:rsidRPr="001763F2">
        <w:rPr>
          <w:rFonts w:cstheme="majorHAnsi"/>
          <w:u w:val="single"/>
        </w:rPr>
        <w:t xml:space="preserve">and </w:t>
      </w:r>
      <w:r w:rsidRPr="001763F2">
        <w:rPr>
          <w:rFonts w:cstheme="majorHAnsi"/>
          <w:highlight w:val="cyan"/>
          <w:u w:val="single"/>
        </w:rPr>
        <w:t>original understanding of the</w:t>
      </w:r>
      <w:r w:rsidRPr="001763F2">
        <w:rPr>
          <w:rFonts w:cstheme="majorHAnsi"/>
          <w:u w:val="single"/>
        </w:rPr>
        <w:t xml:space="preserve"> </w:t>
      </w:r>
      <w:r w:rsidRPr="001763F2">
        <w:rPr>
          <w:rFonts w:cstheme="majorHAnsi"/>
          <w:sz w:val="16"/>
        </w:rPr>
        <w:t xml:space="preserve">Constitution and the </w:t>
      </w:r>
      <w:r w:rsidRPr="001763F2">
        <w:rPr>
          <w:rFonts w:cstheme="majorHAnsi"/>
          <w:highlight w:val="cyan"/>
          <w:u w:val="single"/>
        </w:rPr>
        <w:t>law</w:t>
      </w:r>
      <w:r w:rsidRPr="001763F2">
        <w:rPr>
          <w:rFonts w:cstheme="majorHAnsi"/>
          <w:u w:val="single"/>
        </w:rPr>
        <w:t xml:space="preserve">, they deserve </w:t>
      </w:r>
      <w:r w:rsidRPr="001763F2">
        <w:rPr>
          <w:rFonts w:cstheme="majorHAnsi"/>
          <w:sz w:val="16"/>
        </w:rPr>
        <w:t xml:space="preserve">our </w:t>
      </w:r>
      <w:r w:rsidRPr="001763F2">
        <w:rPr>
          <w:rFonts w:cstheme="majorHAnsi"/>
          <w:u w:val="single"/>
        </w:rPr>
        <w:t xml:space="preserve">respect </w:t>
      </w:r>
      <w:r w:rsidRPr="001763F2">
        <w:rPr>
          <w:rFonts w:cstheme="majorHAnsi"/>
          <w:sz w:val="16"/>
        </w:rPr>
        <w:t xml:space="preserve">and gratitude. </w:t>
      </w:r>
      <w:r w:rsidRPr="001763F2">
        <w:rPr>
          <w:rFonts w:cstheme="majorHAnsi"/>
          <w:u w:val="single"/>
        </w:rPr>
        <w:t xml:space="preserve">By operating with this type of judicial oversight, </w:t>
      </w:r>
      <w:r w:rsidRPr="001763F2">
        <w:rPr>
          <w:rFonts w:cstheme="majorHAnsi"/>
          <w:highlight w:val="cyan"/>
          <w:u w:val="single"/>
        </w:rPr>
        <w:t>they</w:t>
      </w:r>
      <w:r w:rsidRPr="001763F2">
        <w:rPr>
          <w:rFonts w:cstheme="majorHAnsi"/>
          <w:u w:val="single"/>
        </w:rPr>
        <w:t xml:space="preserve"> are playing their part to </w:t>
      </w:r>
      <w:r w:rsidRPr="001763F2">
        <w:rPr>
          <w:rFonts w:cstheme="majorHAnsi"/>
          <w:highlight w:val="cyan"/>
          <w:u w:val="single"/>
        </w:rPr>
        <w:t>make constitutional republican government a reality</w:t>
      </w:r>
      <w:r w:rsidRPr="001763F2">
        <w:rPr>
          <w:rFonts w:cstheme="majorHAnsi"/>
          <w:u w:val="single"/>
        </w:rPr>
        <w:t>.</w:t>
      </w:r>
      <w:r w:rsidRPr="001763F2">
        <w:rPr>
          <w:rFonts w:cstheme="majorHAnsi"/>
          <w:sz w:val="16"/>
        </w:rPr>
        <w:t xml:space="preserve"> </w:t>
      </w:r>
      <w:r w:rsidRPr="001763F2">
        <w:rPr>
          <w:rFonts w:cstheme="majorHAnsi"/>
          <w:u w:val="single"/>
        </w:rPr>
        <w:t xml:space="preserve">But where judges usurp democratic legislative authority by imposing on the people their moral and political preferences, </w:t>
      </w:r>
      <w:r w:rsidRPr="001763F2">
        <w:rPr>
          <w:rFonts w:cstheme="majorHAnsi"/>
          <w:sz w:val="16"/>
        </w:rPr>
        <w:t>under the guise of fairness or empat</w:t>
      </w:r>
      <w:r w:rsidRPr="001763F2">
        <w:rPr>
          <w:rFonts w:cstheme="majorHAnsi"/>
          <w:u w:val="single"/>
        </w:rPr>
        <w:t xml:space="preserve">hy, they should be </w:t>
      </w:r>
      <w:r w:rsidRPr="001763F2">
        <w:rPr>
          <w:rFonts w:cstheme="majorHAnsi"/>
          <w:sz w:val="16"/>
        </w:rPr>
        <w:t xml:space="preserve">severely criticized and </w:t>
      </w:r>
      <w:r w:rsidRPr="001763F2">
        <w:rPr>
          <w:rFonts w:cstheme="majorHAnsi"/>
          <w:u w:val="single"/>
        </w:rPr>
        <w:t>resolutely opposed. It is time for</w:t>
      </w:r>
      <w:r w:rsidRPr="001763F2">
        <w:rPr>
          <w:rFonts w:cstheme="majorHAnsi"/>
          <w:sz w:val="16"/>
        </w:rPr>
        <w:t xml:space="preserve"> all </w:t>
      </w:r>
      <w:r w:rsidRPr="001763F2">
        <w:rPr>
          <w:rFonts w:cstheme="majorHAnsi"/>
          <w:u w:val="single"/>
        </w:rPr>
        <w:t xml:space="preserve">citizens to wake up to this </w:t>
      </w:r>
      <w:r w:rsidRPr="001763F2">
        <w:rPr>
          <w:rFonts w:cstheme="majorHAnsi"/>
          <w:b/>
          <w:u w:val="single"/>
        </w:rPr>
        <w:t>crisis</w:t>
      </w:r>
      <w:r w:rsidRPr="001763F2">
        <w:rPr>
          <w:rFonts w:cstheme="majorHAnsi"/>
          <w:sz w:val="16"/>
        </w:rPr>
        <w:t xml:space="preserve"> and work to elect “Rule of Law” judges who exercise constitutional authority only to enforce the law as written and ensure that laws apply to everyone equally.</w:t>
      </w:r>
    </w:p>
    <w:p w14:paraId="4ABAE945" w14:textId="77777777" w:rsidR="009135BE" w:rsidRPr="001763F2" w:rsidRDefault="009135BE" w:rsidP="009135BE">
      <w:pPr>
        <w:pStyle w:val="Heading4"/>
        <w:rPr>
          <w:rFonts w:cstheme="majorHAnsi"/>
        </w:rPr>
      </w:pPr>
      <w:r w:rsidRPr="001763F2">
        <w:rPr>
          <w:rFonts w:cstheme="majorHAnsi"/>
        </w:rPr>
        <w:t xml:space="preserve">Democracy solves </w:t>
      </w:r>
      <w:r w:rsidRPr="001763F2">
        <w:rPr>
          <w:rFonts w:cstheme="majorHAnsi"/>
          <w:u w:val="single"/>
        </w:rPr>
        <w:t>great power war.</w:t>
      </w:r>
    </w:p>
    <w:p w14:paraId="7F93E616" w14:textId="77777777" w:rsidR="009135BE" w:rsidRPr="001763F2" w:rsidRDefault="009135BE" w:rsidP="009135BE">
      <w:pPr>
        <w:rPr>
          <w:rFonts w:cstheme="majorHAnsi"/>
        </w:rPr>
      </w:pPr>
      <w:r w:rsidRPr="001763F2">
        <w:rPr>
          <w:rFonts w:cstheme="majorHAnsi"/>
        </w:rPr>
        <w:t>Larry</w:t>
      </w:r>
      <w:r w:rsidRPr="001763F2">
        <w:rPr>
          <w:rStyle w:val="Style13ptBold"/>
          <w:rFonts w:cstheme="majorHAnsi"/>
        </w:rPr>
        <w:t xml:space="preserve"> Diamond 19</w:t>
      </w:r>
      <w:r w:rsidRPr="001763F2">
        <w:rPr>
          <w:rFonts w:cstheme="majorHAnsi"/>
        </w:rPr>
        <w:t>. PhD in Sociology, professor of Sociology and Political Science at Stanford University. “Ill Winds: Saving Democracy from Russian Rage, Chinese Ambition and American Complacency,” Kindle Edition</w:t>
      </w:r>
    </w:p>
    <w:p w14:paraId="67EEDB04" w14:textId="77777777" w:rsidR="009135BE" w:rsidRPr="001763F2" w:rsidRDefault="009135BE" w:rsidP="009135BE">
      <w:pPr>
        <w:rPr>
          <w:rFonts w:cstheme="majorHAnsi"/>
          <w:sz w:val="16"/>
        </w:rPr>
      </w:pPr>
      <w:r w:rsidRPr="001763F2">
        <w:rPr>
          <w:rFonts w:cstheme="majorHAnsi"/>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1763F2">
        <w:rPr>
          <w:rStyle w:val="StyleUnderline"/>
          <w:rFonts w:cstheme="majorHAnsi"/>
        </w:rPr>
        <w:t xml:space="preserve">The planet was not so lucky in the 1930s, when the </w:t>
      </w:r>
      <w:r w:rsidRPr="001763F2">
        <w:rPr>
          <w:rStyle w:val="Emphasis"/>
          <w:rFonts w:cstheme="majorHAnsi"/>
          <w:highlight w:val="cyan"/>
        </w:rPr>
        <w:t>global implosion of democracy</w:t>
      </w:r>
      <w:r w:rsidRPr="001763F2">
        <w:rPr>
          <w:rStyle w:val="StyleUnderline"/>
          <w:rFonts w:cstheme="majorHAnsi"/>
          <w:highlight w:val="cyan"/>
        </w:rPr>
        <w:t xml:space="preserve"> led to</w:t>
      </w:r>
      <w:r w:rsidRPr="001763F2">
        <w:rPr>
          <w:rStyle w:val="StyleUnderline"/>
          <w:rFonts w:cstheme="majorHAnsi"/>
        </w:rPr>
        <w:t xml:space="preserve"> a </w:t>
      </w:r>
      <w:r w:rsidRPr="001763F2">
        <w:rPr>
          <w:rStyle w:val="Emphasis"/>
          <w:rFonts w:cstheme="majorHAnsi"/>
          <w:highlight w:val="cyan"/>
        </w:rPr>
        <w:t>catastrophic world war</w:t>
      </w:r>
      <w:r w:rsidRPr="001763F2">
        <w:rPr>
          <w:rStyle w:val="StyleUnderline"/>
          <w:rFonts w:cstheme="majorHAnsi"/>
        </w:rPr>
        <w:t>, between a rising axis of emboldened dictatorships and a shaken and economically depressed collection of selfdoubting democracies</w:t>
      </w:r>
      <w:r w:rsidRPr="001763F2">
        <w:rPr>
          <w:rFonts w:cstheme="majorHAnsi"/>
          <w:sz w:val="16"/>
        </w:rPr>
        <w:t xml:space="preserve">. </w:t>
      </w:r>
      <w:r w:rsidRPr="001763F2">
        <w:rPr>
          <w:rStyle w:val="StyleUnderline"/>
          <w:rFonts w:cstheme="majorHAnsi"/>
        </w:rPr>
        <w:t>These are the stakes</w:t>
      </w:r>
      <w:r w:rsidRPr="001763F2">
        <w:rPr>
          <w:rFonts w:cstheme="majorHAnsi"/>
          <w:sz w:val="16"/>
        </w:rPr>
        <w:t xml:space="preserve">. </w:t>
      </w:r>
      <w:r w:rsidRPr="001763F2">
        <w:rPr>
          <w:rStyle w:val="StyleUnderline"/>
          <w:rFonts w:cstheme="majorHAnsi"/>
        </w:rPr>
        <w:t xml:space="preserve">Expanding </w:t>
      </w:r>
      <w:r w:rsidRPr="001763F2">
        <w:rPr>
          <w:rStyle w:val="StyleUnderline"/>
          <w:rFonts w:cstheme="majorHAnsi"/>
          <w:highlight w:val="cyan"/>
        </w:rPr>
        <w:t>democracy</w:t>
      </w:r>
      <w:r w:rsidRPr="001763F2">
        <w:rPr>
          <w:rFonts w:cstheme="majorHAnsi"/>
          <w:sz w:val="16"/>
        </w:rPr>
        <w:t>—with its liberal norms and constitutional commitments—</w:t>
      </w:r>
      <w:r w:rsidRPr="001763F2">
        <w:rPr>
          <w:rStyle w:val="StyleUnderline"/>
          <w:rFonts w:cstheme="majorHAnsi"/>
          <w:highlight w:val="cyan"/>
        </w:rPr>
        <w:t xml:space="preserve">is a </w:t>
      </w:r>
      <w:r w:rsidRPr="001763F2">
        <w:rPr>
          <w:rStyle w:val="Emphasis"/>
          <w:rFonts w:cstheme="majorHAnsi"/>
          <w:highlight w:val="cyan"/>
        </w:rPr>
        <w:t>crucial foundation</w:t>
      </w:r>
      <w:r w:rsidRPr="001763F2">
        <w:rPr>
          <w:rStyle w:val="StyleUnderline"/>
          <w:rFonts w:cstheme="majorHAnsi"/>
          <w:highlight w:val="cyan"/>
        </w:rPr>
        <w:t xml:space="preserve"> for </w:t>
      </w:r>
      <w:r w:rsidRPr="001763F2">
        <w:rPr>
          <w:rStyle w:val="Emphasis"/>
          <w:rFonts w:cstheme="majorHAnsi"/>
          <w:highlight w:val="cyan"/>
        </w:rPr>
        <w:t>world peace and security</w:t>
      </w:r>
      <w:r w:rsidRPr="001763F2">
        <w:rPr>
          <w:rFonts w:cstheme="majorHAnsi"/>
          <w:sz w:val="16"/>
        </w:rPr>
        <w:t xml:space="preserve">. </w:t>
      </w:r>
      <w:r w:rsidRPr="001763F2">
        <w:rPr>
          <w:rStyle w:val="StyleUnderline"/>
          <w:rFonts w:cstheme="majorHAnsi"/>
        </w:rPr>
        <w:t>Knock that away, and our most basic hopes and assumptions will be imperiled</w:t>
      </w:r>
      <w:r w:rsidRPr="001763F2">
        <w:rPr>
          <w:rFonts w:cstheme="majorHAnsi"/>
          <w:sz w:val="16"/>
        </w:rPr>
        <w:t xml:space="preserve">. The problem is not just that the ground is slipping. It is that </w:t>
      </w:r>
      <w:r w:rsidRPr="001763F2">
        <w:rPr>
          <w:rStyle w:val="StyleUnderline"/>
          <w:rFonts w:cstheme="majorHAnsi"/>
        </w:rPr>
        <w:t xml:space="preserve">we are </w:t>
      </w:r>
      <w:r w:rsidRPr="001763F2">
        <w:rPr>
          <w:rStyle w:val="Emphasis"/>
          <w:rFonts w:cstheme="majorHAnsi"/>
        </w:rPr>
        <w:t>perched on a global precipice</w:t>
      </w:r>
      <w:r w:rsidRPr="001763F2">
        <w:rPr>
          <w:rFonts w:cstheme="majorHAnsi"/>
          <w:sz w:val="16"/>
        </w:rPr>
        <w:t xml:space="preserve">. That ledge has been gradually giving way for a decade. </w:t>
      </w:r>
      <w:r w:rsidRPr="001763F2">
        <w:rPr>
          <w:rStyle w:val="StyleUnderline"/>
          <w:rFonts w:cstheme="majorHAnsi"/>
        </w:rPr>
        <w:t xml:space="preserve">If the </w:t>
      </w:r>
      <w:r w:rsidRPr="001763F2">
        <w:rPr>
          <w:rStyle w:val="Emphasis"/>
          <w:rFonts w:cstheme="majorHAnsi"/>
          <w:highlight w:val="cyan"/>
        </w:rPr>
        <w:t>erosion</w:t>
      </w:r>
      <w:r w:rsidRPr="001763F2">
        <w:rPr>
          <w:rStyle w:val="StyleUnderline"/>
          <w:rFonts w:cstheme="majorHAnsi"/>
        </w:rPr>
        <w:t xml:space="preserve"> continues, we </w:t>
      </w:r>
      <w:r w:rsidRPr="001763F2">
        <w:rPr>
          <w:rStyle w:val="Emphasis"/>
          <w:rFonts w:cstheme="majorHAnsi"/>
          <w:highlight w:val="cyan"/>
        </w:rPr>
        <w:t>may</w:t>
      </w:r>
      <w:r w:rsidRPr="001763F2">
        <w:rPr>
          <w:rStyle w:val="StyleUnderline"/>
          <w:rFonts w:cstheme="majorHAnsi"/>
        </w:rPr>
        <w:t xml:space="preserve"> </w:t>
      </w:r>
      <w:r w:rsidRPr="001763F2">
        <w:rPr>
          <w:rFonts w:cstheme="majorHAnsi"/>
          <w:sz w:val="16"/>
        </w:rPr>
        <w:t>well</w:t>
      </w:r>
      <w:r w:rsidRPr="001763F2">
        <w:rPr>
          <w:rStyle w:val="StyleUnderline"/>
          <w:rFonts w:cstheme="majorHAnsi"/>
        </w:rPr>
        <w:t xml:space="preserve"> </w:t>
      </w:r>
      <w:r w:rsidRPr="001763F2">
        <w:rPr>
          <w:rStyle w:val="StyleUnderline"/>
          <w:rFonts w:cstheme="majorHAnsi"/>
          <w:highlight w:val="cyan"/>
        </w:rPr>
        <w:t xml:space="preserve">reach a </w:t>
      </w:r>
      <w:r w:rsidRPr="001763F2">
        <w:rPr>
          <w:rStyle w:val="Emphasis"/>
          <w:rFonts w:cstheme="majorHAnsi"/>
          <w:highlight w:val="cyan"/>
        </w:rPr>
        <w:t>tipping point</w:t>
      </w:r>
      <w:r w:rsidRPr="001763F2">
        <w:rPr>
          <w:rStyle w:val="StyleUnderline"/>
          <w:rFonts w:cstheme="majorHAnsi"/>
          <w:highlight w:val="cyan"/>
        </w:rPr>
        <w:t xml:space="preserve"> where </w:t>
      </w:r>
      <w:r w:rsidRPr="001763F2">
        <w:rPr>
          <w:rStyle w:val="Emphasis"/>
          <w:rFonts w:cstheme="majorHAnsi"/>
          <w:highlight w:val="cyan"/>
        </w:rPr>
        <w:t>democracy goes bankrupt</w:t>
      </w:r>
      <w:r w:rsidRPr="001763F2">
        <w:rPr>
          <w:rStyle w:val="StyleUnderline"/>
          <w:rFonts w:cstheme="majorHAnsi"/>
        </w:rPr>
        <w:t xml:space="preserve"> suddenly—</w:t>
      </w:r>
      <w:r w:rsidRPr="001763F2">
        <w:rPr>
          <w:rStyle w:val="StyleUnderline"/>
          <w:rFonts w:cstheme="majorHAnsi"/>
          <w:highlight w:val="cyan"/>
        </w:rPr>
        <w:t>plunging the world into</w:t>
      </w:r>
      <w:r w:rsidRPr="001763F2">
        <w:rPr>
          <w:rStyle w:val="StyleUnderline"/>
          <w:rFonts w:cstheme="majorHAnsi"/>
        </w:rPr>
        <w:t xml:space="preserve"> </w:t>
      </w:r>
      <w:r w:rsidRPr="001763F2">
        <w:rPr>
          <w:rStyle w:val="Emphasis"/>
          <w:rFonts w:cstheme="majorHAnsi"/>
        </w:rPr>
        <w:t>depths of oppression</w:t>
      </w:r>
      <w:r w:rsidRPr="001763F2">
        <w:rPr>
          <w:rStyle w:val="StyleUnderline"/>
          <w:rFonts w:cstheme="majorHAnsi"/>
        </w:rPr>
        <w:t xml:space="preserve"> and </w:t>
      </w:r>
      <w:r w:rsidRPr="001763F2">
        <w:rPr>
          <w:rStyle w:val="Emphasis"/>
          <w:rFonts w:cstheme="majorHAnsi"/>
          <w:highlight w:val="cyan"/>
        </w:rPr>
        <w:t>aggression</w:t>
      </w:r>
      <w:r w:rsidRPr="001763F2">
        <w:rPr>
          <w:rStyle w:val="StyleUnderline"/>
          <w:rFonts w:cstheme="majorHAnsi"/>
        </w:rPr>
        <w:t xml:space="preserve"> that we have </w:t>
      </w:r>
      <w:r w:rsidRPr="001763F2">
        <w:rPr>
          <w:rStyle w:val="Emphasis"/>
          <w:rFonts w:cstheme="majorHAnsi"/>
          <w:highlight w:val="cyan"/>
        </w:rPr>
        <w:t>not seen since</w:t>
      </w:r>
      <w:r w:rsidRPr="001763F2">
        <w:rPr>
          <w:rFonts w:cstheme="majorHAnsi"/>
          <w:sz w:val="16"/>
        </w:rPr>
        <w:t xml:space="preserve"> the end of </w:t>
      </w:r>
      <w:r w:rsidRPr="001763F2">
        <w:rPr>
          <w:rStyle w:val="Emphasis"/>
          <w:rFonts w:cstheme="majorHAnsi"/>
          <w:highlight w:val="cyan"/>
        </w:rPr>
        <w:t>World War II</w:t>
      </w:r>
      <w:r w:rsidRPr="001763F2">
        <w:rPr>
          <w:rFonts w:cstheme="majorHAnsi"/>
          <w:sz w:val="16"/>
        </w:rPr>
        <w:t>. As a political scientist, I know that our theories and tools are not nearly good enough to tell us just how close we are getting to that point—until it happens.</w:t>
      </w:r>
    </w:p>
    <w:p w14:paraId="51552090" w14:textId="5853FA95" w:rsidR="009135BE" w:rsidRPr="001763F2" w:rsidRDefault="009135BE" w:rsidP="00880865">
      <w:pPr>
        <w:pStyle w:val="Heading4"/>
        <w:rPr>
          <w:sz w:val="20"/>
          <w:szCs w:val="18"/>
        </w:rPr>
      </w:pPr>
      <w:r w:rsidRPr="001763F2">
        <w:t xml:space="preserve">Indian leadership in global governance is the </w:t>
      </w:r>
      <w:r w:rsidRPr="001763F2">
        <w:rPr>
          <w:u w:val="single"/>
        </w:rPr>
        <w:t>only</w:t>
      </w:r>
      <w:r w:rsidRPr="001763F2">
        <w:t xml:space="preserve"> way to ensure a peaceful U.S.-China power transition and is key to solve every global risk</w:t>
      </w:r>
      <w:r w:rsidR="00880865">
        <w:t xml:space="preserve">  – preventing extinction</w:t>
      </w:r>
      <w:r w:rsidRPr="001763F2">
        <w:t>---</w:t>
      </w:r>
      <w:r w:rsidRPr="001763F2">
        <w:rPr>
          <w:sz w:val="20"/>
          <w:szCs w:val="18"/>
        </w:rPr>
        <w:t xml:space="preserve">inequality, warming, food, water, terrorism, cyber-security </w:t>
      </w:r>
    </w:p>
    <w:p w14:paraId="49CF14AC" w14:textId="77777777" w:rsidR="009135BE" w:rsidRPr="001763F2" w:rsidRDefault="009135BE" w:rsidP="009135BE">
      <w:r w:rsidRPr="001763F2">
        <w:rPr>
          <w:rStyle w:val="Style13ptBold"/>
        </w:rPr>
        <w:t>GPC 17</w:t>
      </w:r>
      <w:r w:rsidRPr="001763F2">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2858D497" w14:textId="77777777" w:rsidR="009135BE" w:rsidRPr="001763F2" w:rsidRDefault="009135BE" w:rsidP="009135BE">
      <w:pPr>
        <w:rPr>
          <w:sz w:val="16"/>
        </w:rPr>
      </w:pPr>
      <w:r w:rsidRPr="001763F2">
        <w:rPr>
          <w:sz w:val="16"/>
        </w:rPr>
        <w:t xml:space="preserve">Last month’s Sign of the Times highlighted what appear to be a series of US retreats from global leadership positions. With the geopolitical cards apparently being reshuffled across a wide range of defence, political and economic areas, </w:t>
      </w:r>
      <w:r w:rsidRPr="001763F2">
        <w:rPr>
          <w:rStyle w:val="StyleUnderline"/>
          <w:highlight w:val="yellow"/>
        </w:rPr>
        <w:t>America’s</w:t>
      </w:r>
      <w:r w:rsidRPr="001763F2">
        <w:rPr>
          <w:rStyle w:val="StyleUnderline"/>
        </w:rPr>
        <w:t xml:space="preserve"> apparent </w:t>
      </w:r>
      <w:r w:rsidRPr="001763F2">
        <w:rPr>
          <w:rStyle w:val="StyleUnderline"/>
          <w:highlight w:val="yellow"/>
        </w:rPr>
        <w:t>withdrawal is creating opportunities for countries</w:t>
      </w:r>
      <w:r w:rsidRPr="001763F2">
        <w:rPr>
          <w:rStyle w:val="StyleUnderline"/>
        </w:rPr>
        <w:t xml:space="preserve"> seeking </w:t>
      </w:r>
      <w:r w:rsidRPr="001763F2">
        <w:rPr>
          <w:rStyle w:val="StyleUnderline"/>
          <w:highlight w:val="yellow"/>
        </w:rPr>
        <w:t>to fill the</w:t>
      </w:r>
      <w:r w:rsidRPr="001763F2">
        <w:rPr>
          <w:rStyle w:val="StyleUnderline"/>
        </w:rPr>
        <w:t xml:space="preserve"> resulting </w:t>
      </w:r>
      <w:r w:rsidRPr="001763F2">
        <w:rPr>
          <w:rStyle w:val="StyleUnderline"/>
          <w:highlight w:val="yellow"/>
        </w:rPr>
        <w:t>void, with China</w:t>
      </w:r>
      <w:r w:rsidRPr="001763F2">
        <w:rPr>
          <w:rStyle w:val="StyleUnderline"/>
        </w:rPr>
        <w:t xml:space="preserve"> currently </w:t>
      </w:r>
      <w:r w:rsidRPr="001763F2">
        <w:rPr>
          <w:rStyle w:val="StyleUnderline"/>
          <w:highlight w:val="yellow"/>
        </w:rPr>
        <w:t>taking</w:t>
      </w:r>
      <w:r w:rsidRPr="001763F2">
        <w:rPr>
          <w:rStyle w:val="StyleUnderline"/>
        </w:rPr>
        <w:t xml:space="preserve"> the most </w:t>
      </w:r>
      <w:r w:rsidRPr="001763F2">
        <w:rPr>
          <w:rStyle w:val="StyleUnderline"/>
          <w:highlight w:val="yellow"/>
        </w:rPr>
        <w:t>proactive steps</w:t>
      </w:r>
      <w:r w:rsidRPr="001763F2">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1763F2">
        <w:rPr>
          <w:rStyle w:val="StyleUnderline"/>
          <w:highlight w:val="yellow"/>
        </w:rPr>
        <w:t>Among</w:t>
      </w:r>
      <w:r w:rsidRPr="001763F2">
        <w:rPr>
          <w:rStyle w:val="StyleUnderline"/>
        </w:rPr>
        <w:t xml:space="preserve"> potential </w:t>
      </w:r>
      <w:r w:rsidRPr="001763F2">
        <w:rPr>
          <w:rStyle w:val="StyleUnderline"/>
          <w:highlight w:val="yellow"/>
        </w:rPr>
        <w:t>contenders for</w:t>
      </w:r>
      <w:r w:rsidRPr="001763F2">
        <w:rPr>
          <w:rStyle w:val="StyleUnderline"/>
        </w:rPr>
        <w:t xml:space="preserve"> regional and international </w:t>
      </w:r>
      <w:r w:rsidRPr="001763F2">
        <w:rPr>
          <w:rStyle w:val="StyleUnderline"/>
          <w:highlight w:val="yellow"/>
        </w:rPr>
        <w:t>leadership, India</w:t>
      </w:r>
      <w:r w:rsidRPr="001763F2">
        <w:rPr>
          <w:rStyle w:val="StyleUnderline"/>
        </w:rPr>
        <w:t xml:space="preserve">, as </w:t>
      </w:r>
      <w:r w:rsidRPr="001763F2">
        <w:rPr>
          <w:rStyle w:val="StyleUnderline"/>
          <w:highlight w:val="yellow"/>
        </w:rPr>
        <w:t>the</w:t>
      </w:r>
      <w:r w:rsidRPr="001763F2">
        <w:rPr>
          <w:rStyle w:val="StyleUnderline"/>
        </w:rPr>
        <w:t xml:space="preserve"> world’s </w:t>
      </w:r>
      <w:r w:rsidRPr="001763F2">
        <w:rPr>
          <w:rStyle w:val="StyleUnderline"/>
          <w:highlight w:val="yellow"/>
        </w:rPr>
        <w:t>fastest growing economy</w:t>
      </w:r>
      <w:r w:rsidRPr="001763F2">
        <w:rPr>
          <w:rStyle w:val="StyleUnderline"/>
        </w:rPr>
        <w:t xml:space="preserve">, the </w:t>
      </w:r>
      <w:r w:rsidRPr="001763F2">
        <w:rPr>
          <w:rStyle w:val="StyleUnderline"/>
          <w:highlight w:val="yellow"/>
        </w:rPr>
        <w:t>largest democracy</w:t>
      </w:r>
      <w:r w:rsidRPr="001763F2">
        <w:rPr>
          <w:sz w:val="16"/>
        </w:rPr>
        <w:t xml:space="preserve"> and (potentially[1]) the most populous country, clearly </w:t>
      </w:r>
      <w:r w:rsidRPr="001763F2">
        <w:rPr>
          <w:rStyle w:val="StyleUnderline"/>
          <w:highlight w:val="yellow"/>
        </w:rPr>
        <w:t>has critical assets to leverage</w:t>
      </w:r>
      <w:r w:rsidRPr="001763F2">
        <w:rPr>
          <w:rStyle w:val="StyleUnderline"/>
        </w:rPr>
        <w:t xml:space="preserve"> across a number of spheres. Bringing these to bear</w:t>
      </w:r>
      <w:r w:rsidRPr="001763F2">
        <w:rPr>
          <w:sz w:val="16"/>
        </w:rPr>
        <w:t xml:space="preserve"> though </w:t>
      </w:r>
      <w:r w:rsidRPr="001763F2">
        <w:rPr>
          <w:rStyle w:val="StyleUnderline"/>
        </w:rPr>
        <w:t>will require India to be far more bold and strategic in handling</w:t>
      </w:r>
      <w:r w:rsidRPr="001763F2">
        <w:rPr>
          <w:sz w:val="16"/>
        </w:rPr>
        <w:t xml:space="preserve"> both </w:t>
      </w:r>
      <w:r w:rsidRPr="001763F2">
        <w:rPr>
          <w:rStyle w:val="StyleUnderline"/>
        </w:rPr>
        <w:t>international affairs</w:t>
      </w:r>
      <w:r w:rsidRPr="001763F2">
        <w:rPr>
          <w:sz w:val="16"/>
        </w:rPr>
        <w:t xml:space="preserve"> and in making strong domestic progress, both are matters that have proved elusive to date. However, </w:t>
      </w:r>
      <w:r w:rsidRPr="001763F2">
        <w:rPr>
          <w:rStyle w:val="StyleUnderline"/>
        </w:rPr>
        <w:t>if India can achieve this, it has the potential to create a virtuous circle of domestic development and international leadership</w:t>
      </w:r>
      <w:r w:rsidRPr="001763F2">
        <w:rPr>
          <w:sz w:val="16"/>
        </w:rPr>
        <w:t xml:space="preserve"> similar to the one that has underwritten US prosperity for over two generations. </w:t>
      </w:r>
    </w:p>
    <w:p w14:paraId="72E070FB" w14:textId="77777777" w:rsidR="009135BE" w:rsidRPr="001763F2" w:rsidRDefault="009135BE" w:rsidP="009135BE">
      <w:pPr>
        <w:rPr>
          <w:sz w:val="16"/>
        </w:rPr>
      </w:pPr>
      <w:r w:rsidRPr="001763F2">
        <w:rPr>
          <w:sz w:val="16"/>
        </w:rPr>
        <w:t>The Need for Renewed Leadership</w:t>
      </w:r>
    </w:p>
    <w:p w14:paraId="275B3C01" w14:textId="77777777" w:rsidR="009135BE" w:rsidRPr="001763F2" w:rsidRDefault="009135BE" w:rsidP="009135BE">
      <w:pPr>
        <w:rPr>
          <w:sz w:val="16"/>
        </w:rPr>
      </w:pPr>
      <w:r w:rsidRPr="001763F2">
        <w:rPr>
          <w:rStyle w:val="StyleUnderline"/>
        </w:rPr>
        <w:t xml:space="preserve">One of the </w:t>
      </w:r>
      <w:r w:rsidRPr="001763F2">
        <w:rPr>
          <w:rStyle w:val="StyleUnderline"/>
          <w:highlight w:val="yellow"/>
        </w:rPr>
        <w:t>most dangerous</w:t>
      </w:r>
      <w:r w:rsidRPr="001763F2">
        <w:rPr>
          <w:rStyle w:val="StyleUnderline"/>
        </w:rPr>
        <w:t xml:space="preserve"> geo-political circumstances </w:t>
      </w:r>
      <w:r w:rsidRPr="001763F2">
        <w:rPr>
          <w:rStyle w:val="StyleUnderline"/>
          <w:highlight w:val="yellow"/>
        </w:rPr>
        <w:t xml:space="preserve">is a </w:t>
      </w:r>
      <w:r w:rsidRPr="001763F2">
        <w:rPr>
          <w:rStyle w:val="Emphasis"/>
          <w:highlight w:val="yellow"/>
        </w:rPr>
        <w:t>power vacuum</w:t>
      </w:r>
      <w:r w:rsidRPr="001763F2">
        <w:rPr>
          <w:sz w:val="16"/>
        </w:rPr>
        <w:t xml:space="preserve"> and </w:t>
      </w:r>
      <w:r w:rsidRPr="001763F2">
        <w:rPr>
          <w:rStyle w:val="StyleUnderline"/>
        </w:rPr>
        <w:t>America’s actions</w:t>
      </w:r>
      <w:r w:rsidRPr="001763F2">
        <w:rPr>
          <w:sz w:val="16"/>
        </w:rPr>
        <w:t xml:space="preserve"> in the last six months in particular, </w:t>
      </w:r>
      <w:r w:rsidRPr="001763F2">
        <w:rPr>
          <w:rStyle w:val="StyleUnderline"/>
        </w:rPr>
        <w:t>suggest</w:t>
      </w:r>
      <w:r w:rsidRPr="001763F2">
        <w:rPr>
          <w:sz w:val="16"/>
        </w:rPr>
        <w:t xml:space="preserve"> that </w:t>
      </w:r>
      <w:r w:rsidRPr="001763F2">
        <w:rPr>
          <w:rStyle w:val="StyleUnderline"/>
        </w:rPr>
        <w:t xml:space="preserve">the execution of the </w:t>
      </w:r>
      <w:r w:rsidRPr="001763F2">
        <w:rPr>
          <w:rStyle w:val="StyleUnderline"/>
          <w:highlight w:val="yellow"/>
        </w:rPr>
        <w:t>Trump</w:t>
      </w:r>
      <w:r w:rsidRPr="001763F2">
        <w:rPr>
          <w:rStyle w:val="StyleUnderline"/>
        </w:rPr>
        <w:t xml:space="preserve"> Administration’s ‘America First’ vision </w:t>
      </w:r>
      <w:r w:rsidRPr="001763F2">
        <w:rPr>
          <w:rStyle w:val="StyleUnderline"/>
          <w:highlight w:val="yellow"/>
        </w:rPr>
        <w:t>is creating vacuums</w:t>
      </w:r>
      <w:r w:rsidRPr="001763F2">
        <w:rPr>
          <w:rStyle w:val="StyleUnderline"/>
        </w:rPr>
        <w:t xml:space="preserve"> across an increasingly broad range of fields</w:t>
      </w:r>
      <w:r w:rsidRPr="001763F2">
        <w:rPr>
          <w:sz w:val="16"/>
        </w:rPr>
        <w:t xml:space="preserve">. These are further being </w:t>
      </w:r>
      <w:r w:rsidRPr="001763F2">
        <w:rPr>
          <w:rStyle w:val="StyleUnderline"/>
          <w:highlight w:val="yellow"/>
        </w:rPr>
        <w:t>exacerbated by</w:t>
      </w:r>
      <w:r w:rsidRPr="001763F2">
        <w:rPr>
          <w:rStyle w:val="StyleUnderline"/>
        </w:rPr>
        <w:t xml:space="preserve"> the</w:t>
      </w:r>
      <w:r w:rsidRPr="001763F2">
        <w:rPr>
          <w:sz w:val="16"/>
        </w:rPr>
        <w:t xml:space="preserve"> accompanying </w:t>
      </w:r>
      <w:r w:rsidRPr="001763F2">
        <w:rPr>
          <w:rStyle w:val="StyleUnderline"/>
          <w:highlight w:val="yellow"/>
        </w:rPr>
        <w:t>weakening</w:t>
      </w:r>
      <w:r w:rsidRPr="001763F2">
        <w:rPr>
          <w:rStyle w:val="StyleUnderline"/>
        </w:rPr>
        <w:t xml:space="preserve"> of</w:t>
      </w:r>
      <w:r w:rsidRPr="001763F2">
        <w:rPr>
          <w:sz w:val="16"/>
        </w:rPr>
        <w:t xml:space="preserve"> (formerly US-led) </w:t>
      </w:r>
      <w:r w:rsidRPr="001763F2">
        <w:rPr>
          <w:rStyle w:val="StyleUnderline"/>
        </w:rPr>
        <w:t xml:space="preserve">international and </w:t>
      </w:r>
      <w:r w:rsidRPr="001763F2">
        <w:rPr>
          <w:rStyle w:val="StyleUnderline"/>
          <w:highlight w:val="yellow"/>
        </w:rPr>
        <w:t>multi-lateral institutions</w:t>
      </w:r>
      <w:r w:rsidRPr="001763F2">
        <w:rPr>
          <w:sz w:val="16"/>
        </w:rPr>
        <w:t xml:space="preserve"> that have until recently underwritten the global order. This order consisted of, among other things, a </w:t>
      </w:r>
      <w:r w:rsidRPr="001763F2">
        <w:rPr>
          <w:rStyle w:val="StyleUnderline"/>
        </w:rPr>
        <w:t xml:space="preserve">shared commitment to liberal capitalism, </w:t>
      </w:r>
      <w:r w:rsidRPr="001763F2">
        <w:rPr>
          <w:rStyle w:val="Emphasis"/>
          <w:highlight w:val="yellow"/>
        </w:rPr>
        <w:t>clear rules of engagement</w:t>
      </w:r>
      <w:r w:rsidRPr="001763F2">
        <w:rPr>
          <w:rStyle w:val="StyleUnderline"/>
          <w:highlight w:val="yellow"/>
        </w:rPr>
        <w:t xml:space="preserve"> in </w:t>
      </w:r>
      <w:r w:rsidRPr="001763F2">
        <w:rPr>
          <w:rStyle w:val="Emphasis"/>
          <w:highlight w:val="yellow"/>
        </w:rPr>
        <w:t>trade</w:t>
      </w:r>
      <w:r w:rsidRPr="001763F2">
        <w:rPr>
          <w:rStyle w:val="Emphasis"/>
        </w:rPr>
        <w:t xml:space="preserve">, policy </w:t>
      </w:r>
      <w:r w:rsidRPr="001763F2">
        <w:rPr>
          <w:rStyle w:val="Emphasis"/>
          <w:highlight w:val="yellow"/>
        </w:rPr>
        <w:t>and war</w:t>
      </w:r>
      <w:r w:rsidRPr="001763F2">
        <w:rPr>
          <w:sz w:val="16"/>
        </w:rPr>
        <w:t xml:space="preserve">, a high-level security architecture focused on </w:t>
      </w:r>
      <w:r w:rsidRPr="001763F2">
        <w:rPr>
          <w:rStyle w:val="StyleUnderline"/>
        </w:rPr>
        <w:t>nuclear non-proliferation</w:t>
      </w:r>
      <w:r w:rsidRPr="001763F2">
        <w:rPr>
          <w:sz w:val="16"/>
        </w:rPr>
        <w:t xml:space="preserve">, a recognition of states’ fundamental sovereignty </w:t>
      </w:r>
      <w:r w:rsidRPr="001763F2">
        <w:rPr>
          <w:rStyle w:val="StyleUnderline"/>
          <w:highlight w:val="yellow"/>
        </w:rPr>
        <w:t>and</w:t>
      </w:r>
      <w:r w:rsidRPr="001763F2">
        <w:rPr>
          <w:rStyle w:val="StyleUnderline"/>
        </w:rPr>
        <w:t xml:space="preserve"> shared </w:t>
      </w:r>
      <w:r w:rsidRPr="001763F2">
        <w:rPr>
          <w:rStyle w:val="StyleUnderline"/>
          <w:highlight w:val="yellow"/>
        </w:rPr>
        <w:t>access to</w:t>
      </w:r>
      <w:r w:rsidRPr="001763F2">
        <w:rPr>
          <w:rStyle w:val="StyleUnderline"/>
        </w:rPr>
        <w:t xml:space="preserve"> the earth’s </w:t>
      </w:r>
      <w:r w:rsidRPr="001763F2">
        <w:rPr>
          <w:rStyle w:val="Emphasis"/>
          <w:highlight w:val="yellow"/>
        </w:rPr>
        <w:t>global commons</w:t>
      </w:r>
      <w:r w:rsidRPr="001763F2">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1763F2">
        <w:rPr>
          <w:rStyle w:val="StyleUnderline"/>
        </w:rPr>
        <w:t>Among the challenges facing the world today are</w:t>
      </w:r>
      <w:r w:rsidRPr="001763F2">
        <w:rPr>
          <w:sz w:val="16"/>
        </w:rPr>
        <w:t xml:space="preserve"> a number of </w:t>
      </w:r>
      <w:r w:rsidRPr="001763F2">
        <w:rPr>
          <w:rStyle w:val="StyleUnderline"/>
          <w:highlight w:val="yellow"/>
        </w:rPr>
        <w:t>issues of global scope</w:t>
      </w:r>
      <w:r w:rsidRPr="001763F2">
        <w:rPr>
          <w:rStyle w:val="StyleUnderline"/>
        </w:rPr>
        <w:t xml:space="preserve"> and scale </w:t>
      </w:r>
      <w:r w:rsidRPr="001763F2">
        <w:rPr>
          <w:rStyle w:val="StyleUnderline"/>
          <w:highlight w:val="yellow"/>
        </w:rPr>
        <w:t>that</w:t>
      </w:r>
      <w:r w:rsidRPr="001763F2">
        <w:rPr>
          <w:rStyle w:val="StyleUnderline"/>
        </w:rPr>
        <w:t xml:space="preserve"> will </w:t>
      </w:r>
      <w:r w:rsidRPr="001763F2">
        <w:rPr>
          <w:rStyle w:val="StyleUnderline"/>
          <w:highlight w:val="yellow"/>
        </w:rPr>
        <w:t>require coordinated international action</w:t>
      </w:r>
      <w:r w:rsidRPr="001763F2">
        <w:rPr>
          <w:sz w:val="16"/>
        </w:rPr>
        <w:t xml:space="preserve">, and that is </w:t>
      </w:r>
      <w:r w:rsidRPr="001763F2">
        <w:rPr>
          <w:rStyle w:val="StyleUnderline"/>
        </w:rPr>
        <w:t>unlikely to be achieved in the absence of clear leadership by</w:t>
      </w:r>
      <w:r w:rsidRPr="001763F2">
        <w:rPr>
          <w:sz w:val="16"/>
        </w:rPr>
        <w:t xml:space="preserve"> either </w:t>
      </w:r>
      <w:r w:rsidRPr="001763F2">
        <w:rPr>
          <w:rStyle w:val="StyleUnderline"/>
        </w:rPr>
        <w:t>one country or a small group of tightly aligned countries</w:t>
      </w:r>
      <w:r w:rsidRPr="001763F2">
        <w:rPr>
          <w:sz w:val="16"/>
        </w:rPr>
        <w:t xml:space="preserve">. The </w:t>
      </w:r>
      <w:r w:rsidRPr="001763F2">
        <w:rPr>
          <w:rStyle w:val="StyleUnderline"/>
        </w:rPr>
        <w:t>issues</w:t>
      </w:r>
      <w:r w:rsidRPr="001763F2">
        <w:rPr>
          <w:sz w:val="16"/>
        </w:rPr>
        <w:t xml:space="preserve">, which require this vision and leadership, </w:t>
      </w:r>
      <w:r w:rsidRPr="001763F2">
        <w:rPr>
          <w:rStyle w:val="StyleUnderline"/>
          <w:highlight w:val="yellow"/>
        </w:rPr>
        <w:t>include</w:t>
      </w:r>
      <w:r w:rsidRPr="001763F2">
        <w:rPr>
          <w:sz w:val="16"/>
        </w:rPr>
        <w:t xml:space="preserve">: </w:t>
      </w:r>
    </w:p>
    <w:p w14:paraId="7219BEB6" w14:textId="77777777" w:rsidR="009135BE" w:rsidRPr="001763F2" w:rsidRDefault="009135BE" w:rsidP="009135BE">
      <w:pPr>
        <w:rPr>
          <w:sz w:val="16"/>
        </w:rPr>
      </w:pPr>
      <w:r w:rsidRPr="001763F2">
        <w:rPr>
          <w:sz w:val="16"/>
        </w:rPr>
        <w:t xml:space="preserve">1. </w:t>
      </w:r>
      <w:r w:rsidRPr="001763F2">
        <w:rPr>
          <w:rStyle w:val="Emphasis"/>
          <w:highlight w:val="yellow"/>
        </w:rPr>
        <w:t>Trade Protectionism</w:t>
      </w:r>
      <w:r w:rsidRPr="001763F2">
        <w:rPr>
          <w:rStyle w:val="Emphasis"/>
        </w:rPr>
        <w:t xml:space="preserve"> and Fairness</w:t>
      </w:r>
      <w:r w:rsidRPr="001763F2">
        <w:rPr>
          <w:sz w:val="16"/>
        </w:rPr>
        <w:t xml:space="preserve">. The </w:t>
      </w:r>
      <w:r w:rsidRPr="001763F2">
        <w:rPr>
          <w:rStyle w:val="StyleUnderline"/>
        </w:rPr>
        <w:t>continued growth of global industrial trade is being threatened by increasing protectionism</w:t>
      </w:r>
      <w:r w:rsidRPr="001763F2">
        <w:rPr>
          <w:sz w:val="16"/>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60B64FD7" w14:textId="77777777" w:rsidR="009135BE" w:rsidRPr="001763F2" w:rsidRDefault="009135BE" w:rsidP="009135BE">
      <w:pPr>
        <w:rPr>
          <w:sz w:val="16"/>
        </w:rPr>
      </w:pPr>
      <w:r w:rsidRPr="001763F2">
        <w:rPr>
          <w:sz w:val="16"/>
        </w:rPr>
        <w:t xml:space="preserve">2. </w:t>
      </w:r>
      <w:r w:rsidRPr="001763F2">
        <w:rPr>
          <w:rStyle w:val="Emphasis"/>
          <w:highlight w:val="yellow"/>
        </w:rPr>
        <w:t>Income Inequality</w:t>
      </w:r>
      <w:r w:rsidRPr="001763F2">
        <w:rPr>
          <w:sz w:val="16"/>
        </w:rPr>
        <w:t xml:space="preserve">. The gaps between the have and the have nots globally </w:t>
      </w:r>
      <w:r w:rsidRPr="001763F2">
        <w:rPr>
          <w:rStyle w:val="StyleUnderline"/>
        </w:rPr>
        <w:t>is sharpening across a number of key dimensions, with the traditional north-south divide between countries being exacerbated by growing inequality within nations</w:t>
      </w:r>
      <w:r w:rsidRPr="001763F2">
        <w:rPr>
          <w:sz w:val="16"/>
        </w:rPr>
        <w:t xml:space="preserve">, too, with the GINI coefficient, a traditional measure of inequality rising by 10% across OECD countries and the ratio of top income decile to bottom income decile reached its highest level in 30 years. [4] </w:t>
      </w:r>
    </w:p>
    <w:p w14:paraId="4D21D188" w14:textId="77777777" w:rsidR="009135BE" w:rsidRPr="001763F2" w:rsidRDefault="009135BE" w:rsidP="009135BE">
      <w:pPr>
        <w:rPr>
          <w:sz w:val="16"/>
        </w:rPr>
      </w:pPr>
      <w:r w:rsidRPr="001763F2">
        <w:rPr>
          <w:sz w:val="16"/>
        </w:rPr>
        <w:t xml:space="preserve">3. </w:t>
      </w:r>
      <w:r w:rsidRPr="001763F2">
        <w:rPr>
          <w:rStyle w:val="Emphasis"/>
          <w:highlight w:val="yellow"/>
        </w:rPr>
        <w:t>Climate Change</w:t>
      </w:r>
      <w:r w:rsidRPr="001763F2">
        <w:rPr>
          <w:rStyle w:val="StyleUnderline"/>
        </w:rPr>
        <w:t xml:space="preserve"> and Rising Pollution</w:t>
      </w:r>
      <w:r w:rsidRPr="001763F2">
        <w:rPr>
          <w:sz w:val="16"/>
        </w:rPr>
        <w:t xml:space="preserve">. The global fight against climate change and greenhouse gas emissions, which have increased by 80% since 1970, and has been damaged by the US withdrawal from the Paris Climate Change Accord. </w:t>
      </w:r>
    </w:p>
    <w:p w14:paraId="257033DC" w14:textId="77777777" w:rsidR="009135BE" w:rsidRPr="001763F2" w:rsidRDefault="009135BE" w:rsidP="009135BE">
      <w:pPr>
        <w:rPr>
          <w:sz w:val="16"/>
        </w:rPr>
      </w:pPr>
      <w:r w:rsidRPr="001763F2">
        <w:rPr>
          <w:sz w:val="16"/>
        </w:rPr>
        <w:t xml:space="preserve">4. </w:t>
      </w:r>
      <w:r w:rsidRPr="001763F2">
        <w:rPr>
          <w:rStyle w:val="Emphasis"/>
          <w:highlight w:val="yellow"/>
        </w:rPr>
        <w:t>Food and Water Security</w:t>
      </w:r>
      <w:r w:rsidRPr="001763F2">
        <w:rPr>
          <w:sz w:val="16"/>
        </w:rPr>
        <w:t xml:space="preserve">.5bn people today lack adequate access to sanitation, and of the 3bn people projected to be added to the world’s population by 2050, most will be born in countries facing severe food and water shortages. </w:t>
      </w:r>
    </w:p>
    <w:p w14:paraId="5C825683" w14:textId="77777777" w:rsidR="009135BE" w:rsidRPr="001763F2" w:rsidRDefault="009135BE" w:rsidP="009135BE">
      <w:pPr>
        <w:rPr>
          <w:sz w:val="16"/>
        </w:rPr>
      </w:pPr>
      <w:r w:rsidRPr="001763F2">
        <w:rPr>
          <w:sz w:val="16"/>
        </w:rPr>
        <w:t xml:space="preserve">5. Cross-Border Terrorism. </w:t>
      </w:r>
      <w:r w:rsidRPr="001763F2">
        <w:rPr>
          <w:rStyle w:val="StyleUnderline"/>
        </w:rPr>
        <w:t xml:space="preserve">Cross-border </w:t>
      </w:r>
      <w:r w:rsidRPr="001763F2">
        <w:rPr>
          <w:rStyle w:val="Emphasis"/>
          <w:highlight w:val="yellow"/>
        </w:rPr>
        <w:t>terrorism</w:t>
      </w:r>
      <w:r w:rsidRPr="001763F2">
        <w:rPr>
          <w:rStyle w:val="StyleUnderline"/>
        </w:rPr>
        <w:t xml:space="preserve"> is at an all-time high</w:t>
      </w:r>
      <w:r w:rsidRPr="001763F2">
        <w:rPr>
          <w:sz w:val="16"/>
        </w:rPr>
        <w:t xml:space="preserve"> today, causing nearly 40,000 deaths per year, and </w:t>
      </w:r>
      <w:r w:rsidRPr="001763F2">
        <w:rPr>
          <w:rStyle w:val="StyleUnderline"/>
        </w:rPr>
        <w:t>creating an urgent need for global co-operation</w:t>
      </w:r>
      <w:r w:rsidRPr="001763F2">
        <w:rPr>
          <w:sz w:val="16"/>
        </w:rPr>
        <w:t xml:space="preserve"> on intelligence and security. </w:t>
      </w:r>
    </w:p>
    <w:p w14:paraId="0F3DC665" w14:textId="77777777" w:rsidR="009135BE" w:rsidRPr="001763F2" w:rsidRDefault="009135BE" w:rsidP="009135BE">
      <w:pPr>
        <w:rPr>
          <w:sz w:val="16"/>
        </w:rPr>
      </w:pPr>
      <w:r w:rsidRPr="001763F2">
        <w:rPr>
          <w:sz w:val="16"/>
        </w:rPr>
        <w:t xml:space="preserve">6. </w:t>
      </w:r>
      <w:r w:rsidRPr="001763F2">
        <w:rPr>
          <w:rStyle w:val="Emphasis"/>
          <w:highlight w:val="yellow"/>
        </w:rPr>
        <w:t>Cyber-Crime</w:t>
      </w:r>
      <w:r w:rsidRPr="001763F2">
        <w:rPr>
          <w:sz w:val="16"/>
        </w:rPr>
        <w:t xml:space="preserve">. Cyber-crime, with over 45m+ incidents annually, </w:t>
      </w:r>
      <w:r w:rsidRPr="001763F2">
        <w:rPr>
          <w:rStyle w:val="StyleUnderline"/>
        </w:rPr>
        <w:t xml:space="preserve">is an increasingly critical threat to the </w:t>
      </w:r>
      <w:r w:rsidRPr="001763F2">
        <w:rPr>
          <w:rStyle w:val="Emphasis"/>
        </w:rPr>
        <w:t>global economic and political order</w:t>
      </w:r>
      <w:r w:rsidRPr="001763F2">
        <w:rPr>
          <w:sz w:val="16"/>
        </w:rPr>
        <w:t xml:space="preserve">. </w:t>
      </w:r>
    </w:p>
    <w:p w14:paraId="4FF0CC42" w14:textId="77777777" w:rsidR="009135BE" w:rsidRPr="001763F2" w:rsidRDefault="009135BE" w:rsidP="009135BE">
      <w:pPr>
        <w:rPr>
          <w:sz w:val="16"/>
        </w:rPr>
      </w:pPr>
      <w:r w:rsidRPr="001763F2">
        <w:rPr>
          <w:sz w:val="16"/>
        </w:rPr>
        <w:t xml:space="preserve">7. Displacements and Increasing Refugee Flows. </w:t>
      </w:r>
      <w:r w:rsidRPr="001763F2">
        <w:rPr>
          <w:rStyle w:val="StyleUnderline"/>
        </w:rPr>
        <w:t>Collective action is required to effectively process and integrate refugees and economic migrants around the world</w:t>
      </w:r>
      <w:r w:rsidRPr="001763F2">
        <w:rPr>
          <w:sz w:val="16"/>
        </w:rPr>
        <w:t xml:space="preserve">, which today total 65m – the highest number in human history. </w:t>
      </w:r>
    </w:p>
    <w:p w14:paraId="63D8E953" w14:textId="77777777" w:rsidR="009135BE" w:rsidRPr="001763F2" w:rsidRDefault="009135BE" w:rsidP="009135BE">
      <w:pPr>
        <w:rPr>
          <w:sz w:val="16"/>
        </w:rPr>
      </w:pPr>
      <w:r w:rsidRPr="001763F2">
        <w:rPr>
          <w:sz w:val="16"/>
        </w:rPr>
        <w:t xml:space="preserve">As pointed out in previous Sign of the Times papers, </w:t>
      </w:r>
      <w:r w:rsidRPr="001763F2">
        <w:rPr>
          <w:rStyle w:val="StyleUnderline"/>
          <w:highlight w:val="yellow"/>
        </w:rPr>
        <w:t>t</w:t>
      </w:r>
      <w:r w:rsidRPr="003328F5">
        <w:rPr>
          <w:rStyle w:val="StyleUnderline"/>
        </w:rPr>
        <w:t>hese issues are interrelated, with the</w:t>
      </w:r>
      <w:r w:rsidRPr="003328F5">
        <w:rPr>
          <w:sz w:val="16"/>
        </w:rPr>
        <w:t xml:space="preserve"> feedback loop between them accelerating the </w:t>
      </w:r>
      <w:r w:rsidRPr="003328F5">
        <w:rPr>
          <w:rStyle w:val="StyleUnderline"/>
        </w:rPr>
        <w:t>demise of the current US led world order and its governance framework</w:t>
      </w:r>
      <w:r w:rsidRPr="003328F5">
        <w:rPr>
          <w:sz w:val="16"/>
        </w:rPr>
        <w:t xml:space="preserve"> underwritten by multilateral institutions.  As the single most powerful nation on earth, </w:t>
      </w:r>
      <w:r w:rsidRPr="003328F5">
        <w:rPr>
          <w:rStyle w:val="StyleUnderline"/>
        </w:rPr>
        <w:t>America’s current</w:t>
      </w:r>
      <w:r w:rsidRPr="003328F5">
        <w:rPr>
          <w:sz w:val="16"/>
        </w:rPr>
        <w:t xml:space="preserve"> unwillingness or </w:t>
      </w:r>
      <w:r w:rsidRPr="003328F5">
        <w:rPr>
          <w:rStyle w:val="StyleUnderline"/>
        </w:rPr>
        <w:t>inability to reinvent the rules and institutions</w:t>
      </w:r>
      <w:r w:rsidRPr="003328F5">
        <w:rPr>
          <w:sz w:val="16"/>
        </w:rPr>
        <w:t xml:space="preserve"> that have failed to solve the world’s issues satisfactorily to date </w:t>
      </w:r>
      <w:r w:rsidRPr="003328F5">
        <w:rPr>
          <w:rStyle w:val="StyleUnderline"/>
        </w:rPr>
        <w:t>creates an opening for other countries to</w:t>
      </w:r>
      <w:r w:rsidRPr="003328F5">
        <w:rPr>
          <w:sz w:val="16"/>
        </w:rPr>
        <w:t xml:space="preserve"> either </w:t>
      </w:r>
      <w:r w:rsidRPr="003328F5">
        <w:rPr>
          <w:rStyle w:val="StyleUnderline"/>
        </w:rPr>
        <w:t>reform and save or to reinvent these institutions</w:t>
      </w:r>
      <w:r w:rsidRPr="003328F5">
        <w:rPr>
          <w:sz w:val="16"/>
        </w:rPr>
        <w:t xml:space="preserve"> based on a set of new values. </w:t>
      </w:r>
      <w:r w:rsidRPr="003328F5">
        <w:rPr>
          <w:rStyle w:val="StyleUnderline"/>
        </w:rPr>
        <w:t>China has</w:t>
      </w:r>
      <w:r w:rsidRPr="003328F5">
        <w:rPr>
          <w:sz w:val="16"/>
        </w:rPr>
        <w:t xml:space="preserve"> clearly recognised the importance of the major issues facing the world and </w:t>
      </w:r>
      <w:r w:rsidRPr="003328F5">
        <w:rPr>
          <w:rStyle w:val="StyleUnderline"/>
        </w:rPr>
        <w:t>shown an interest in leading across a number of them</w:t>
      </w:r>
      <w:r w:rsidRPr="003328F5">
        <w:rPr>
          <w:sz w:val="16"/>
        </w:rPr>
        <w:t xml:space="preserve">, in particular in the areas of climate change and free trade. However, </w:t>
      </w:r>
      <w:r w:rsidRPr="003328F5">
        <w:rPr>
          <w:rStyle w:val="StyleUnderline"/>
        </w:rPr>
        <w:t xml:space="preserve">China’s willingness to lead is </w:t>
      </w:r>
      <w:r w:rsidRPr="003328F5">
        <w:rPr>
          <w:rStyle w:val="Emphasis"/>
        </w:rPr>
        <w:t>neither comprehensive</w:t>
      </w:r>
      <w:r w:rsidRPr="003328F5">
        <w:rPr>
          <w:sz w:val="16"/>
        </w:rPr>
        <w:t xml:space="preserve"> in nature </w:t>
      </w:r>
      <w:r w:rsidRPr="003328F5">
        <w:rPr>
          <w:rStyle w:val="Emphasis"/>
        </w:rPr>
        <w:t>nor universally welcomed</w:t>
      </w:r>
      <w:r w:rsidRPr="003328F5">
        <w:rPr>
          <w:rStyle w:val="StyleUnderline"/>
        </w:rPr>
        <w:t>, particularly by the established participants of the current global order who fear that increases in China’s influence would come at a cost to their own positions. While unipolar world orders</w:t>
      </w:r>
      <w:r w:rsidRPr="003328F5">
        <w:rPr>
          <w:sz w:val="16"/>
        </w:rPr>
        <w:t xml:space="preserve"> (such as the Pax Britannica in the 19th century or the shorter Pax Americana post the collapse of the Soviet Union) </w:t>
      </w:r>
      <w:r w:rsidRPr="003328F5">
        <w:rPr>
          <w:rStyle w:val="StyleUnderline"/>
        </w:rPr>
        <w:t>can underpin periods of peace and prosperity, most countries today lean towards preferring one led by a pre-Trump America or a multi-polar order to one dominated by China</w:t>
      </w:r>
      <w:r w:rsidRPr="003328F5">
        <w:rPr>
          <w:sz w:val="16"/>
        </w:rPr>
        <w:t xml:space="preserve">. However, </w:t>
      </w:r>
      <w:r w:rsidRPr="003328F5">
        <w:rPr>
          <w:rStyle w:val="StyleUnderline"/>
        </w:rPr>
        <w:t>where ambitious nations form the leadership of a multipolar</w:t>
      </w:r>
      <w:r w:rsidRPr="001763F2">
        <w:rPr>
          <w:rStyle w:val="StyleUnderline"/>
        </w:rPr>
        <w:t xml:space="preserve"> order</w:t>
      </w:r>
      <w:r w:rsidRPr="001763F2">
        <w:rPr>
          <w:sz w:val="16"/>
        </w:rPr>
        <w:t xml:space="preserve">, their </w:t>
      </w:r>
      <w:r w:rsidRPr="001763F2">
        <w:rPr>
          <w:rStyle w:val="Emphasis"/>
          <w:highlight w:val="yellow"/>
        </w:rPr>
        <w:t>competitiveness can drive conflict and instability</w:t>
      </w:r>
      <w:r w:rsidRPr="001763F2">
        <w:rPr>
          <w:rStyle w:val="StyleUnderline"/>
        </w:rPr>
        <w:t>, whereas in a unipolar world, the rivalry is kept in check</w:t>
      </w:r>
      <w:r w:rsidRPr="001763F2">
        <w:rPr>
          <w:sz w:val="16"/>
        </w:rPr>
        <w:t xml:space="preserve">. Despite </w:t>
      </w:r>
      <w:r w:rsidRPr="001763F2">
        <w:rPr>
          <w:rStyle w:val="StyleUnderline"/>
        </w:rPr>
        <w:t>the US</w:t>
      </w:r>
      <w:r w:rsidRPr="001763F2">
        <w:rPr>
          <w:sz w:val="16"/>
        </w:rPr>
        <w:t xml:space="preserve"> having built a broader armoury of hard and soft power than </w:t>
      </w:r>
      <w:r w:rsidRPr="001763F2">
        <w:rPr>
          <w:rStyle w:val="StyleUnderline"/>
        </w:rPr>
        <w:t>China</w:t>
      </w:r>
      <w:r w:rsidRPr="001763F2">
        <w:rPr>
          <w:sz w:val="16"/>
        </w:rPr>
        <w:t xml:space="preserve">, the two countries </w:t>
      </w:r>
      <w:r w:rsidRPr="001763F2">
        <w:rPr>
          <w:rStyle w:val="StyleUnderline"/>
        </w:rPr>
        <w:t xml:space="preserve">seem </w:t>
      </w:r>
      <w:r w:rsidRPr="001763F2">
        <w:rPr>
          <w:rStyle w:val="Emphasis"/>
        </w:rPr>
        <w:t>set up for conflict across a number of issues</w:t>
      </w:r>
      <w:r w:rsidRPr="001763F2">
        <w:rPr>
          <w:sz w:val="16"/>
        </w:rPr>
        <w:t xml:space="preserve">. So, </w:t>
      </w:r>
      <w:r w:rsidRPr="001763F2">
        <w:rPr>
          <w:rStyle w:val="Emphasis"/>
          <w:highlight w:val="yellow"/>
        </w:rPr>
        <w:t>unless a third country seeks to</w:t>
      </w:r>
      <w:r w:rsidRPr="001763F2">
        <w:rPr>
          <w:rStyle w:val="Emphasis"/>
        </w:rPr>
        <w:t xml:space="preserve"> also </w:t>
      </w:r>
      <w:r w:rsidRPr="001763F2">
        <w:rPr>
          <w:rStyle w:val="Emphasis"/>
          <w:highlight w:val="yellow"/>
        </w:rPr>
        <w:t>enter this fray</w:t>
      </w:r>
      <w:r w:rsidRPr="001763F2">
        <w:rPr>
          <w:rStyle w:val="Emphasis"/>
        </w:rPr>
        <w:t xml:space="preserve"> and create a three-way tug of war</w:t>
      </w:r>
      <w:r w:rsidRPr="001763F2">
        <w:rPr>
          <w:sz w:val="16"/>
        </w:rPr>
        <w:t xml:space="preserve">, new entrants to the power game will need to think differently about how to participate. It would seem though that </w:t>
      </w:r>
      <w:r w:rsidRPr="001763F2">
        <w:rPr>
          <w:rStyle w:val="StyleUnderline"/>
        </w:rPr>
        <w:t>given</w:t>
      </w:r>
      <w:r w:rsidRPr="001763F2">
        <w:rPr>
          <w:sz w:val="16"/>
        </w:rPr>
        <w:t xml:space="preserve"> the </w:t>
      </w:r>
      <w:r w:rsidRPr="001763F2">
        <w:rPr>
          <w:rStyle w:val="StyleUnderline"/>
        </w:rPr>
        <w:t>diversity of global issues</w:t>
      </w:r>
      <w:r w:rsidRPr="001763F2">
        <w:rPr>
          <w:sz w:val="16"/>
        </w:rPr>
        <w:t xml:space="preserve"> today </w:t>
      </w:r>
      <w:r w:rsidRPr="001763F2">
        <w:rPr>
          <w:rStyle w:val="StyleUnderline"/>
        </w:rPr>
        <w:t>there is space for multiple leaders employing multiple approaches</w:t>
      </w:r>
      <w:r w:rsidRPr="001763F2">
        <w:rPr>
          <w:sz w:val="16"/>
        </w:rPr>
        <w:t xml:space="preserve">. </w:t>
      </w:r>
    </w:p>
    <w:p w14:paraId="137BFDD5" w14:textId="77777777" w:rsidR="009135BE" w:rsidRPr="001763F2" w:rsidRDefault="009135BE" w:rsidP="009135BE">
      <w:pPr>
        <w:rPr>
          <w:sz w:val="16"/>
        </w:rPr>
      </w:pPr>
      <w:r w:rsidRPr="001763F2">
        <w:rPr>
          <w:sz w:val="16"/>
        </w:rPr>
        <w:t xml:space="preserve">In terms of who the new power players might be, while some of the world’s </w:t>
      </w:r>
      <w:r w:rsidRPr="001763F2">
        <w:rPr>
          <w:rStyle w:val="StyleUnderline"/>
        </w:rPr>
        <w:t xml:space="preserve">major </w:t>
      </w:r>
      <w:r w:rsidRPr="003328F5">
        <w:rPr>
          <w:rStyle w:val="StyleUnderline"/>
        </w:rPr>
        <w:t>western countries</w:t>
      </w:r>
      <w:r w:rsidRPr="003328F5">
        <w:rPr>
          <w:sz w:val="16"/>
        </w:rPr>
        <w:t xml:space="preserve"> in theory might partially fill America’s shoes, most </w:t>
      </w:r>
      <w:r w:rsidRPr="003328F5">
        <w:rPr>
          <w:rStyle w:val="StyleUnderline"/>
        </w:rPr>
        <w:t>will</w:t>
      </w:r>
      <w:r w:rsidRPr="003328F5">
        <w:rPr>
          <w:sz w:val="16"/>
        </w:rPr>
        <w:t xml:space="preserve"> likely </w:t>
      </w:r>
      <w:r w:rsidRPr="003328F5">
        <w:rPr>
          <w:rStyle w:val="StyleUnderline"/>
        </w:rPr>
        <w:t>be held back by</w:t>
      </w:r>
      <w:r w:rsidRPr="003328F5">
        <w:rPr>
          <w:sz w:val="16"/>
        </w:rPr>
        <w:t xml:space="preserve"> a combination of </w:t>
      </w:r>
      <w:r w:rsidRPr="003328F5">
        <w:rPr>
          <w:rStyle w:val="StyleUnderline"/>
        </w:rPr>
        <w:t>domestic and geopolitical issues,</w:t>
      </w:r>
      <w:r w:rsidRPr="001763F2">
        <w:rPr>
          <w:rStyle w:val="StyleUnderline"/>
        </w:rPr>
        <w:t xml:space="preserve"> even if they</w:t>
      </w:r>
      <w:r w:rsidRPr="001763F2">
        <w:rPr>
          <w:sz w:val="16"/>
        </w:rPr>
        <w:t xml:space="preserve"> were able to </w:t>
      </w:r>
      <w:r w:rsidRPr="001763F2">
        <w:rPr>
          <w:rStyle w:val="StyleUnderline"/>
        </w:rPr>
        <w:t>overcome their fundamental and long-standing lack of willingness to lead. The EU needs more time to recover from its separation from the UK</w:t>
      </w:r>
      <w:r w:rsidRPr="001763F2">
        <w:rPr>
          <w:sz w:val="16"/>
        </w:rPr>
        <w:t xml:space="preserve">, the UK has been in increasing political and economic turmoil since the Brexit referendum, </w:t>
      </w:r>
      <w:r w:rsidRPr="001763F2">
        <w:rPr>
          <w:rStyle w:val="StyleUnderline"/>
        </w:rPr>
        <w:t>France is beginning its own domestic political revival and Germany and Japan remain mostly unwilling to be overt leaders</w:t>
      </w:r>
      <w:r w:rsidRPr="001763F2">
        <w:rPr>
          <w:sz w:val="16"/>
        </w:rPr>
        <w:t xml:space="preserve"> for a combination of historic reasons. Having said that, Germany is positioning and being welcomed as a voice of reason by many in favour of salvaging the best of the current liberal world order. However, </w:t>
      </w:r>
      <w:r w:rsidRPr="001763F2">
        <w:rPr>
          <w:rStyle w:val="StyleUnderline"/>
        </w:rPr>
        <w:t>none of these countries</w:t>
      </w:r>
      <w:r w:rsidRPr="001763F2">
        <w:rPr>
          <w:sz w:val="16"/>
        </w:rPr>
        <w:t xml:space="preserve"> are yet able to </w:t>
      </w:r>
      <w:r w:rsidRPr="001763F2">
        <w:rPr>
          <w:rStyle w:val="StyleUnderline"/>
        </w:rPr>
        <w:t>provide a credible alternative to China’s bids for leadership</w:t>
      </w:r>
      <w:r w:rsidRPr="001763F2">
        <w:rPr>
          <w:sz w:val="16"/>
        </w:rPr>
        <w:t xml:space="preserve"> or stem its increasing influence and, in the face of American withdrawal, they may have no choice but to welcome another power player. </w:t>
      </w:r>
    </w:p>
    <w:p w14:paraId="16C57E57" w14:textId="77777777" w:rsidR="009135BE" w:rsidRPr="008D719B" w:rsidRDefault="009135BE" w:rsidP="009135BE">
      <w:pPr>
        <w:rPr>
          <w:sz w:val="16"/>
        </w:rPr>
      </w:pPr>
      <w:r w:rsidRPr="001763F2">
        <w:rPr>
          <w:rStyle w:val="StyleUnderline"/>
        </w:rPr>
        <w:t>In the absence of credible alternatives</w:t>
      </w:r>
      <w:r w:rsidRPr="001763F2">
        <w:rPr>
          <w:sz w:val="16"/>
        </w:rPr>
        <w:t xml:space="preserve"> from established economies, </w:t>
      </w:r>
      <w:r w:rsidRPr="001763F2">
        <w:rPr>
          <w:rStyle w:val="StyleUnderline"/>
        </w:rPr>
        <w:t>there are few with the positioning to play a more central role in world affairs</w:t>
      </w:r>
      <w:r w:rsidRPr="001763F2">
        <w:rPr>
          <w:sz w:val="16"/>
        </w:rPr>
        <w:t xml:space="preserve">. Among these, </w:t>
      </w:r>
      <w:r w:rsidRPr="001763F2">
        <w:rPr>
          <w:rStyle w:val="Emphasis"/>
        </w:rPr>
        <w:t>India stands out clearly</w:t>
      </w:r>
      <w:r w:rsidRPr="001763F2">
        <w:rPr>
          <w:rStyle w:val="StyleUnderline"/>
        </w:rPr>
        <w:t xml:space="preserve"> due to its size, growth and</w:t>
      </w:r>
      <w:r w:rsidRPr="001763F2">
        <w:rPr>
          <w:sz w:val="16"/>
        </w:rPr>
        <w:t xml:space="preserve"> most importantly its </w:t>
      </w:r>
      <w:r w:rsidRPr="001763F2">
        <w:rPr>
          <w:rStyle w:val="StyleUnderline"/>
        </w:rPr>
        <w:t>potential</w:t>
      </w:r>
      <w:r w:rsidRPr="001763F2">
        <w:rPr>
          <w:sz w:val="16"/>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1763F2">
        <w:rPr>
          <w:rStyle w:val="StyleUnderline"/>
        </w:rPr>
        <w:t>In the absence of a renewed American interest in world leadership</w:t>
      </w:r>
      <w:r w:rsidRPr="001763F2">
        <w:rPr>
          <w:sz w:val="16"/>
        </w:rPr>
        <w:t xml:space="preserve">, which one should certainly not rule out, </w:t>
      </w:r>
      <w:r w:rsidRPr="001763F2">
        <w:rPr>
          <w:rStyle w:val="Emphasis"/>
          <w:highlight w:val="yellow"/>
        </w:rPr>
        <w:t>India alone</w:t>
      </w:r>
      <w:r w:rsidRPr="001763F2">
        <w:rPr>
          <w:rStyle w:val="StyleUnderline"/>
          <w:highlight w:val="yellow"/>
        </w:rPr>
        <w:t xml:space="preserve"> has</w:t>
      </w:r>
      <w:r w:rsidRPr="001763F2">
        <w:rPr>
          <w:rStyle w:val="StyleUnderline"/>
        </w:rPr>
        <w:t xml:space="preserve"> the </w:t>
      </w:r>
      <w:r w:rsidRPr="001763F2">
        <w:rPr>
          <w:rStyle w:val="StyleUnderline"/>
          <w:highlight w:val="yellow"/>
        </w:rPr>
        <w:t>scope and scale to offer</w:t>
      </w:r>
      <w:r w:rsidRPr="001763F2">
        <w:rPr>
          <w:rStyle w:val="StyleUnderline"/>
        </w:rPr>
        <w:t xml:space="preserve"> credible </w:t>
      </w:r>
      <w:r w:rsidRPr="001763F2">
        <w:rPr>
          <w:rStyle w:val="StyleUnderline"/>
          <w:highlight w:val="yellow"/>
        </w:rPr>
        <w:t>alternatives to China’s leadership</w:t>
      </w:r>
      <w:r w:rsidRPr="001763F2">
        <w:rPr>
          <w:rStyle w:val="StyleUnderline"/>
        </w:rPr>
        <w:t xml:space="preserve"> bids across a number of fronts</w:t>
      </w:r>
      <w:r w:rsidRPr="001763F2">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261BEC7D" w14:textId="77777777" w:rsidR="009135BE" w:rsidRPr="001763F2" w:rsidRDefault="009135BE" w:rsidP="009135BE">
      <w:pPr>
        <w:rPr>
          <w:sz w:val="10"/>
        </w:rPr>
      </w:pPr>
    </w:p>
    <w:p w14:paraId="184C2FD5" w14:textId="77777777" w:rsidR="009135BE" w:rsidRPr="00642C15" w:rsidRDefault="009135BE" w:rsidP="009135BE">
      <w:pPr>
        <w:pStyle w:val="Heading3"/>
        <w:keepLines w:val="0"/>
      </w:pPr>
      <w:r w:rsidRPr="00642C15">
        <w:t>1AC – Solvency</w:t>
      </w:r>
    </w:p>
    <w:p w14:paraId="3DD3CF9A" w14:textId="77777777" w:rsidR="009135BE" w:rsidRPr="00642C15" w:rsidRDefault="009135BE" w:rsidP="009135BE">
      <w:pPr>
        <w:pStyle w:val="Heading4"/>
      </w:pPr>
      <w:r w:rsidRPr="00642C15">
        <w:br w:type="page"/>
        <w:t xml:space="preserve">Plan: The Supreme Court of India should </w:t>
      </w:r>
      <w:r>
        <w:t>recognize</w:t>
      </w:r>
      <w:r w:rsidRPr="00642C15">
        <w:t xml:space="preserve"> a worker’s unconditional right to strike against the government. </w:t>
      </w:r>
    </w:p>
    <w:p w14:paraId="01D01CE4" w14:textId="77777777" w:rsidR="009135BE" w:rsidRPr="00642C15" w:rsidRDefault="009135BE" w:rsidP="009135BE"/>
    <w:p w14:paraId="27F1176B" w14:textId="77777777" w:rsidR="009135BE" w:rsidRPr="00642C15" w:rsidRDefault="009135BE" w:rsidP="009135BE">
      <w:pPr>
        <w:pStyle w:val="Heading4"/>
      </w:pPr>
      <w:r w:rsidRPr="00642C15">
        <w:t>India’s farmer strike is the biggest threat to Modi’s power.  It is imperative that they are allowed to continue.</w:t>
      </w:r>
    </w:p>
    <w:p w14:paraId="671C2D60" w14:textId="77777777" w:rsidR="009135BE" w:rsidRPr="00642C15" w:rsidRDefault="009135BE" w:rsidP="009135BE">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3F05B3FC" w14:textId="77777777" w:rsidR="009135BE" w:rsidRPr="00642C15" w:rsidRDefault="009135BE" w:rsidP="009135BE">
      <w:pPr>
        <w:rPr>
          <w:rStyle w:val="StyleUnderline"/>
        </w:rPr>
      </w:pPr>
      <w:r w:rsidRPr="00642C15">
        <w:t>This authoritarian streak has shaped the pandemic policies of the Indian government, which not only rushed through the farm laws but also promptly acceded to industrialists’ demand for </w:t>
      </w:r>
      <w:hyperlink r:id="rId154" w:history="1">
        <w:r w:rsidRPr="00642C15">
          <w:rPr>
            <w:rStyle w:val="FollowedHyperlink"/>
          </w:rPr>
          <w:t>labour reforms</w:t>
        </w:r>
      </w:hyperlink>
      <w:r w:rsidRPr="00642C15">
        <w:t xml:space="preserve"> that weaken the rights of workers in both the </w:t>
      </w:r>
      <w:hyperlink r:id="rId155" w:history="1">
        <w:r w:rsidRPr="00642C15">
          <w:rPr>
            <w:rStyle w:val="FollowedHyperlink"/>
          </w:rPr>
          <w:t>formal</w:t>
        </w:r>
      </w:hyperlink>
      <w:r w:rsidRPr="00642C15">
        <w:t xml:space="preserve"> and </w:t>
      </w:r>
      <w:hyperlink r:id="rId156" w:history="1">
        <w:r w:rsidRPr="00642C15">
          <w:rPr>
            <w:rStyle w:val="FollowedHyperlink"/>
          </w:rPr>
          <w:t>informal</w:t>
        </w:r>
      </w:hyperlink>
      <w:r w:rsidRPr="00642C15">
        <w:t xml:space="preserve"> sectors. </w:t>
      </w:r>
      <w:r w:rsidRPr="00642C15">
        <w:rPr>
          <w:rStyle w:val="StyleUnderline"/>
        </w:rPr>
        <w:t xml:space="preserve">The </w:t>
      </w:r>
      <w:r w:rsidRPr="002B5BDA">
        <w:rPr>
          <w:rStyle w:val="StyleUnderline"/>
          <w:highlight w:val="green"/>
        </w:rPr>
        <w:t>changes include looser hire and fire policies</w:t>
      </w:r>
      <w:r w:rsidRPr="00642C15">
        <w:rPr>
          <w:rStyle w:val="StyleUnderline"/>
        </w:rPr>
        <w:t xml:space="preserve">, </w:t>
      </w:r>
      <w:hyperlink r:id="rId157" w:history="1">
        <w:r w:rsidRPr="00642C15">
          <w:rPr>
            <w:rStyle w:val="StyleUnderline"/>
          </w:rPr>
          <w:t>longer working hours,</w:t>
        </w:r>
      </w:hyperlink>
      <w:r w:rsidRPr="00642C15">
        <w:rPr>
          <w:rStyle w:val="StyleUnderline"/>
        </w:rPr>
        <w:t> </w:t>
      </w:r>
      <w:r w:rsidRPr="002B5BDA">
        <w:rPr>
          <w:rStyle w:val="StyleUnderline"/>
          <w:highlight w:val="green"/>
        </w:rPr>
        <w:t>reduced</w:t>
      </w:r>
      <w:r w:rsidRPr="00642C15">
        <w:rPr>
          <w:rStyle w:val="StyleUnderline"/>
        </w:rPr>
        <w:t xml:space="preserve"> social protection and </w:t>
      </w:r>
      <w:r w:rsidRPr="002B5BDA">
        <w:rPr>
          <w:rStyle w:val="StyleUnderline"/>
          <w:highlight w:val="green"/>
        </w:rPr>
        <w:t>restrictions on the right to strike.</w:t>
      </w:r>
    </w:p>
    <w:p w14:paraId="58D6AAE7" w14:textId="77777777" w:rsidR="009135BE" w:rsidRPr="00642C15" w:rsidRDefault="009135BE" w:rsidP="009135BE">
      <w:r w:rsidRPr="00642C15">
        <w:t>***</w:t>
      </w:r>
    </w:p>
    <w:p w14:paraId="3E675063" w14:textId="77777777" w:rsidR="009135BE" w:rsidRPr="00642C15" w:rsidRDefault="009135BE" w:rsidP="009135BE">
      <w:pPr>
        <w:rPr>
          <w:rStyle w:val="StyleUnderline"/>
        </w:rPr>
      </w:pPr>
      <w:r w:rsidRPr="00642C15">
        <w:t xml:space="preserve">This powerful alliance between the state and capital explains why the Modi government neither brooks dissent nor hesitates to take harsh measures against critics, including cracking down on activists and journalists. </w:t>
      </w:r>
      <w:r w:rsidRPr="00642C15">
        <w:rPr>
          <w:rStyle w:val="StyleUnderline"/>
        </w:rPr>
        <w:t xml:space="preserve">The severity of the </w:t>
      </w:r>
      <w:r w:rsidRPr="002B5BDA">
        <w:rPr>
          <w:rStyle w:val="StyleUnderline"/>
          <w:highlight w:val="green"/>
        </w:rPr>
        <w:t>government’s response</w:t>
      </w:r>
      <w:r w:rsidRPr="00642C15">
        <w:rPr>
          <w:rStyle w:val="StyleUnderline"/>
        </w:rPr>
        <w:t xml:space="preserve"> despite its political strength – it has </w:t>
      </w:r>
      <w:r w:rsidRPr="002B5BDA">
        <w:rPr>
          <w:rStyle w:val="StyleUnderline"/>
          <w:highlight w:val="green"/>
        </w:rPr>
        <w:t>full control of the state apparatus and faces almost no meaningful political competition</w:t>
      </w:r>
      <w:r w:rsidRPr="00642C15">
        <w:rPr>
          <w:rStyle w:val="StyleUnderline"/>
        </w:rPr>
        <w:t xml:space="preserve"> – is </w:t>
      </w:r>
      <w:r w:rsidRPr="002B5BDA">
        <w:rPr>
          <w:rStyle w:val="StyleUnderline"/>
          <w:highlight w:val="green"/>
        </w:rPr>
        <w:t>evidence that</w:t>
      </w:r>
      <w:r w:rsidRPr="00642C15">
        <w:rPr>
          <w:rStyle w:val="StyleUnderline"/>
        </w:rPr>
        <w:t xml:space="preserve"> the </w:t>
      </w:r>
      <w:r w:rsidRPr="002B5BDA">
        <w:rPr>
          <w:rStyle w:val="StyleUnderline"/>
          <w:highlight w:val="green"/>
        </w:rPr>
        <w:t>anti-farm</w:t>
      </w:r>
      <w:r w:rsidRPr="00642C15">
        <w:rPr>
          <w:rStyle w:val="StyleUnderline"/>
        </w:rPr>
        <w:t xml:space="preserve"> law mobilisation </w:t>
      </w:r>
      <w:r w:rsidRPr="002B5BDA">
        <w:rPr>
          <w:rStyle w:val="StyleUnderline"/>
          <w:highlight w:val="green"/>
        </w:rPr>
        <w:t>poses</w:t>
      </w:r>
      <w:r w:rsidRPr="00642C15">
        <w:rPr>
          <w:rStyle w:val="StyleUnderline"/>
        </w:rPr>
        <w:t xml:space="preserve"> the most sustained and </w:t>
      </w:r>
      <w:r w:rsidRPr="002B5BDA">
        <w:rPr>
          <w:rStyle w:val="StyleUnderline"/>
          <w:highlight w:val="green"/>
        </w:rPr>
        <w:t>direct challenge to this alliance</w:t>
      </w:r>
      <w:r w:rsidRPr="00642C15">
        <w:rPr>
          <w:rStyle w:val="StyleUnderline"/>
        </w:rPr>
        <w:t xml:space="preserve"> yet. That the movement emerged and continues to expand during a relentless </w:t>
      </w:r>
      <w:r w:rsidRPr="002B5BDA">
        <w:rPr>
          <w:rStyle w:val="StyleUnderline"/>
          <w:highlight w:val="green"/>
        </w:rPr>
        <w:t>pandemic indicates the desperation of the protesters</w:t>
      </w:r>
      <w:r w:rsidRPr="00642C15">
        <w:rPr>
          <w:rStyle w:val="StyleUnderline"/>
        </w:rPr>
        <w:t>. </w:t>
      </w:r>
    </w:p>
    <w:p w14:paraId="1C83B218" w14:textId="77777777" w:rsidR="009135BE" w:rsidRPr="00642C15" w:rsidRDefault="009135BE" w:rsidP="009135BE">
      <w:r w:rsidRPr="00642C15">
        <w:t xml:space="preserve">To the drumbeats of hyper-nationalism, the ruling party and its supporters have tried to delegitimise the protests in various ways, including smearing Sikh protesters as Khalistani separatists, posing as </w:t>
      </w:r>
      <w:hyperlink r:id="rId158" w:history="1">
        <w:r w:rsidRPr="00642C15">
          <w:rPr>
            <w:rStyle w:val="FollowedHyperlink"/>
          </w:rPr>
          <w:t>“locals”</w:t>
        </w:r>
      </w:hyperlink>
      <w:r w:rsidRPr="00642C15">
        <w:t xml:space="preserve"> to demand the</w:t>
      </w:r>
      <w:hyperlink r:id="rId159" w:history="1">
        <w:r w:rsidRPr="00642C15">
          <w:rPr>
            <w:rStyle w:val="FollowedHyperlink"/>
          </w:rPr>
          <w:t xml:space="preserve"> removal</w:t>
        </w:r>
      </w:hyperlink>
      <w:r w:rsidRPr="00642C15">
        <w:t xml:space="preserve"> of the protest camps, and consistently casting the protesters as </w:t>
      </w:r>
      <w:hyperlink r:id="rId160" w:history="1">
        <w:r w:rsidRPr="00642C15">
          <w:rPr>
            <w:rStyle w:val="FollowedHyperlink"/>
          </w:rPr>
          <w:t>“rich farmers”</w:t>
        </w:r>
      </w:hyperlink>
      <w:r w:rsidRPr="00642C15">
        <w:t>, even though this is unsupported by </w:t>
      </w:r>
      <w:hyperlink r:id="rId161" w:history="1">
        <w:r w:rsidRPr="00642C15">
          <w:rPr>
            <w:rStyle w:val="FollowedHyperlink"/>
          </w:rPr>
          <w:t>facts</w:t>
        </w:r>
      </w:hyperlink>
      <w:r w:rsidRPr="00642C15">
        <w:t>.</w:t>
      </w:r>
    </w:p>
    <w:p w14:paraId="03540B2E" w14:textId="77777777" w:rsidR="009135BE" w:rsidRPr="00642C15" w:rsidRDefault="009135BE" w:rsidP="009135BE">
      <w:r w:rsidRPr="00642C15">
        <w:rPr>
          <w:rStyle w:val="StyleUnderline"/>
        </w:rPr>
        <w:t xml:space="preserve">Yet these </w:t>
      </w:r>
      <w:r w:rsidRPr="002B5BDA">
        <w:rPr>
          <w:rStyle w:val="StyleUnderline"/>
          <w:highlight w:val="green"/>
        </w:rPr>
        <w:t>attacks</w:t>
      </w:r>
      <w:r w:rsidRPr="00642C15">
        <w:rPr>
          <w:rStyle w:val="StyleUnderline"/>
        </w:rPr>
        <w:t xml:space="preserve"> have </w:t>
      </w:r>
      <w:r w:rsidRPr="002B5BDA">
        <w:rPr>
          <w:rStyle w:val="StyleUnderline"/>
          <w:highlight w:val="green"/>
        </w:rPr>
        <w:t>failed to dent the movement</w:t>
      </w:r>
      <w:r w:rsidRPr="00642C15">
        <w:rPr>
          <w:rStyle w:val="StyleUnderline"/>
        </w:rPr>
        <w:t xml:space="preserve">. Far from petering out, it continues to grow, building new solidarities across caste, class, religion and region. One probable reason for the continued popular support is widespread disillusionment with the free-market formula; instead of spreading prosperity, liberalising reforms have produced high </w:t>
      </w:r>
      <w:hyperlink r:id="rId162" w:history="1">
        <w:r w:rsidRPr="00642C15">
          <w:rPr>
            <w:rStyle w:val="StyleUnderline"/>
          </w:rPr>
          <w:t>unemployment</w:t>
        </w:r>
      </w:hyperlink>
      <w:r w:rsidRPr="00642C15">
        <w:rPr>
          <w:rStyle w:val="StyleUnderline"/>
        </w:rPr>
        <w:t xml:space="preserve"> and increased </w:t>
      </w:r>
      <w:hyperlink r:id="rId163" w:history="1">
        <w:r w:rsidRPr="00642C15">
          <w:rPr>
            <w:rStyle w:val="StyleUnderline"/>
          </w:rPr>
          <w:t>income inequality</w:t>
        </w:r>
      </w:hyperlink>
      <w:r w:rsidRPr="00642C15">
        <w:rPr>
          <w:rStyle w:val="StyleUnderline"/>
        </w:rPr>
        <w:t xml:space="preserve">. </w:t>
      </w:r>
      <w:r w:rsidRPr="00642C15">
        <w:t>Equally alarming for many is the majoritarian impulse of Hindu nationalism and the aggressive marginalisation of minority groups.</w:t>
      </w:r>
    </w:p>
    <w:p w14:paraId="4A3D89A0" w14:textId="77777777" w:rsidR="009135BE" w:rsidRPr="00642C15" w:rsidRDefault="009135BE" w:rsidP="009135BE">
      <w:r w:rsidRPr="00642C15">
        <w:t xml:space="preserve">Thus, it is hardly a surprise that the language of </w:t>
      </w:r>
      <w:hyperlink r:id="rId164" w:history="1">
        <w:r w:rsidRPr="00642C15">
          <w:rPr>
            <w:rStyle w:val="FollowedHyperlink"/>
          </w:rPr>
          <w:t>love and solidarity</w:t>
        </w:r>
      </w:hyperlink>
      <w:r w:rsidRPr="00642C15">
        <w:t xml:space="preserve"> has been key to the vocabulary of the protesters, the very opposite of the hyper-nationalist rhetoric that thrives on social division and exclusion. Everyday life in the tent cities at Delhi’s periphery offers a vision of a shared community built on voluntary labour that strives to be inclusive. These protest cities did not emerge from a pre-existing solidarity but have, through the protest itself, created the opportunity to forge new solidarities.</w:t>
      </w:r>
    </w:p>
    <w:p w14:paraId="35D59585" w14:textId="77777777" w:rsidR="009135BE" w:rsidRPr="00642C15" w:rsidRDefault="009135BE" w:rsidP="009135BE">
      <w:r w:rsidRPr="00642C15">
        <w:rPr>
          <w:rStyle w:val="StyleUnderline"/>
        </w:rPr>
        <w:t>Half a year on, the original farmers’ protest has evolved into perhaps the largest mass mobilisation in post-colonial India’s history, one that spans rural and urban populations, and conjoins the revolt against deregulated capitalism to the struggle for civil liberties.</w:t>
      </w:r>
      <w:r w:rsidRPr="00642C15">
        <w:t> The widespread sense of vulnerability, the fear of exploitation at the hands of an overweening state and large corporations are the common experiences continuing to drive the protest. As one </w:t>
      </w:r>
      <w:hyperlink r:id="rId165" w:history="1">
        <w:r w:rsidRPr="00642C15">
          <w:rPr>
            <w:rStyle w:val="FollowedHyperlink"/>
          </w:rPr>
          <w:t>farmer said</w:t>
        </w:r>
      </w:hyperlink>
      <w:r w:rsidRPr="00642C15">
        <w:t xml:space="preserve"> of the new reforms, “It won’t be a market for farmers, it will be a stock market.”</w:t>
      </w:r>
    </w:p>
    <w:p w14:paraId="5DD5EA5A" w14:textId="77777777" w:rsidR="009135BE" w:rsidRDefault="009135BE" w:rsidP="009135BE">
      <w:pPr>
        <w:pStyle w:val="Heading4"/>
      </w:pPr>
      <w:r w:rsidRPr="00642C15">
        <w:t>Pressure tactics are key</w:t>
      </w:r>
      <w:r>
        <w:t xml:space="preserve"> to overturn the farm laws.  Absent a continued push now, the resistance effort will fissile out.</w:t>
      </w:r>
    </w:p>
    <w:p w14:paraId="2D4C462D" w14:textId="14094545" w:rsidR="009135BE" w:rsidRDefault="009135BE" w:rsidP="009135BE">
      <w:pPr>
        <w:pStyle w:val="Heading2"/>
        <w:jc w:val="left"/>
      </w:pPr>
    </w:p>
    <w:p w14:paraId="6F818F25" w14:textId="77777777" w:rsidR="00CB271D" w:rsidRPr="001763F2" w:rsidRDefault="00CB271D" w:rsidP="00CB271D"/>
    <w:p w14:paraId="585D67DD" w14:textId="77777777" w:rsidR="00CB271D" w:rsidRPr="00642C15" w:rsidRDefault="00CB271D" w:rsidP="00CB271D"/>
    <w:p w14:paraId="12667902" w14:textId="77777777" w:rsidR="00CB271D" w:rsidRPr="00642C15" w:rsidRDefault="00CB271D" w:rsidP="00CB271D">
      <w:pPr>
        <w:pStyle w:val="Heading3"/>
        <w:keepLines w:val="0"/>
      </w:pPr>
      <w:r w:rsidRPr="00642C15">
        <w:t>1AC - Framing</w:t>
      </w:r>
    </w:p>
    <w:p w14:paraId="003CEE8A" w14:textId="77777777" w:rsidR="00CB271D" w:rsidRPr="009D41A5" w:rsidRDefault="00CB271D" w:rsidP="00CB271D">
      <w:pPr>
        <w:pStyle w:val="Heading4"/>
        <w:rPr>
          <w:rFonts w:asciiTheme="majorHAnsi" w:hAnsiTheme="majorHAnsi" w:cstheme="majorHAnsi"/>
        </w:rPr>
      </w:pPr>
      <w:r w:rsidRPr="009D41A5">
        <w:rPr>
          <w:rFonts w:asciiTheme="majorHAnsi" w:hAnsiTheme="majorHAnsi" w:cstheme="majorHAnsi"/>
        </w:rPr>
        <w:t>The Standard is Maximizing Expected Wellbeing</w:t>
      </w:r>
    </w:p>
    <w:p w14:paraId="3C97C913" w14:textId="77777777" w:rsidR="00CB271D" w:rsidRDefault="00CB271D" w:rsidP="00CB271D">
      <w:pPr>
        <w:pStyle w:val="Heading4"/>
        <w:rPr>
          <w:rFonts w:asciiTheme="majorHAnsi" w:hAnsiTheme="majorHAnsi" w:cstheme="majorHAnsi"/>
        </w:rPr>
      </w:pPr>
      <w:r w:rsidRPr="009D41A5">
        <w:rPr>
          <w:rFonts w:asciiTheme="majorHAnsi" w:hAnsiTheme="majorHAnsi" w:cstheme="majorHAnsi"/>
        </w:rPr>
        <w:t xml:space="preserve">[1] </w:t>
      </w:r>
      <w:r w:rsidRPr="009D41A5">
        <w:rPr>
          <w:rFonts w:asciiTheme="majorHAnsi" w:hAnsiTheme="majorHAnsi" w:cstheme="majorHAnsi"/>
          <w:u w:val="single"/>
        </w:rPr>
        <w:t>Extinction first</w:t>
      </w:r>
      <w:r w:rsidRPr="009D41A5">
        <w:rPr>
          <w:rFonts w:asciiTheme="majorHAnsi" w:hAnsiTheme="majorHAnsi" w:cstheme="majorHAnsi"/>
        </w:rPr>
        <w:t xml:space="preserve"> – Objectivity – body count is the most objective way to calculate impacts because comparing suffering is unethical</w:t>
      </w:r>
    </w:p>
    <w:p w14:paraId="2609A670" w14:textId="77777777" w:rsidR="00CB271D" w:rsidRPr="00FF33F4" w:rsidRDefault="00CB271D" w:rsidP="00CB271D"/>
    <w:p w14:paraId="5B42D1F4" w14:textId="77777777" w:rsidR="00CB271D" w:rsidRDefault="00CB271D" w:rsidP="00CB271D">
      <w:pPr>
        <w:pStyle w:val="Heading4"/>
        <w:rPr>
          <w:rFonts w:asciiTheme="majorHAnsi" w:hAnsiTheme="majorHAnsi" w:cstheme="majorHAnsi"/>
        </w:rPr>
      </w:pPr>
      <w:r w:rsidRPr="009D41A5">
        <w:rPr>
          <w:rFonts w:asciiTheme="majorHAnsi" w:hAnsiTheme="majorHAnsi" w:cstheme="majorHAnsi"/>
        </w:rPr>
        <w:t xml:space="preserve">[2] Util is a lexical pre-requisite to any other framework – </w:t>
      </w:r>
    </w:p>
    <w:p w14:paraId="2D7D717B" w14:textId="77777777" w:rsidR="00CB271D" w:rsidRDefault="00CB271D" w:rsidP="00CB271D">
      <w:pPr>
        <w:pStyle w:val="Heading4"/>
        <w:rPr>
          <w:rFonts w:asciiTheme="majorHAnsi" w:hAnsiTheme="majorHAnsi" w:cstheme="majorHAnsi"/>
        </w:rPr>
      </w:pPr>
      <w:r w:rsidRPr="009D41A5">
        <w:rPr>
          <w:rFonts w:asciiTheme="majorHAnsi" w:hAnsiTheme="majorHAnsi" w:cstheme="majorHAnsi"/>
        </w:rPr>
        <w:t>Threats to bodily security precl</w:t>
      </w:r>
      <w:r>
        <w:rPr>
          <w:rFonts w:asciiTheme="majorHAnsi" w:hAnsiTheme="majorHAnsi" w:cstheme="majorHAnsi"/>
        </w:rPr>
        <w:t>1</w:t>
      </w:r>
      <w:r w:rsidRPr="009D41A5">
        <w:rPr>
          <w:rFonts w:asciiTheme="majorHAnsi" w:hAnsiTheme="majorHAnsi" w:cstheme="majorHAnsi"/>
        </w:rPr>
        <w:t>ude the ability for moral actors to act upon other theories since they are in a constant crisis that inhibits the moral conditions other theories presuppose.</w:t>
      </w:r>
    </w:p>
    <w:p w14:paraId="40774E7B" w14:textId="77777777" w:rsidR="00CB271D" w:rsidRPr="00FF33F4" w:rsidRDefault="00CB271D" w:rsidP="00CB271D"/>
    <w:p w14:paraId="3C0A9382" w14:textId="77777777" w:rsidR="00CB271D" w:rsidRPr="009D41A5" w:rsidRDefault="00CB271D" w:rsidP="00CB271D">
      <w:pPr>
        <w:pStyle w:val="Heading4"/>
        <w:rPr>
          <w:rFonts w:asciiTheme="majorHAnsi" w:hAnsiTheme="majorHAnsi" w:cstheme="majorHAnsi"/>
        </w:rPr>
      </w:pPr>
      <w:r w:rsidRPr="009D41A5">
        <w:rPr>
          <w:rFonts w:asciiTheme="majorHAnsi" w:hAnsiTheme="majorHAnsi" w:cstheme="majorHAnsi"/>
        </w:rPr>
        <w:t xml:space="preserve">[3] </w:t>
      </w:r>
      <w:bookmarkStart w:id="0" w:name="_Hlk42768733"/>
      <w:r w:rsidRPr="009D41A5">
        <w:rPr>
          <w:rFonts w:asciiTheme="majorHAnsi" w:hAnsiTheme="majorHAnsi" w:cstheme="majorHAnsi"/>
        </w:rPr>
        <w:t xml:space="preserve">Pain provides an objective reason for why oppression is bad. </w:t>
      </w:r>
    </w:p>
    <w:bookmarkEnd w:id="0"/>
    <w:p w14:paraId="7CC9BF5C" w14:textId="77777777" w:rsidR="00CB271D" w:rsidRPr="009D41A5" w:rsidRDefault="00CB271D" w:rsidP="00CB271D">
      <w:pPr>
        <w:rPr>
          <w:rFonts w:asciiTheme="majorHAnsi" w:hAnsiTheme="majorHAnsi" w:cstheme="majorHAnsi"/>
          <w:sz w:val="18"/>
          <w:szCs w:val="18"/>
        </w:rPr>
      </w:pPr>
      <w:r w:rsidRPr="009D41A5">
        <w:rPr>
          <w:rFonts w:asciiTheme="majorHAnsi" w:hAnsiTheme="majorHAnsi" w:cstheme="majorHAnsi"/>
          <w:b/>
          <w:sz w:val="26"/>
          <w:szCs w:val="26"/>
        </w:rPr>
        <w:t>Gray 09</w:t>
      </w:r>
      <w:r w:rsidRPr="009D41A5">
        <w:rPr>
          <w:rFonts w:asciiTheme="majorHAnsi" w:hAnsiTheme="majorHAnsi" w:cstheme="majorHAnsi"/>
          <w:sz w:val="18"/>
          <w:szCs w:val="18"/>
        </w:rPr>
        <w:t xml:space="preserve"> </w:t>
      </w:r>
      <w:r w:rsidRPr="009D41A5">
        <w:rPr>
          <w:rFonts w:asciiTheme="majorHAnsi" w:hAnsiTheme="majorHAnsi" w:cstheme="majorHAnsi"/>
        </w:rPr>
        <w:t>[Gray, James W. "An Argument for Moral Realism." Ethical Realism. N.p., 07 Oct. 2009. Web. 04 Sept. 2015. &lt;https://ethicalrealism.wordpress.com/2009/10/07/an-argument-for-moral-realism/&gt;. MA in philosophy from San Jose State University (2008)]</w:t>
      </w:r>
    </w:p>
    <w:p w14:paraId="62BF2428" w14:textId="77777777" w:rsidR="00CB271D" w:rsidRPr="009D41A5" w:rsidRDefault="00CB271D" w:rsidP="00CB271D">
      <w:pPr>
        <w:spacing w:line="276" w:lineRule="auto"/>
        <w:rPr>
          <w:rFonts w:asciiTheme="majorHAnsi" w:hAnsiTheme="majorHAnsi" w:cstheme="majorHAnsi"/>
          <w:sz w:val="12"/>
        </w:rPr>
      </w:pPr>
      <w:r w:rsidRPr="009D41A5">
        <w:rPr>
          <w:rFonts w:asciiTheme="majorHAnsi" w:hAnsiTheme="majorHAnsi" w:cstheme="majorHAnsi"/>
          <w:b/>
          <w:u w:val="single"/>
        </w:rPr>
        <w:t>If we have evidence</w:t>
      </w:r>
      <w:r w:rsidRPr="009D41A5">
        <w:rPr>
          <w:rFonts w:asciiTheme="majorHAnsi" w:hAnsiTheme="majorHAnsi" w:cstheme="majorHAnsi"/>
          <w:sz w:val="12"/>
        </w:rPr>
        <w:t xml:space="preserve"> that </w:t>
      </w:r>
      <w:r w:rsidRPr="009D41A5">
        <w:rPr>
          <w:rFonts w:asciiTheme="majorHAnsi" w:hAnsiTheme="majorHAnsi" w:cstheme="majorHAnsi"/>
          <w:b/>
          <w:u w:val="single"/>
        </w:rPr>
        <w:t>anything</w:t>
      </w:r>
      <w:r w:rsidRPr="009D41A5">
        <w:rPr>
          <w:rFonts w:asciiTheme="majorHAnsi" w:hAnsiTheme="majorHAnsi" w:cstheme="majorHAnsi"/>
          <w:sz w:val="12"/>
        </w:rPr>
        <w:t xml:space="preserve"> in particular </w:t>
      </w:r>
      <w:r w:rsidRPr="009D41A5">
        <w:rPr>
          <w:rFonts w:asciiTheme="majorHAnsi" w:hAnsiTheme="majorHAnsi" w:cstheme="majorHAnsi"/>
          <w:b/>
          <w:u w:val="single"/>
        </w:rPr>
        <w:t>has intrinsic value</w:t>
      </w:r>
      <w:r w:rsidRPr="009D41A5">
        <w:rPr>
          <w:rFonts w:asciiTheme="majorHAnsi" w:hAnsiTheme="majorHAnsi" w:cstheme="majorHAnsi"/>
          <w:sz w:val="12"/>
        </w:rPr>
        <w:t xml:space="preserve">, then we also have evidence that </w:t>
      </w:r>
      <w:r w:rsidRPr="009D41A5">
        <w:rPr>
          <w:rFonts w:asciiTheme="majorHAnsi" w:hAnsiTheme="majorHAnsi" w:cstheme="majorHAnsi"/>
          <w:b/>
          <w:u w:val="single"/>
          <w:bdr w:val="single" w:sz="18" w:space="0" w:color="auto"/>
        </w:rPr>
        <w:t>moral realism is true</w:t>
      </w:r>
      <w:r w:rsidRPr="009D41A5">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9D41A5">
        <w:rPr>
          <w:rStyle w:val="StyleUnderline"/>
          <w:rFonts w:asciiTheme="majorHAnsi" w:hAnsiTheme="majorHAnsi" w:cstheme="majorHAnsi"/>
        </w:rPr>
        <w:t>disvalue of pain is irreducible.</w:t>
      </w:r>
      <w:r w:rsidRPr="009D41A5">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D41A5">
        <w:rPr>
          <w:rFonts w:asciiTheme="majorHAnsi" w:hAnsiTheme="majorHAnsi" w:cstheme="majorHAnsi"/>
          <w:b/>
          <w:highlight w:val="green"/>
          <w:u w:val="single"/>
        </w:rPr>
        <w:t>pain has intrinsic disvalue</w:t>
      </w:r>
      <w:r w:rsidRPr="009D41A5">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9D41A5">
        <w:rPr>
          <w:rFonts w:asciiTheme="majorHAnsi" w:hAnsiTheme="majorHAnsi" w:cstheme="majorHAnsi"/>
          <w:b/>
          <w:highlight w:val="green"/>
          <w:u w:val="single"/>
        </w:rPr>
        <w:t xml:space="preserve">because of </w:t>
      </w:r>
      <w:r w:rsidRPr="009D41A5">
        <w:rPr>
          <w:rFonts w:asciiTheme="majorHAnsi" w:hAnsiTheme="majorHAnsi" w:cstheme="majorHAnsi"/>
          <w:b/>
          <w:u w:val="single"/>
        </w:rPr>
        <w:t xml:space="preserve">our </w:t>
      </w:r>
      <w:r w:rsidRPr="009D41A5">
        <w:rPr>
          <w:rFonts w:asciiTheme="majorHAnsi" w:hAnsiTheme="majorHAnsi" w:cstheme="majorHAnsi"/>
          <w:b/>
          <w:highlight w:val="green"/>
          <w:u w:val="single"/>
        </w:rPr>
        <w:t>experience</w:t>
      </w:r>
      <w:r w:rsidRPr="009D41A5">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9D41A5">
        <w:rPr>
          <w:rFonts w:asciiTheme="majorHAnsi" w:hAnsiTheme="majorHAnsi" w:cstheme="majorHAnsi"/>
          <w:b/>
          <w:u w:val="single"/>
        </w:rPr>
        <w:t>It would be strange to ask</w:t>
      </w:r>
      <w:r w:rsidRPr="009D41A5">
        <w:rPr>
          <w:rFonts w:asciiTheme="majorHAnsi" w:hAnsiTheme="majorHAnsi" w:cstheme="majorHAnsi"/>
          <w:sz w:val="12"/>
        </w:rPr>
        <w:t xml:space="preserve"> the child, “So what? </w:t>
      </w:r>
      <w:r w:rsidRPr="009D41A5">
        <w:rPr>
          <w:rFonts w:asciiTheme="majorHAnsi" w:hAnsiTheme="majorHAnsi" w:cstheme="majorHAnsi"/>
          <w:b/>
          <w:u w:val="single"/>
        </w:rPr>
        <w:t>What’s wrong with pain</w:t>
      </w:r>
      <w:r w:rsidRPr="009D41A5">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Pain’s badness isn’t an instrumental value – Pain’s disvalue is not an instrumental disvalue because pain can be quite useful to us. </w:t>
      </w:r>
      <w:r w:rsidRPr="009D41A5">
        <w:rPr>
          <w:rFonts w:asciiTheme="majorHAnsi" w:hAnsiTheme="majorHAnsi" w:cstheme="majorHAnsi"/>
          <w:b/>
          <w:highlight w:val="green"/>
          <w:u w:val="single"/>
          <w:bdr w:val="single" w:sz="18" w:space="0" w:color="auto"/>
        </w:rPr>
        <w:t>Pain</w:t>
      </w:r>
      <w:r w:rsidRPr="009D41A5">
        <w:rPr>
          <w:rFonts w:asciiTheme="majorHAnsi" w:hAnsiTheme="majorHAnsi" w:cstheme="majorHAnsi"/>
          <w:sz w:val="12"/>
          <w:bdr w:val="single" w:sz="18" w:space="0" w:color="auto"/>
        </w:rPr>
        <w:t xml:space="preserve"> can tell us when we are unhealthy or injured. We evolved pain because </w:t>
      </w:r>
      <w:r w:rsidRPr="009D41A5">
        <w:rPr>
          <w:rFonts w:asciiTheme="majorHAnsi" w:hAnsiTheme="majorHAnsi" w:cstheme="majorHAnsi"/>
          <w:b/>
          <w:highlight w:val="green"/>
          <w:u w:val="single"/>
          <w:bdr w:val="single" w:sz="18" w:space="0" w:color="auto"/>
        </w:rPr>
        <w:t>i</w:t>
      </w:r>
      <w:r w:rsidRPr="009D41A5">
        <w:rPr>
          <w:rFonts w:asciiTheme="majorHAnsi" w:hAnsiTheme="majorHAnsi" w:cstheme="majorHAnsi"/>
          <w:sz w:val="12"/>
          <w:bdr w:val="single" w:sz="18" w:space="0" w:color="auto"/>
        </w:rPr>
        <w:t>t’</w:t>
      </w:r>
      <w:r w:rsidRPr="009D41A5">
        <w:rPr>
          <w:rFonts w:asciiTheme="majorHAnsi" w:hAnsiTheme="majorHAnsi" w:cstheme="majorHAnsi"/>
          <w:b/>
          <w:highlight w:val="green"/>
          <w:u w:val="single"/>
          <w:bdr w:val="single" w:sz="18" w:space="0" w:color="auto"/>
        </w:rPr>
        <w:t>s</w:t>
      </w:r>
      <w:r w:rsidRPr="009D41A5">
        <w:rPr>
          <w:rFonts w:asciiTheme="majorHAnsi" w:hAnsiTheme="majorHAnsi" w:cstheme="majorHAnsi"/>
          <w:sz w:val="12"/>
          <w:bdr w:val="single" w:sz="18" w:space="0" w:color="auto"/>
        </w:rPr>
        <w:t xml:space="preserve"> </w:t>
      </w:r>
      <w:r w:rsidRPr="009D41A5">
        <w:rPr>
          <w:rFonts w:asciiTheme="majorHAnsi" w:hAnsiTheme="majorHAnsi" w:cstheme="majorHAnsi"/>
          <w:b/>
          <w:highlight w:val="green"/>
          <w:u w:val="single"/>
          <w:bdr w:val="single" w:sz="18" w:space="0" w:color="auto"/>
        </w:rPr>
        <w:t>essential</w:t>
      </w:r>
      <w:r w:rsidRPr="009D41A5">
        <w:rPr>
          <w:rFonts w:asciiTheme="majorHAnsi" w:hAnsiTheme="majorHAnsi" w:cstheme="majorHAnsi"/>
          <w:sz w:val="12"/>
          <w:highlight w:val="green"/>
          <w:bdr w:val="single" w:sz="18" w:space="0" w:color="auto"/>
        </w:rPr>
        <w:t xml:space="preserve"> </w:t>
      </w:r>
      <w:r w:rsidRPr="009D41A5">
        <w:rPr>
          <w:rFonts w:asciiTheme="majorHAnsi" w:hAnsiTheme="majorHAnsi" w:cstheme="majorHAnsi"/>
          <w:b/>
          <w:highlight w:val="green"/>
          <w:u w:val="single"/>
          <w:bdr w:val="single" w:sz="18" w:space="0" w:color="auto"/>
        </w:rPr>
        <w:t>to</w:t>
      </w:r>
      <w:r w:rsidRPr="009D41A5">
        <w:rPr>
          <w:rFonts w:asciiTheme="majorHAnsi" w:hAnsiTheme="majorHAnsi" w:cstheme="majorHAnsi"/>
          <w:sz w:val="12"/>
          <w:bdr w:val="single" w:sz="18" w:space="0" w:color="auto"/>
        </w:rPr>
        <w:t xml:space="preserve"> our </w:t>
      </w:r>
      <w:r w:rsidRPr="009D41A5">
        <w:rPr>
          <w:rFonts w:asciiTheme="majorHAnsi" w:hAnsiTheme="majorHAnsi" w:cstheme="majorHAnsi"/>
          <w:b/>
          <w:highlight w:val="green"/>
          <w:u w:val="single"/>
          <w:bdr w:val="single" w:sz="18" w:space="0" w:color="auto"/>
        </w:rPr>
        <w:t>survival</w:t>
      </w:r>
      <w:r w:rsidRPr="009D41A5">
        <w:rPr>
          <w:rFonts w:asciiTheme="majorHAnsi" w:hAnsiTheme="majorHAnsi" w:cstheme="majorHAnsi"/>
          <w:sz w:val="12"/>
          <w:bdr w:val="single" w:sz="18" w:space="0" w:color="auto"/>
        </w:rPr>
        <w:t>.</w:t>
      </w:r>
      <w:r w:rsidRPr="009D41A5">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D41A5">
        <w:rPr>
          <w:rFonts w:asciiTheme="majorHAnsi" w:hAnsiTheme="majorHAnsi" w:cstheme="majorHAnsi"/>
          <w:b/>
          <w:highlight w:val="green"/>
          <w:u w:val="single"/>
        </w:rPr>
        <w:t>pain</w:t>
      </w:r>
      <w:r w:rsidRPr="009D41A5">
        <w:rPr>
          <w:rFonts w:asciiTheme="majorHAnsi" w:hAnsiTheme="majorHAnsi" w:cstheme="majorHAnsi"/>
          <w:sz w:val="12"/>
        </w:rPr>
        <w:t xml:space="preserve"> because it </w:t>
      </w:r>
      <w:r w:rsidRPr="009D41A5">
        <w:rPr>
          <w:rFonts w:asciiTheme="majorHAnsi" w:hAnsiTheme="majorHAnsi" w:cstheme="majorHAnsi"/>
          <w:b/>
          <w:highlight w:val="green"/>
          <w:u w:val="single"/>
        </w:rPr>
        <w:t>feels bad</w:t>
      </w:r>
      <w:r w:rsidRPr="009D41A5">
        <w:rPr>
          <w:rFonts w:asciiTheme="majorHAnsi" w:hAnsiTheme="majorHAnsi" w:cstheme="majorHAnsi"/>
          <w:sz w:val="12"/>
        </w:rPr>
        <w:t xml:space="preserve">.2 If pain didn’t feel bad, then we wouldn’t have such a strong desire to avoid intense pain. Pain means “feels bad” and it </w:t>
      </w:r>
      <w:r w:rsidRPr="009D41A5">
        <w:rPr>
          <w:rFonts w:asciiTheme="majorHAnsi" w:hAnsiTheme="majorHAnsi" w:cstheme="majorHAnsi"/>
          <w:b/>
          <w:u w:val="single"/>
        </w:rPr>
        <w:t xml:space="preserve">is </w:t>
      </w:r>
      <w:r w:rsidRPr="009D41A5">
        <w:rPr>
          <w:rFonts w:asciiTheme="majorHAnsi" w:hAnsiTheme="majorHAnsi" w:cstheme="majorHAnsi"/>
          <w:b/>
          <w:highlight w:val="green"/>
          <w:u w:val="single"/>
        </w:rPr>
        <w:t>manifested in various experiences</w:t>
      </w:r>
      <w:r w:rsidRPr="009D41A5">
        <w:rPr>
          <w:rFonts w:asciiTheme="majorHAnsi" w:hAnsiTheme="majorHAnsi" w:cstheme="majorHAnsi"/>
          <w:sz w:val="12"/>
        </w:rPr>
        <w:t xml:space="preserve">, such as touching fire. </w:t>
      </w:r>
      <w:r w:rsidRPr="009D41A5">
        <w:rPr>
          <w:rFonts w:asciiTheme="majorHAnsi" w:hAnsiTheme="majorHAnsi" w:cstheme="majorHAnsi"/>
          <w:b/>
          <w:u w:val="single"/>
        </w:rPr>
        <w:t xml:space="preserve">We have to know the meaning of “bad” </w:t>
      </w:r>
      <w:r w:rsidRPr="009D41A5">
        <w:rPr>
          <w:rFonts w:asciiTheme="majorHAnsi" w:hAnsiTheme="majorHAnsi" w:cstheme="majorHAnsi"/>
          <w:sz w:val="12"/>
        </w:rPr>
        <w:t xml:space="preserve">in order to understand pain at all. </w:t>
      </w:r>
      <w:r w:rsidRPr="009D41A5">
        <w:rPr>
          <w:rFonts w:asciiTheme="majorHAnsi" w:hAnsiTheme="majorHAnsi" w:cstheme="majorHAnsi"/>
          <w:b/>
          <w:u w:val="single"/>
        </w:rPr>
        <w:t>We attain an understanding of “bad” just by feeling pain</w:t>
      </w:r>
      <w:r w:rsidRPr="009D41A5">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 A final end is a goal people recognize as being </w:t>
      </w:r>
      <w:r w:rsidRPr="009D41A5">
        <w:rPr>
          <w:rFonts w:asciiTheme="majorHAnsi" w:hAnsiTheme="majorHAnsi" w:cstheme="majorHAnsi"/>
          <w:b/>
          <w:u w:val="single"/>
        </w:rPr>
        <w:t>worthy of being sought after for its own sake</w:t>
      </w:r>
      <w:r w:rsidRPr="009D41A5">
        <w:rPr>
          <w:rFonts w:asciiTheme="majorHAnsi" w:hAnsiTheme="majorHAnsi" w:cstheme="majorHAnsi"/>
          <w:sz w:val="12"/>
        </w:rPr>
        <w:t xml:space="preserve">. Money is not a final end </w:t>
      </w:r>
      <w:r w:rsidRPr="009D41A5">
        <w:rPr>
          <w:rFonts w:asciiTheme="majorHAnsi" w:hAnsiTheme="majorHAnsi" w:cstheme="majorHAnsi"/>
          <w:b/>
          <w:u w:val="single"/>
        </w:rPr>
        <w:t>because</w:t>
      </w:r>
      <w:r w:rsidRPr="009D41A5">
        <w:rPr>
          <w:rFonts w:asciiTheme="majorHAnsi" w:hAnsiTheme="majorHAnsi" w:cstheme="majorHAnsi"/>
          <w:sz w:val="12"/>
        </w:rPr>
        <w:t xml:space="preserve"> it is only valuable when used to do something else. Pleasure and pain-avoidance are final ends because they are taken t be worthy of being avoided for their own sake. We know that avoiding pain makes sense even when </w:t>
      </w:r>
      <w:r w:rsidRPr="009D41A5">
        <w:rPr>
          <w:rFonts w:asciiTheme="majorHAnsi" w:hAnsiTheme="majorHAnsi" w:cstheme="majorHAnsi"/>
          <w:b/>
          <w:u w:val="single"/>
          <w:bdr w:val="single" w:sz="18" w:space="0" w:color="auto"/>
        </w:rPr>
        <w:t>it doesn’t lead to anything else</w:t>
      </w:r>
      <w:r w:rsidRPr="009D41A5">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9D41A5">
        <w:rPr>
          <w:rFonts w:asciiTheme="majorHAnsi" w:hAnsiTheme="majorHAnsi" w:cstheme="majorHAnsi"/>
          <w:b/>
          <w:u w:val="single"/>
        </w:rPr>
        <w:t>Pain’s disvalue is irreducible</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 xml:space="preserve">If </w:t>
      </w:r>
      <w:r w:rsidRPr="009D41A5">
        <w:rPr>
          <w:rFonts w:asciiTheme="majorHAnsi" w:hAnsiTheme="majorHAnsi" w:cstheme="majorHAnsi"/>
          <w:b/>
          <w:u w:val="single"/>
        </w:rPr>
        <w:t xml:space="preserve">the </w:t>
      </w:r>
      <w:r w:rsidRPr="009D41A5">
        <w:rPr>
          <w:rFonts w:asciiTheme="majorHAnsi" w:hAnsiTheme="majorHAnsi" w:cstheme="majorHAnsi"/>
          <w:b/>
          <w:highlight w:val="green"/>
          <w:u w:val="single"/>
        </w:rPr>
        <w:t xml:space="preserve">badness of pain was reducible </w:t>
      </w:r>
      <w:r w:rsidRPr="009D41A5">
        <w:rPr>
          <w:rFonts w:asciiTheme="majorHAnsi" w:hAnsiTheme="majorHAnsi" w:cstheme="majorHAnsi"/>
          <w:b/>
          <w:u w:val="single"/>
        </w:rPr>
        <w:t xml:space="preserve">to nonmoral properties, </w:t>
      </w:r>
      <w:r w:rsidRPr="009D41A5">
        <w:rPr>
          <w:rFonts w:asciiTheme="majorHAnsi" w:hAnsiTheme="majorHAnsi" w:cstheme="majorHAnsi"/>
          <w:b/>
          <w:highlight w:val="green"/>
          <w:u w:val="single"/>
        </w:rPr>
        <w:t xml:space="preserve">then we should be able to describe </w:t>
      </w:r>
      <w:r w:rsidRPr="009D41A5">
        <w:rPr>
          <w:rFonts w:asciiTheme="majorHAnsi" w:hAnsiTheme="majorHAnsi" w:cstheme="majorHAnsi"/>
          <w:b/>
          <w:u w:val="single"/>
        </w:rPr>
        <w:t>what</w:t>
      </w:r>
      <w:r w:rsidRPr="009D41A5">
        <w:rPr>
          <w:rFonts w:asciiTheme="majorHAnsi" w:hAnsiTheme="majorHAnsi" w:cstheme="majorHAnsi"/>
          <w:sz w:val="12"/>
        </w:rPr>
        <w:t xml:space="preserve"> “bad” means </w:t>
      </w:r>
      <w:r w:rsidRPr="009D41A5">
        <w:rPr>
          <w:rFonts w:asciiTheme="majorHAnsi" w:hAnsiTheme="majorHAnsi" w:cstheme="majorHAnsi"/>
          <w:b/>
          <w:highlight w:val="green"/>
          <w:u w:val="single"/>
        </w:rPr>
        <w:t>through a non-moral description</w:t>
      </w:r>
      <w:r w:rsidRPr="009D41A5">
        <w:rPr>
          <w:rFonts w:asciiTheme="majorHAnsi" w:hAnsiTheme="majorHAnsi" w:cstheme="majorHAnsi"/>
          <w:sz w:val="12"/>
        </w:rPr>
        <w:t xml:space="preserve">. </w:t>
      </w:r>
      <w:r w:rsidRPr="009D41A5">
        <w:rPr>
          <w:rFonts w:asciiTheme="majorHAnsi" w:hAnsiTheme="majorHAnsi" w:cstheme="majorHAnsi"/>
          <w:b/>
          <w:u w:val="single"/>
        </w:rPr>
        <w:t>However</w:t>
      </w:r>
      <w:r w:rsidRPr="009D41A5">
        <w:rPr>
          <w:rFonts w:asciiTheme="majorHAnsi" w:hAnsiTheme="majorHAnsi" w:cstheme="majorHAnsi"/>
          <w:sz w:val="12"/>
        </w:rPr>
        <w:t xml:space="preserve">, </w:t>
      </w:r>
      <w:r w:rsidRPr="009D41A5">
        <w:rPr>
          <w:rFonts w:asciiTheme="majorHAnsi" w:hAnsiTheme="majorHAnsi" w:cstheme="majorHAnsi"/>
          <w:b/>
          <w:u w:val="single"/>
        </w:rPr>
        <w:t>we</w:t>
      </w:r>
      <w:r w:rsidRPr="009D41A5">
        <w:rPr>
          <w:rFonts w:asciiTheme="majorHAnsi" w:hAnsiTheme="majorHAnsi" w:cstheme="majorHAnsi"/>
          <w:sz w:val="12"/>
        </w:rPr>
        <w:t xml:space="preserve"> currently </w:t>
      </w:r>
      <w:r w:rsidRPr="009D41A5">
        <w:rPr>
          <w:rFonts w:asciiTheme="majorHAnsi" w:hAnsiTheme="majorHAnsi" w:cstheme="majorHAnsi"/>
          <w:b/>
          <w:u w:val="single"/>
        </w:rPr>
        <w:t xml:space="preserve">have no </w:t>
      </w:r>
      <w:r w:rsidRPr="009D41A5">
        <w:rPr>
          <w:rStyle w:val="StyleUnderline"/>
          <w:rFonts w:asciiTheme="majorHAnsi" w:hAnsiTheme="majorHAnsi" w:cstheme="majorHAnsi"/>
        </w:rPr>
        <w:t>way of understanding pain’s badness</w:t>
      </w:r>
      <w:r w:rsidRPr="009D41A5">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9D41A5">
        <w:rPr>
          <w:rFonts w:asciiTheme="majorHAnsi" w:hAnsiTheme="majorHAnsi" w:cstheme="majorHAnsi"/>
          <w:b/>
          <w:u w:val="single"/>
          <w:bdr w:val="single" w:sz="18" w:space="0" w:color="auto"/>
        </w:rPr>
        <w:t xml:space="preserve">“bad” means the same thing as </w:t>
      </w:r>
      <w:r w:rsidRPr="009D41A5">
        <w:rPr>
          <w:rFonts w:asciiTheme="majorHAnsi" w:hAnsiTheme="majorHAnsi" w:cstheme="majorHAnsi"/>
          <w:sz w:val="12"/>
          <w:bdr w:val="single" w:sz="18" w:space="0" w:color="auto"/>
        </w:rPr>
        <w:t xml:space="preserve">something like </w:t>
      </w:r>
      <w:r w:rsidRPr="009D41A5">
        <w:rPr>
          <w:rFonts w:asciiTheme="majorHAnsi" w:hAnsiTheme="majorHAnsi" w:cstheme="majorHAnsi"/>
          <w:b/>
          <w:u w:val="single"/>
          <w:bdr w:val="single" w:sz="18" w:space="0" w:color="auto"/>
        </w:rPr>
        <w:t>“pain,”</w:t>
      </w:r>
      <w:r w:rsidRPr="009D41A5">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9D41A5">
        <w:rPr>
          <w:rFonts w:asciiTheme="majorHAnsi" w:hAnsiTheme="majorHAnsi" w:cstheme="majorHAnsi"/>
          <w:b/>
          <w:u w:val="single"/>
        </w:rPr>
        <w:t>If the badness of pain is real</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then everyone’s pain is bad</w:t>
      </w:r>
      <w:r w:rsidRPr="009D41A5">
        <w:rPr>
          <w:rFonts w:asciiTheme="majorHAnsi" w:hAnsiTheme="majorHAnsi" w:cstheme="majorHAnsi"/>
          <w:sz w:val="12"/>
        </w:rPr>
        <w:t xml:space="preserve">. Pain isn’t bad just for me, but not for you. It states that </w:t>
      </w:r>
      <w:r w:rsidRPr="009D41A5">
        <w:rPr>
          <w:rFonts w:asciiTheme="majorHAnsi" w:hAnsiTheme="majorHAnsi" w:cstheme="majorHAnsi"/>
          <w:b/>
          <w:u w:val="single"/>
        </w:rPr>
        <w:t>we don’t</w:t>
      </w:r>
      <w:r w:rsidRPr="009D41A5">
        <w:rPr>
          <w:rFonts w:asciiTheme="majorHAnsi" w:hAnsiTheme="majorHAnsi" w:cstheme="majorHAnsi"/>
          <w:sz w:val="12"/>
        </w:rPr>
        <w:t xml:space="preserve"> all merely </w:t>
      </w:r>
      <w:r w:rsidRPr="009D41A5">
        <w:rPr>
          <w:rFonts w:asciiTheme="majorHAnsi" w:hAnsiTheme="majorHAnsi" w:cstheme="majorHAnsi"/>
          <w:b/>
          <w:u w:val="single"/>
        </w:rPr>
        <w:t>share a subjective preference</w:t>
      </w:r>
      <w:r w:rsidRPr="009D41A5">
        <w:rPr>
          <w:rFonts w:asciiTheme="majorHAnsi" w:hAnsiTheme="majorHAnsi" w:cstheme="majorHAnsi"/>
          <w:sz w:val="12"/>
        </w:rPr>
        <w:t xml:space="preserve"> in avoiding pain, </w:t>
      </w:r>
    </w:p>
    <w:p w14:paraId="42B33192" w14:textId="77777777" w:rsidR="00CB271D" w:rsidRPr="00CB271D" w:rsidRDefault="00CB271D" w:rsidP="00CB271D"/>
    <w:p w14:paraId="08AEB2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31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E"/>
    <w:rsid w:val="0031385D"/>
    <w:rsid w:val="003171AB"/>
    <w:rsid w:val="003223B2"/>
    <w:rsid w:val="00322A67"/>
    <w:rsid w:val="00330E13"/>
    <w:rsid w:val="00335A23"/>
    <w:rsid w:val="00340707"/>
    <w:rsid w:val="00341C61"/>
    <w:rsid w:val="0034749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13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86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5B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E30"/>
    <w:rsid w:val="00CA6D6D"/>
    <w:rsid w:val="00CB271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BD918"/>
  <w14:defaultImageDpi w14:val="300"/>
  <w15:docId w15:val="{413B081B-84D4-DD4F-BB5E-EAB1991E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5E30"/>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CA5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5E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A5E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
    <w:basedOn w:val="Normal"/>
    <w:next w:val="Normal"/>
    <w:link w:val="Heading4Char"/>
    <w:uiPriority w:val="9"/>
    <w:unhideWhenUsed/>
    <w:qFormat/>
    <w:rsid w:val="00CA5E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135B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A5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E3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A5E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5E3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CA5E3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A5E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5E3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A5E3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A5E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5E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A5E30"/>
    <w:rPr>
      <w:color w:val="auto"/>
      <w:u w:val="none"/>
    </w:rPr>
  </w:style>
  <w:style w:type="paragraph" w:styleId="DocumentMap">
    <w:name w:val="Document Map"/>
    <w:basedOn w:val="Normal"/>
    <w:link w:val="DocumentMapChar"/>
    <w:uiPriority w:val="99"/>
    <w:semiHidden/>
    <w:unhideWhenUsed/>
    <w:rsid w:val="00CA5E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5E30"/>
    <w:rPr>
      <w:rFonts w:ascii="Lucida Grande" w:hAnsi="Lucida Grande" w:cs="Lucida Grande"/>
    </w:rPr>
  </w:style>
  <w:style w:type="character" w:customStyle="1" w:styleId="Heading5Char">
    <w:name w:val="Heading 5 Char"/>
    <w:basedOn w:val="DefaultParagraphFont"/>
    <w:link w:val="Heading5"/>
    <w:uiPriority w:val="9"/>
    <w:semiHidden/>
    <w:rsid w:val="009135BE"/>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9135B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
    <w:basedOn w:val="Heading1"/>
    <w:link w:val="Hyperlink"/>
    <w:autoRedefine/>
    <w:uiPriority w:val="99"/>
    <w:qFormat/>
    <w:rsid w:val="009135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9135BE"/>
    <w:rPr>
      <w:rFonts w:ascii="Calibri" w:hAnsi="Calibri"/>
      <w:sz w:val="22"/>
    </w:rPr>
  </w:style>
  <w:style w:type="paragraph" w:styleId="NormalWeb">
    <w:name w:val="Normal (Web)"/>
    <w:basedOn w:val="Normal"/>
    <w:uiPriority w:val="99"/>
    <w:unhideWhenUsed/>
    <w:rsid w:val="009135BE"/>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9135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135BE"/>
    <w:rPr>
      <w:vertAlign w:val="superscript"/>
    </w:rPr>
  </w:style>
  <w:style w:type="paragraph" w:styleId="ListParagraph">
    <w:name w:val="List Paragraph"/>
    <w:aliases w:val="6 font,Colorful List - Accent 11"/>
    <w:basedOn w:val="Normal"/>
    <w:uiPriority w:val="34"/>
    <w:unhideWhenUsed/>
    <w:qFormat/>
    <w:rsid w:val="009135BE"/>
    <w:pPr>
      <w:ind w:left="720"/>
      <w:contextualSpacing/>
    </w:pPr>
  </w:style>
  <w:style w:type="paragraph" w:customStyle="1" w:styleId="Emphasis1">
    <w:name w:val="Emphasis1"/>
    <w:basedOn w:val="Normal"/>
    <w:autoRedefine/>
    <w:uiPriority w:val="20"/>
    <w:qFormat/>
    <w:rsid w:val="009135BE"/>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9135B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9135BE"/>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9135BE"/>
    <w:rPr>
      <w:color w:val="605E5C"/>
      <w:shd w:val="clear" w:color="auto" w:fill="E1DFDD"/>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9135BE"/>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9135BE"/>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9135BE"/>
    <w:rPr>
      <w:rFonts w:asciiTheme="majorHAnsi" w:eastAsiaTheme="majorEastAsia" w:hAnsiTheme="majorHAnsi" w:cstheme="majorBidi"/>
      <w:spacing w:val="-10"/>
      <w:kern w:val="28"/>
      <w:sz w:val="56"/>
      <w:szCs w:val="56"/>
    </w:rPr>
  </w:style>
  <w:style w:type="paragraph" w:customStyle="1" w:styleId="po-hr-cndek">
    <w:name w:val="po-hr-cn__dek"/>
    <w:basedOn w:val="Normal"/>
    <w:rsid w:val="009135BE"/>
    <w:pPr>
      <w:spacing w:before="100" w:beforeAutospacing="1" w:after="100" w:afterAutospacing="1"/>
    </w:pPr>
  </w:style>
  <w:style w:type="paragraph" w:customStyle="1" w:styleId="po-hr-imdescription">
    <w:name w:val="po-hr-im__description"/>
    <w:basedOn w:val="Normal"/>
    <w:rsid w:val="009135BE"/>
    <w:pPr>
      <w:spacing w:before="100" w:beforeAutospacing="1" w:after="100" w:afterAutospacing="1"/>
    </w:pPr>
  </w:style>
  <w:style w:type="character" w:styleId="Strong">
    <w:name w:val="Strong"/>
    <w:basedOn w:val="DefaultParagraphFont"/>
    <w:uiPriority w:val="22"/>
    <w:qFormat/>
    <w:rsid w:val="009135BE"/>
    <w:rPr>
      <w:b/>
      <w:bCs/>
    </w:rPr>
  </w:style>
  <w:style w:type="paragraph" w:customStyle="1" w:styleId="all-the-meta">
    <w:name w:val="all-the-meta"/>
    <w:basedOn w:val="Normal"/>
    <w:rsid w:val="009135BE"/>
    <w:pPr>
      <w:spacing w:before="100" w:beforeAutospacing="1" w:after="100" w:afterAutospacing="1"/>
    </w:pPr>
  </w:style>
  <w:style w:type="character" w:customStyle="1" w:styleId="single-meta-field">
    <w:name w:val="single-meta-field"/>
    <w:basedOn w:val="DefaultParagraphFont"/>
    <w:rsid w:val="009135BE"/>
  </w:style>
  <w:style w:type="character" w:customStyle="1" w:styleId="meta-item">
    <w:name w:val="meta-item"/>
    <w:basedOn w:val="DefaultParagraphFont"/>
    <w:rsid w:val="009135BE"/>
  </w:style>
  <w:style w:type="character" w:customStyle="1" w:styleId="css-1baulvz">
    <w:name w:val="css-1baulvz"/>
    <w:basedOn w:val="DefaultParagraphFont"/>
    <w:rsid w:val="009135BE"/>
  </w:style>
  <w:style w:type="character" w:customStyle="1" w:styleId="css-1sbuyqj">
    <w:name w:val="css-1sbuyqj"/>
    <w:basedOn w:val="DefaultParagraphFont"/>
    <w:rsid w:val="009135BE"/>
  </w:style>
  <w:style w:type="character" w:customStyle="1" w:styleId="css-233int">
    <w:name w:val="css-233int"/>
    <w:basedOn w:val="DefaultParagraphFont"/>
    <w:rsid w:val="009135BE"/>
  </w:style>
  <w:style w:type="paragraph" w:customStyle="1" w:styleId="css-aknsld">
    <w:name w:val="css-aknsld"/>
    <w:basedOn w:val="Normal"/>
    <w:rsid w:val="009135BE"/>
    <w:pPr>
      <w:spacing w:before="100" w:beforeAutospacing="1" w:after="100" w:afterAutospacing="1"/>
    </w:pPr>
  </w:style>
  <w:style w:type="character" w:customStyle="1" w:styleId="byline-prefix">
    <w:name w:val="byline-prefix"/>
    <w:basedOn w:val="DefaultParagraphFont"/>
    <w:rsid w:val="009135BE"/>
  </w:style>
  <w:style w:type="character" w:customStyle="1" w:styleId="herodate">
    <w:name w:val="hero__date"/>
    <w:basedOn w:val="DefaultParagraphFont"/>
    <w:rsid w:val="009135BE"/>
  </w:style>
  <w:style w:type="character" w:customStyle="1" w:styleId="metadatabylineauthor">
    <w:name w:val="metadata__byline__author"/>
    <w:basedOn w:val="DefaultParagraphFont"/>
    <w:rsid w:val="009135BE"/>
  </w:style>
  <w:style w:type="paragraph" w:customStyle="1" w:styleId="update-time">
    <w:name w:val="update-time"/>
    <w:basedOn w:val="Normal"/>
    <w:rsid w:val="009135BE"/>
    <w:pPr>
      <w:spacing w:before="100" w:beforeAutospacing="1" w:after="100" w:afterAutospacing="1"/>
    </w:pPr>
  </w:style>
  <w:style w:type="character" w:customStyle="1" w:styleId="Date1">
    <w:name w:val="Date1"/>
    <w:basedOn w:val="DefaultParagraphFont"/>
    <w:rsid w:val="009135BE"/>
  </w:style>
  <w:style w:type="character" w:customStyle="1" w:styleId="time">
    <w:name w:val="time"/>
    <w:basedOn w:val="DefaultParagraphFont"/>
    <w:rsid w:val="009135BE"/>
  </w:style>
  <w:style w:type="character" w:customStyle="1" w:styleId="posted-on">
    <w:name w:val="posted-on"/>
    <w:basedOn w:val="DefaultParagraphFont"/>
    <w:rsid w:val="009135BE"/>
  </w:style>
  <w:style w:type="character" w:customStyle="1" w:styleId="20ryswvbgmzsohukuppe">
    <w:name w:val="_20ryswvbgmzsohuk_upp_e"/>
    <w:basedOn w:val="DefaultParagraphFont"/>
    <w:rsid w:val="009135BE"/>
  </w:style>
  <w:style w:type="character" w:customStyle="1" w:styleId="article-by">
    <w:name w:val="article-by"/>
    <w:basedOn w:val="DefaultParagraphFont"/>
    <w:rsid w:val="009135BE"/>
  </w:style>
  <w:style w:type="character" w:customStyle="1" w:styleId="article-author-name-item">
    <w:name w:val="article-author-name-item"/>
    <w:basedOn w:val="DefaultParagraphFont"/>
    <w:rsid w:val="009135BE"/>
  </w:style>
  <w:style w:type="paragraph" w:styleId="Header">
    <w:name w:val="header"/>
    <w:basedOn w:val="Normal"/>
    <w:link w:val="HeaderChar"/>
    <w:uiPriority w:val="99"/>
    <w:unhideWhenUsed/>
    <w:rsid w:val="009135BE"/>
    <w:pPr>
      <w:tabs>
        <w:tab w:val="center" w:pos="4680"/>
        <w:tab w:val="right" w:pos="9360"/>
      </w:tabs>
    </w:pPr>
  </w:style>
  <w:style w:type="character" w:customStyle="1" w:styleId="HeaderChar">
    <w:name w:val="Header Char"/>
    <w:basedOn w:val="DefaultParagraphFont"/>
    <w:link w:val="Header"/>
    <w:uiPriority w:val="99"/>
    <w:rsid w:val="009135BE"/>
    <w:rPr>
      <w:rFonts w:ascii="Calibri" w:hAnsi="Calibri"/>
      <w:sz w:val="22"/>
    </w:rPr>
  </w:style>
  <w:style w:type="paragraph" w:styleId="Footer">
    <w:name w:val="footer"/>
    <w:basedOn w:val="Normal"/>
    <w:link w:val="FooterChar"/>
    <w:uiPriority w:val="99"/>
    <w:unhideWhenUsed/>
    <w:rsid w:val="009135BE"/>
    <w:pPr>
      <w:tabs>
        <w:tab w:val="center" w:pos="4680"/>
        <w:tab w:val="right" w:pos="9360"/>
      </w:tabs>
    </w:pPr>
  </w:style>
  <w:style w:type="character" w:customStyle="1" w:styleId="FooterChar">
    <w:name w:val="Footer Char"/>
    <w:basedOn w:val="DefaultParagraphFont"/>
    <w:link w:val="Footer"/>
    <w:uiPriority w:val="99"/>
    <w:rsid w:val="009135BE"/>
    <w:rPr>
      <w:rFonts w:ascii="Calibri" w:hAnsi="Calibri"/>
      <w:sz w:val="22"/>
    </w:rPr>
  </w:style>
  <w:style w:type="character" w:customStyle="1" w:styleId="normaltextrun">
    <w:name w:val="normaltextrun"/>
    <w:basedOn w:val="DefaultParagraphFont"/>
    <w:rsid w:val="009135BE"/>
  </w:style>
  <w:style w:type="character" w:customStyle="1" w:styleId="eop">
    <w:name w:val="eop"/>
    <w:basedOn w:val="DefaultParagraphFont"/>
    <w:rsid w:val="009135BE"/>
  </w:style>
  <w:style w:type="paragraph" w:styleId="BodyText">
    <w:name w:val="Body Text"/>
    <w:basedOn w:val="Normal"/>
    <w:link w:val="BodyTextChar"/>
    <w:rsid w:val="009135BE"/>
    <w:pPr>
      <w:spacing w:after="140" w:line="276" w:lineRule="auto"/>
    </w:pPr>
    <w:rPr>
      <w:rFonts w:eastAsia="Calibri"/>
    </w:rPr>
  </w:style>
  <w:style w:type="character" w:customStyle="1" w:styleId="BodyTextChar">
    <w:name w:val="Body Text Char"/>
    <w:basedOn w:val="DefaultParagraphFont"/>
    <w:link w:val="BodyText"/>
    <w:rsid w:val="009135BE"/>
    <w:rPr>
      <w:rFonts w:ascii="Calibri" w:eastAsia="Calibri" w:hAnsi="Calibri"/>
      <w:sz w:val="22"/>
    </w:rPr>
  </w:style>
  <w:style w:type="paragraph" w:styleId="FootnoteText">
    <w:name w:val="footnote text"/>
    <w:basedOn w:val="Normal"/>
    <w:link w:val="FootnoteTextChar"/>
    <w:uiPriority w:val="99"/>
    <w:unhideWhenUsed/>
    <w:qFormat/>
    <w:rsid w:val="009135BE"/>
  </w:style>
  <w:style w:type="character" w:customStyle="1" w:styleId="FootnoteTextChar">
    <w:name w:val="Footnote Text Char"/>
    <w:basedOn w:val="DefaultParagraphFont"/>
    <w:link w:val="FootnoteText"/>
    <w:uiPriority w:val="99"/>
    <w:rsid w:val="009135BE"/>
    <w:rPr>
      <w:rFonts w:ascii="Calibri" w:hAnsi="Calibri"/>
      <w:sz w:val="22"/>
    </w:rPr>
  </w:style>
  <w:style w:type="character" w:customStyle="1" w:styleId="wikiexternallink">
    <w:name w:val="wikiexternallink"/>
    <w:basedOn w:val="DefaultParagraphFont"/>
    <w:rsid w:val="009135BE"/>
  </w:style>
  <w:style w:type="character" w:customStyle="1" w:styleId="wikigeneratedlinkcontent">
    <w:name w:val="wikigeneratedlinkcontent"/>
    <w:basedOn w:val="DefaultParagraphFont"/>
    <w:rsid w:val="009135BE"/>
  </w:style>
  <w:style w:type="character" w:customStyle="1" w:styleId="underline">
    <w:name w:val="underline"/>
    <w:basedOn w:val="DefaultParagraphFont"/>
    <w:rsid w:val="009135BE"/>
  </w:style>
  <w:style w:type="paragraph" w:customStyle="1" w:styleId="css-exrw3m">
    <w:name w:val="css-exrw3m"/>
    <w:basedOn w:val="Normal"/>
    <w:rsid w:val="009135BE"/>
    <w:pPr>
      <w:spacing w:before="100" w:beforeAutospacing="1" w:after="100" w:afterAutospacing="1"/>
    </w:pPr>
  </w:style>
  <w:style w:type="character" w:customStyle="1" w:styleId="balancedheadline">
    <w:name w:val="balancedheadline"/>
    <w:basedOn w:val="DefaultParagraphFont"/>
    <w:rsid w:val="009135BE"/>
  </w:style>
  <w:style w:type="paragraph" w:customStyle="1" w:styleId="UnderlinePara">
    <w:name w:val="Underline Para"/>
    <w:basedOn w:val="Normal"/>
    <w:uiPriority w:val="6"/>
    <w:qFormat/>
    <w:rsid w:val="009135BE"/>
    <w:pPr>
      <w:widowControl w:val="0"/>
      <w:suppressAutoHyphens/>
      <w:spacing w:after="200"/>
      <w:contextualSpacing/>
    </w:pPr>
    <w:rPr>
      <w:rFonts w:asciiTheme="minorHAnsi" w:hAnsiTheme="minorHAnsi"/>
      <w:u w:val="single"/>
    </w:rPr>
  </w:style>
  <w:style w:type="paragraph" w:customStyle="1" w:styleId="font--body">
    <w:name w:val="font--body"/>
    <w:basedOn w:val="Normal"/>
    <w:rsid w:val="009135BE"/>
    <w:pPr>
      <w:spacing w:before="100" w:beforeAutospacing="1" w:after="100" w:afterAutospacing="1"/>
    </w:pPr>
  </w:style>
  <w:style w:type="paragraph" w:customStyle="1" w:styleId="zn-bodyparagraph">
    <w:name w:val="zn-body__paragraph"/>
    <w:basedOn w:val="Normal"/>
    <w:rsid w:val="009135BE"/>
    <w:pPr>
      <w:spacing w:before="100" w:beforeAutospacing="1" w:after="100" w:afterAutospacing="1"/>
    </w:pPr>
  </w:style>
  <w:style w:type="paragraph" w:customStyle="1" w:styleId="pullquotequote">
    <w:name w:val="pullquote__quote"/>
    <w:basedOn w:val="Normal"/>
    <w:rsid w:val="009135BE"/>
    <w:pPr>
      <w:spacing w:before="100" w:beforeAutospacing="1" w:after="100" w:afterAutospacing="1"/>
    </w:pPr>
  </w:style>
  <w:style w:type="paragraph" w:customStyle="1" w:styleId="pullquoteauthor">
    <w:name w:val="pullquote__author"/>
    <w:basedOn w:val="Normal"/>
    <w:rsid w:val="009135BE"/>
    <w:pPr>
      <w:spacing w:before="100" w:beforeAutospacing="1" w:after="100" w:afterAutospacing="1"/>
    </w:pPr>
  </w:style>
  <w:style w:type="character" w:customStyle="1" w:styleId="elstoryelementheader">
    <w:name w:val="el__storyelement__header"/>
    <w:basedOn w:val="DefaultParagraphFont"/>
    <w:rsid w:val="009135BE"/>
  </w:style>
  <w:style w:type="character" w:customStyle="1" w:styleId="inlinkchart">
    <w:name w:val="inlink_chart"/>
    <w:basedOn w:val="DefaultParagraphFont"/>
    <w:rsid w:val="009135BE"/>
  </w:style>
  <w:style w:type="paragraph" w:customStyle="1" w:styleId="more-ontitle">
    <w:name w:val="more-on__title"/>
    <w:basedOn w:val="Normal"/>
    <w:rsid w:val="009135BE"/>
    <w:pPr>
      <w:spacing w:before="100" w:beforeAutospacing="1" w:after="100" w:afterAutospacing="1"/>
    </w:pPr>
  </w:style>
  <w:style w:type="paragraph" w:customStyle="1" w:styleId="more-oncontent">
    <w:name w:val="more-on__content"/>
    <w:basedOn w:val="Normal"/>
    <w:rsid w:val="009135BE"/>
    <w:pPr>
      <w:spacing w:before="100" w:beforeAutospacing="1" w:after="100" w:afterAutospacing="1"/>
    </w:pPr>
  </w:style>
  <w:style w:type="paragraph" w:styleId="Subtitle">
    <w:name w:val="Subtitle"/>
    <w:basedOn w:val="Normal"/>
    <w:next w:val="Normal"/>
    <w:link w:val="SubtitleChar"/>
    <w:uiPriority w:val="11"/>
    <w:qFormat/>
    <w:rsid w:val="009135B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135BE"/>
    <w:rPr>
      <w:color w:val="5A5A5A" w:themeColor="text1" w:themeTint="A5"/>
      <w:spacing w:val="15"/>
      <w:sz w:val="22"/>
    </w:rPr>
  </w:style>
  <w:style w:type="paragraph" w:customStyle="1" w:styleId="wp-caption-text">
    <w:name w:val="wp-caption-text"/>
    <w:basedOn w:val="Normal"/>
    <w:rsid w:val="009135BE"/>
    <w:pPr>
      <w:spacing w:before="100" w:beforeAutospacing="1" w:after="100" w:afterAutospacing="1"/>
    </w:pPr>
  </w:style>
  <w:style w:type="character" w:customStyle="1" w:styleId="sc-axirz">
    <w:name w:val="sc-axirz"/>
    <w:basedOn w:val="DefaultParagraphFont"/>
    <w:rsid w:val="009135BE"/>
  </w:style>
  <w:style w:type="paragraph" w:customStyle="1" w:styleId="Emphasize">
    <w:name w:val="Emphasize"/>
    <w:basedOn w:val="Normal"/>
    <w:uiPriority w:val="7"/>
    <w:qFormat/>
    <w:rsid w:val="009135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9135BE"/>
    <w:rPr>
      <w:rFonts w:ascii="Calibri" w:hAnsi="Calibri"/>
      <w:sz w:val="20"/>
      <w:szCs w:val="20"/>
    </w:rPr>
  </w:style>
  <w:style w:type="paragraph" w:styleId="CommentText">
    <w:name w:val="annotation text"/>
    <w:basedOn w:val="Normal"/>
    <w:link w:val="CommentTextChar"/>
    <w:uiPriority w:val="99"/>
    <w:semiHidden/>
    <w:unhideWhenUsed/>
    <w:rsid w:val="009135BE"/>
    <w:rPr>
      <w:sz w:val="20"/>
      <w:szCs w:val="20"/>
    </w:rPr>
  </w:style>
  <w:style w:type="character" w:customStyle="1" w:styleId="CommentTextChar1">
    <w:name w:val="Comment Text Char1"/>
    <w:basedOn w:val="DefaultParagraphFont"/>
    <w:uiPriority w:val="99"/>
    <w:semiHidden/>
    <w:rsid w:val="009135BE"/>
    <w:rPr>
      <w:rFonts w:ascii="Calibri" w:hAnsi="Calibri"/>
      <w:sz w:val="20"/>
      <w:szCs w:val="20"/>
    </w:rPr>
  </w:style>
  <w:style w:type="character" w:customStyle="1" w:styleId="CommentSubjectChar">
    <w:name w:val="Comment Subject Char"/>
    <w:basedOn w:val="CommentTextChar"/>
    <w:link w:val="CommentSubject"/>
    <w:uiPriority w:val="99"/>
    <w:semiHidden/>
    <w:rsid w:val="009135BE"/>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9135BE"/>
    <w:rPr>
      <w:b/>
      <w:bCs/>
    </w:rPr>
  </w:style>
  <w:style w:type="character" w:customStyle="1" w:styleId="CommentSubjectChar1">
    <w:name w:val="Comment Subject Char1"/>
    <w:basedOn w:val="CommentTextChar1"/>
    <w:uiPriority w:val="99"/>
    <w:semiHidden/>
    <w:rsid w:val="009135BE"/>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onomist.com/media/pdf/DEMOCRACY_TABLE_2007_v3.pdf" TargetMode="External"/><Relationship Id="rId21" Type="http://schemas.openxmlformats.org/officeDocument/2006/relationships/hyperlink" Target="https://www.nytimes.com/2019/10/01/world/asia/india-modi-onion-prices.html" TargetMode="External"/><Relationship Id="rId42" Type="http://schemas.openxmlformats.org/officeDocument/2006/relationships/hyperlink" Target="https://twitter.com/rkadelhi/status/1355627450747772931" TargetMode="External"/><Relationship Id="rId63" Type="http://schemas.openxmlformats.org/officeDocument/2006/relationships/hyperlink" Target="https://www.reuters.com/article/idINIndia-43780820091108" TargetMode="External"/><Relationship Id="rId84" Type="http://schemas.openxmlformats.org/officeDocument/2006/relationships/hyperlink" Target="https://press.princeton.edu/books/hardcover/9780691186726/emergency-chronicles" TargetMode="External"/><Relationship Id="rId138" Type="http://schemas.openxmlformats.org/officeDocument/2006/relationships/hyperlink" Target="https://www.nytimes.com/2003/03/01/arts/does-democracy-avert-famine.html" TargetMode="External"/><Relationship Id="rId159" Type="http://schemas.openxmlformats.org/officeDocument/2006/relationships/hyperlink" Target="https://www.bbc.com/news/world-asia-india-55854406" TargetMode="External"/><Relationship Id="rId107" Type="http://schemas.openxmlformats.org/officeDocument/2006/relationships/hyperlink" Target="http://www.amazon.com/Arrow-Blue-Skinned-God-Retracing-Ramayana/dp/0802137334" TargetMode="External"/><Relationship Id="rId11" Type="http://schemas.openxmlformats.org/officeDocument/2006/relationships/hyperlink" Target="https://www.nytimes.com/2020/11/27/business/economy/india-economy-covid-19.html" TargetMode="External"/><Relationship Id="rId32" Type="http://schemas.openxmlformats.org/officeDocument/2006/relationships/hyperlink" Target="https://pib.gov.in/PressReleasePage.aspx?PRID=1657224" TargetMode="External"/><Relationship Id="rId53" Type="http://schemas.openxmlformats.org/officeDocument/2006/relationships/hyperlink" Target="https://www.outlookindia.com/website/story/opinion-farm-bills-a-false-experiment-in-the-name-of-agricultural-freedom/362281" TargetMode="External"/><Relationship Id="rId74" Type="http://schemas.openxmlformats.org/officeDocument/2006/relationships/hyperlink" Target="https://www.nytimes.com/2020/06/17/world/asia/india-china-border-clashes.html" TargetMode="External"/><Relationship Id="rId128" Type="http://schemas.openxmlformats.org/officeDocument/2006/relationships/hyperlink" Target="https://www.newindianexpress.com/opinions/2021/feb/26/indiscriminateapplication-ofsedition-law-2269140.html" TargetMode="External"/><Relationship Id="rId149" Type="http://schemas.openxmlformats.org/officeDocument/2006/relationships/hyperlink" Target="https://www.theatlantic.com/magazine/archive/2021/03/voting-rights-act-democracy/617792/" TargetMode="External"/><Relationship Id="rId5" Type="http://schemas.openxmlformats.org/officeDocument/2006/relationships/numbering" Target="numbering.xml"/><Relationship Id="rId95" Type="http://schemas.openxmlformats.org/officeDocument/2006/relationships/hyperlink" Target="https://economictimes.indiatimes.com/news/politics-and-nation/sc-asks-media-to-publish-official-version-of-corona-developments/articleshow/74919142.cms?from=mdr" TargetMode="External"/><Relationship Id="rId160" Type="http://schemas.openxmlformats.org/officeDocument/2006/relationships/hyperlink" Target="https://indianexpress.com/article/opinion/columns/farmers-protest-agri-laws-apmc-mandis-msp-surjit-bhalla-7101406/" TargetMode="External"/><Relationship Id="rId22" Type="http://schemas.openxmlformats.org/officeDocument/2006/relationships/hyperlink" Target="https://www.nytimes.com/2020/11/27/business/economy/india-economy-covid-19.html" TargetMode="External"/><Relationship Id="rId43" Type="http://schemas.openxmlformats.org/officeDocument/2006/relationships/hyperlink" Target="https://edition.cnn.com/2021/02/01/asia/india-internet-cut-farmers-intl-hnk/index.html" TargetMode="External"/><Relationship Id="rId64" Type="http://schemas.openxmlformats.org/officeDocument/2006/relationships/hyperlink" Target="https://www.tandfonline.com/doi/abs/10.1080/09700160801886314" TargetMode="External"/><Relationship Id="rId118" Type="http://schemas.openxmlformats.org/officeDocument/2006/relationships/hyperlink" Target="https://aeon.co/ideas/how-hindutva-recast-multi-faith-india-as-the-hindu-homeland" TargetMode="External"/><Relationship Id="rId139" Type="http://schemas.openxmlformats.org/officeDocument/2006/relationships/hyperlink" Target="https://www.nytimes.com/2003/03/01/arts/does-democracy-avert-famine.html" TargetMode="External"/><Relationship Id="rId85" Type="http://schemas.openxmlformats.org/officeDocument/2006/relationships/hyperlink" Target="https://freedomhouse.org/country/india/freedom-world/2021" TargetMode="External"/><Relationship Id="rId150" Type="http://schemas.openxmlformats.org/officeDocument/2006/relationships/hyperlink" Target="https://www.theatlantic.com/international/archive/2019/05/india-school-hindu-nationalists/588127/" TargetMode="External"/><Relationship Id="rId12" Type="http://schemas.openxmlformats.org/officeDocument/2006/relationships/hyperlink" Target="https://www.nytimes.com/2021/01/25/world/asia/india-china-border.html" TargetMode="External"/><Relationship Id="rId17" Type="http://schemas.openxmlformats.org/officeDocument/2006/relationships/hyperlink" Target="https://www.nytimes.com/2020/09/05/world/asia/india-economy-coronavirus.html" TargetMode="External"/><Relationship Id="rId33" Type="http://schemas.openxmlformats.org/officeDocument/2006/relationships/hyperlink" Target="https://scroll.in/latest/978619/punjab-records-73883-incidents-of-stubble-burning-highest-in-4-years-amid-farm-laws-protests" TargetMode="External"/><Relationship Id="rId38" Type="http://schemas.openxmlformats.org/officeDocument/2006/relationships/hyperlink" Target="https://economictimes.indiatimes.com/news/economy/policy/budget-key-announcements-on-psu-divestment-lic-ipo/articleshow/80626302.cms?from=mdr" TargetMode="External"/><Relationship Id="rId59" Type="http://schemas.openxmlformats.org/officeDocument/2006/relationships/hyperlink" Target="https://www.indiaspend.com/why-farmers-are-worried-about-new-laws-its-the-history/" TargetMode="External"/><Relationship Id="rId103" Type="http://schemas.openxmlformats.org/officeDocument/2006/relationships/hyperlink" Target="https://www.washingtonpost.com/politics/2020/01/20/india-protesters-are-singing-national-anthem-waving-flag-heres-why-that-matters/?itid=lk_inline_manual_34" TargetMode="External"/><Relationship Id="rId108" Type="http://schemas.openxmlformats.org/officeDocument/2006/relationships/hyperlink" Target="http://www.amazon.com/Mullahs-Mainframe-Islam-Modernity-Bohras/dp/0226056775" TargetMode="External"/><Relationship Id="rId124" Type="http://schemas.openxmlformats.org/officeDocument/2006/relationships/hyperlink" Target="https://indianexpress.com/article/india/lynchings-by-cow-vigilantes-supreme-court-states-5243938/" TargetMode="External"/><Relationship Id="rId129" Type="http://schemas.openxmlformats.org/officeDocument/2006/relationships/hyperlink" Target="https://www.theatlantic.com/international/archive/2021/02/narendra-modi-assault-indian-idea/617904/" TargetMode="External"/><Relationship Id="rId54" Type="http://schemas.openxmlformats.org/officeDocument/2006/relationships/hyperlink" Target="https://pib.gov.in/PressReleasePage.aspx?PRID=1657657" TargetMode="External"/><Relationship Id="rId70" Type="http://schemas.openxmlformats.org/officeDocument/2006/relationships/hyperlink" Target="https://trumpwhitehouse.archives.gov/wp-content/uploads/2017/12/NSS-Final-12-18-2017-0905.pdf" TargetMode="External"/><Relationship Id="rId75" Type="http://schemas.openxmlformats.org/officeDocument/2006/relationships/hyperlink" Target="https://carnegieendowment.org/experts/198" TargetMode="External"/><Relationship Id="rId91" Type="http://schemas.openxmlformats.org/officeDocument/2006/relationships/hyperlink" Target="https://timesofindia.indiatimes.com/india/5128-uapa-cases-229-sedition-cases-lodged-in-five-years-government/articleshow/81433613.cms" TargetMode="External"/><Relationship Id="rId96" Type="http://schemas.openxmlformats.org/officeDocument/2006/relationships/hyperlink" Target="https://rsf.org/en/news/surge-harassment-indian-reporters-over-coronavirus-coverage" TargetMode="External"/><Relationship Id="rId140" Type="http://schemas.openxmlformats.org/officeDocument/2006/relationships/hyperlink" Target="https://www.nytimes.com/2003/03/01/arts/does-democracy-avert-famine.html" TargetMode="External"/><Relationship Id="rId145" Type="http://schemas.openxmlformats.org/officeDocument/2006/relationships/hyperlink" Target="https://www.bbc.com/news/world-asia-india-57005563" TargetMode="External"/><Relationship Id="rId161" Type="http://schemas.openxmlformats.org/officeDocument/2006/relationships/hyperlink" Target="https://thewire.in/rights/farmers-protest-modi-government-gulag"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cse.azimpremjiuniversity.edu.in/covid19-analysis-of-impact-and-relief-measures/" TargetMode="External"/><Relationship Id="rId28" Type="http://schemas.openxmlformats.org/officeDocument/2006/relationships/hyperlink" Target="https://www.nytimes.com/2021/10/22/world/asia/india-farmers-protests-modi.html" TargetMode="External"/><Relationship Id="rId49" Type="http://schemas.openxmlformats.org/officeDocument/2006/relationships/hyperlink" Target="https://thewire.in/politics/farm-bills-rajya-sabha-legislative-scrutiny" TargetMode="External"/><Relationship Id="rId114" Type="http://schemas.openxmlformats.org/officeDocument/2006/relationships/hyperlink" Target="https://journalofdemocracy.org/articles/indias-democracy-at-70-the-impact-of-instant-universal-suffrage/" TargetMode="External"/><Relationship Id="rId119" Type="http://schemas.openxmlformats.org/officeDocument/2006/relationships/hyperlink" Target="https://www.census2011.co.in/religion.php" TargetMode="External"/><Relationship Id="rId44" Type="http://schemas.openxmlformats.org/officeDocument/2006/relationships/hyperlink" Target="https://edition.cnn.com/2021/02/09/tech/twitter-india-government-farmer-protests/index.html" TargetMode="External"/><Relationship Id="rId60" Type="http://schemas.openxmlformats.org/officeDocument/2006/relationships/hyperlink" Target="https://www.bloomberg.com/news/articles/2021-06-27/india-shifts-50-000-troops-to-china-border-in-historic-defense-shift" TargetMode="External"/><Relationship Id="rId65" Type="http://schemas.openxmlformats.org/officeDocument/2006/relationships/hyperlink" Target="https://www.washingtonpost.com/business/why-chinese-and-indian-troops-are-clashing-again/2020/09/11/c5939466-f402-11ea-8025-5d3489768ac8_story.html" TargetMode="External"/><Relationship Id="rId81" Type="http://schemas.openxmlformats.org/officeDocument/2006/relationships/hyperlink" Target="https://www.scientificamerican.com/article/why-deadly-black-fungus-is-ravaging-covid-patients-in-india/" TargetMode="External"/><Relationship Id="rId86" Type="http://schemas.openxmlformats.org/officeDocument/2006/relationships/hyperlink" Target="https://www.bbc.com/news/world-asia-india-56393944" TargetMode="External"/><Relationship Id="rId130" Type="http://schemas.openxmlformats.org/officeDocument/2006/relationships/hyperlink" Target="https://www.nytimes.com/2021/04/25/business/india-covid19-twitter-facebook.html" TargetMode="External"/><Relationship Id="rId135" Type="http://schemas.openxmlformats.org/officeDocument/2006/relationships/hyperlink" Target="https://indianexpress.com/article/explained/explained-citizenship-amendment-act-nrc-caa-means-6180033/" TargetMode="External"/><Relationship Id="rId151" Type="http://schemas.openxmlformats.org/officeDocument/2006/relationships/hyperlink" Target="https://www.theatlantic.com/politics/archive/2019/06/most-dangerous-women-american-politics/590959/" TargetMode="External"/><Relationship Id="rId156" Type="http://schemas.openxmlformats.org/officeDocument/2006/relationships/hyperlink" Target="https://scroll.in/article/973877/why-the-new-labour-codes-leave-workers-even-more-precariously-poised-than-before" TargetMode="External"/><Relationship Id="rId13" Type="http://schemas.openxmlformats.org/officeDocument/2006/relationships/hyperlink" Target="https://www.nytimes.com/2020/06/17/world/asia/india-china-border-clashes.html" TargetMode="External"/><Relationship Id="rId18" Type="http://schemas.openxmlformats.org/officeDocument/2006/relationships/hyperlink" Target="https://www.nytimes.com/2021/01/27/world/asia/india-farmer-protest.html" TargetMode="External"/><Relationship Id="rId39" Type="http://schemas.openxmlformats.org/officeDocument/2006/relationships/hyperlink" Target="https://www.nytimes.com/2020/11/27/business/economy/india-economy-covid-19.html" TargetMode="External"/><Relationship Id="rId109" Type="http://schemas.openxmlformats.org/officeDocument/2006/relationships/hyperlink" Target="http://www.amazon.com/Mullahs-Mainframe-Islam-Modernity-Bohras/dp/0226056775" TargetMode="External"/><Relationship Id="rId34" Type="http://schemas.openxmlformats.org/officeDocument/2006/relationships/hyperlink" Target="https://www.nytimes.com/interactive/2020/world/asia/india-coronavirus-cases.html" TargetMode="External"/><Relationship Id="rId50" Type="http://schemas.openxmlformats.org/officeDocument/2006/relationships/hyperlink" Target="https://www.business-standard.com/about/what-is-farm-bills" TargetMode="External"/><Relationship Id="rId55" Type="http://schemas.openxmlformats.org/officeDocument/2006/relationships/hyperlink" Target="http://farmer.gov.in/imagedefault/DFI/DFI%20Volume%201.pdf" TargetMode="External"/><Relationship Id="rId76" Type="http://schemas.openxmlformats.org/officeDocument/2006/relationships/hyperlink" Target="https://www.nytimes.com/2020/06/29/world/asia/pakistan-stock-exchange-shooting.html" TargetMode="External"/><Relationship Id="rId97" Type="http://schemas.openxmlformats.org/officeDocument/2006/relationships/hyperlink" Target="https://thewire.in/media/himachal-pradesh-firs-journalists" TargetMode="External"/><Relationship Id="rId104" Type="http://schemas.openxmlformats.org/officeDocument/2006/relationships/hyperlink" Target="https://www.latimes.com/opinion/story/2021-05-08/india-covid-pandemic-deaths-narendra-modi" TargetMode="External"/><Relationship Id="rId120" Type="http://schemas.openxmlformats.org/officeDocument/2006/relationships/hyperlink" Target="https://www.hrw.org/report/2019/02/18/violent-cow-protection-india/vigilante-groups-attack-minorities" TargetMode="External"/><Relationship Id="rId125" Type="http://schemas.openxmlformats.org/officeDocument/2006/relationships/hyperlink" Target="https://indianexpress.com/article/india/lynchings-by-cow-vigilantes-supreme-court-states-5243938/" TargetMode="External"/><Relationship Id="rId141" Type="http://schemas.openxmlformats.org/officeDocument/2006/relationships/hyperlink" Target="https://www.nytimes.com/2003/03/01/arts/does-democracy-avert-famine.html" TargetMode="External"/><Relationship Id="rId146" Type="http://schemas.openxmlformats.org/officeDocument/2006/relationships/hyperlink" Target="https://thehill.com/homenews/administration/437610-trump-calls-press-the-enemy-of-the-people" TargetMode="External"/><Relationship Id="rId16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whitehouse.gov/briefing-room/statements-releases/2021/03/03/interim-national-security-strategic-guidance/" TargetMode="External"/><Relationship Id="rId92" Type="http://schemas.openxmlformats.org/officeDocument/2006/relationships/hyperlink" Target="https://thewire.in/rights/jail-bail-hearings-court-delhi-riots-elgar-parishad" TargetMode="External"/><Relationship Id="rId162" Type="http://schemas.openxmlformats.org/officeDocument/2006/relationships/hyperlink" Target="https://www.indiatoday.in/business/story/explained-why-india-s-unemployment-rate-is-rising-sharply-despite-economic-recovery-1756074-2021-01-05" TargetMode="External"/><Relationship Id="rId2" Type="http://schemas.openxmlformats.org/officeDocument/2006/relationships/customXml" Target="../customXml/item2.xml"/><Relationship Id="rId29" Type="http://schemas.openxmlformats.org/officeDocument/2006/relationships/hyperlink" Target="https://thewire.in/world/canada-expresses-concern-over-indias-handling-farmers-protests-india-hits-back" TargetMode="External"/><Relationship Id="rId24" Type="http://schemas.openxmlformats.org/officeDocument/2006/relationships/hyperlink" Target="https://www.nytimes.com/2021/10/22/world/asia/india-farmers-protests-modi.html" TargetMode="External"/><Relationship Id="rId40" Type="http://schemas.openxmlformats.org/officeDocument/2006/relationships/hyperlink" Target="https://www.youtube.com/watch?v=7VWk95GemLg&amp;feature=youtu.be" TargetMode="External"/><Relationship Id="rId45" Type="http://schemas.openxmlformats.org/officeDocument/2006/relationships/hyperlink" Target="https://www.thehindu.com/news/national/farmers-protests-ghaziabad-administration-asks-farmers-to-vacate-up-gate/article33686350.ece" TargetMode="External"/><Relationship Id="rId66"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87" Type="http://schemas.openxmlformats.org/officeDocument/2006/relationships/hyperlink" Target="https://thewire.in/rights/india-modi-anti-national-protest-arrest-sedition-authoritarianism" TargetMode="External"/><Relationship Id="rId110" Type="http://schemas.openxmlformats.org/officeDocument/2006/relationships/hyperlink" Target="https://www.globaltimes.cn/page/202104/1221285.shtml" TargetMode="External"/><Relationship Id="rId115" Type="http://schemas.openxmlformats.org/officeDocument/2006/relationships/hyperlink" Target="https://www.bbc.com/news/world-asia-india-33269607" TargetMode="External"/><Relationship Id="rId131" Type="http://schemas.openxmlformats.org/officeDocument/2006/relationships/hyperlink" Target="https://www.theatlantic.com/international/archive/2019/05/hindu-nationalism-narendra-modi-india-election/590053/" TargetMode="External"/><Relationship Id="rId136" Type="http://schemas.openxmlformats.org/officeDocument/2006/relationships/hyperlink" Target="https://www.thehindu.com/elections/lok-sabha-2019/analysis-highest-ever-national-vote-share-for-the-bjp/article27218550.ece" TargetMode="External"/><Relationship Id="rId157" Type="http://schemas.openxmlformats.org/officeDocument/2006/relationships/hyperlink" Target="https://www.thehindu.com/business/enable-longer-work-hours-cii-to-centre/article31546269.ece" TargetMode="External"/><Relationship Id="rId61" Type="http://schemas.openxmlformats.org/officeDocument/2006/relationships/hyperlink" Target="https://www.bbc.com/news/world-asia-57234024" TargetMode="External"/><Relationship Id="rId82" Type="http://schemas.openxmlformats.org/officeDocument/2006/relationships/hyperlink" Target="https://www.jstor.org/stable/1951731" TargetMode="External"/><Relationship Id="rId152" Type="http://schemas.openxmlformats.org/officeDocument/2006/relationships/hyperlink" Target="https://www.theatlantic.com/magazine/archive/2021/03/voting-rights-act-democracy/617792/" TargetMode="External"/><Relationship Id="rId19" Type="http://schemas.openxmlformats.org/officeDocument/2006/relationships/hyperlink" Target="https://www.nytimes.com/2021/01/25/world/asia/india-farmers-protests-delhi.html" TargetMode="External"/><Relationship Id="rId14" Type="http://schemas.openxmlformats.org/officeDocument/2006/relationships/hyperlink" Target="https://www.nytimes.com/2020/05/16/world/asia/coronavirus-modi-india.html" TargetMode="External"/><Relationship Id="rId30" Type="http://schemas.openxmlformats.org/officeDocument/2006/relationships/hyperlink" Target="https://www.nytimes.com/2019/12/22/world/asia/modi-india-citizenship-law.html" TargetMode="External"/><Relationship Id="rId35" Type="http://schemas.openxmlformats.org/officeDocument/2006/relationships/hyperlink" Target="https://www.thehindubusinessline.com/markets/stock-markets/market-updates-sensex-nifty-open-in-green-ahead-of-budget-2021/article33713775.ece" TargetMode="External"/><Relationship Id="rId56" Type="http://schemas.openxmlformats.org/officeDocument/2006/relationships/hyperlink" Target="https://www.indiaspend.com/fear-distrust-behind-punjab-farmers-protests/" TargetMode="External"/><Relationship Id="rId77" Type="http://schemas.openxmlformats.org/officeDocument/2006/relationships/hyperlink" Target="https://www.nytimes.com/2020/05/24/world/asia/china-hong-kong-taiwan.html" TargetMode="External"/><Relationship Id="rId100" Type="http://schemas.openxmlformats.org/officeDocument/2006/relationships/hyperlink" Target="https://www.nytimes.com/2021/04/25/business/india-covid19-twitter-facebook.html" TargetMode="External"/><Relationship Id="rId105" Type="http://schemas.openxmlformats.org/officeDocument/2006/relationships/hyperlink" Target="https://www.nytimes.com/interactive/2021/05/25/world/asia/india-covid-death-estimates.html" TargetMode="External"/><Relationship Id="rId126" Type="http://schemas.openxmlformats.org/officeDocument/2006/relationships/hyperlink" Target="https://indianexpress.com/article/india/lynchings-by-cow-vigilantes-supreme-court-states-5243938/" TargetMode="External"/><Relationship Id="rId147" Type="http://schemas.openxmlformats.org/officeDocument/2006/relationships/hyperlink" Target="https://www.pewresearch.org/politics/2021/04/22/republicans-and-democrats-move-further-apart-in-views-of-voting-access/" TargetMode="External"/><Relationship Id="rId8" Type="http://schemas.openxmlformats.org/officeDocument/2006/relationships/webSettings" Target="webSettings.xml"/><Relationship Id="rId51" Type="http://schemas.openxmlformats.org/officeDocument/2006/relationships/hyperlink" Target="https://www.hindustantimes.com/india-news/dilli-chalo-why-angry-farmers-want-to-storm-new-delhi/story-jXPjzqOmTgxralskj1e7HI.html" TargetMode="External"/><Relationship Id="rId72" Type="http://schemas.openxmlformats.org/officeDocument/2006/relationships/hyperlink" Target="https://www.nytimes.com/2020/06/17/world/asia/india-china-border-clashes.html" TargetMode="External"/><Relationship Id="rId93" Type="http://schemas.openxmlformats.org/officeDocument/2006/relationships/hyperlink" Target="https://www.washingtonpost.com/politics/2021/06/02/whats-behind-indias-dramatic-pandemic-surge-heres-one-factor-too-little-competition-parliament/?itid=lk_interstitial_manual_16" TargetMode="External"/><Relationship Id="rId98" Type="http://schemas.openxmlformats.org/officeDocument/2006/relationships/hyperlink" Target="https://www.washingtonpost.com/politics/2020/04/13/millions-people-indias-crowded-slums-cant-keep-each-other-distance-during-pandemic-lockdown/?itid=lk_interstitial_manual_23" TargetMode="External"/><Relationship Id="rId121" Type="http://schemas.openxmlformats.org/officeDocument/2006/relationships/hyperlink" Target="https://economictimes.indiatimes.com/news/politics-and-nation/yogi-adityanath-orders-closure-of-slaughter-houses-bans-cow-smuggling-in-up/articleshow/57769113.cms" TargetMode="External"/><Relationship Id="rId142" Type="http://schemas.openxmlformats.org/officeDocument/2006/relationships/hyperlink" Target="https://www.nytimes.com/interactive/2021/world/india-covid-cases.html" TargetMode="External"/><Relationship Id="rId163" Type="http://schemas.openxmlformats.org/officeDocument/2006/relationships/hyperlink" Target="https://papers.ssrn.com/sol3/papers.cfm?abstract_id=3619370" TargetMode="External"/><Relationship Id="rId3" Type="http://schemas.openxmlformats.org/officeDocument/2006/relationships/customXml" Target="../customXml/item3.xml"/><Relationship Id="rId25" Type="http://schemas.openxmlformats.org/officeDocument/2006/relationships/hyperlink" Target="https://www.nytimes.com/2020/12/30/world/asia/india-ban-islamic-schools.html" TargetMode="External"/><Relationship Id="rId46" Type="http://schemas.openxmlformats.org/officeDocument/2006/relationships/hyperlink" Target="https://www.bbc.com/news/world-asia-india-55899754" TargetMode="External"/><Relationship Id="rId67" Type="http://schemas.openxmlformats.org/officeDocument/2006/relationships/hyperlink" Target="https://www.orfonline.org/research/eastern-ladakh-the-longer-perspective/" TargetMode="External"/><Relationship Id="rId116" Type="http://schemas.openxmlformats.org/officeDocument/2006/relationships/hyperlink" Target="https://www.economist.com/media/pdf/DEMOCRACY_TABLE_2007_v3.pdf" TargetMode="External"/><Relationship Id="rId137" Type="http://schemas.openxmlformats.org/officeDocument/2006/relationships/hyperlink" Target="https://m.rbi.org.in/Scripts/PublicationsView.aspx?id=20083" TargetMode="External"/><Relationship Id="rId158" Type="http://schemas.openxmlformats.org/officeDocument/2006/relationships/hyperlink" Target="https://scroll.in/article/985485/bjp-workers-posing-as-locals-identified-in-mob-protesting-against-farmers-at-delhis-singhu-border" TargetMode="External"/><Relationship Id="rId20" Type="http://schemas.openxmlformats.org/officeDocument/2006/relationships/hyperlink" Target="https://www.nytimes.com/2019/09/21/business/economy/india-economy-trade.html" TargetMode="External"/><Relationship Id="rId41" Type="http://schemas.openxmlformats.org/officeDocument/2006/relationships/hyperlink" Target="https://www.bbc.com/news/av/world-asia-india-55584924" TargetMode="External"/><Relationship Id="rId62" Type="http://schemas.openxmlformats.org/officeDocument/2006/relationships/hyperlink" Target="https://www.reuters.com/article/us-india-china-military-families-insight-idUSKBN2460YB" TargetMode="External"/><Relationship Id="rId83" Type="http://schemas.openxmlformats.org/officeDocument/2006/relationships/hyperlink" Target="https://www.google.com/books/edition/The_Success_of_India_s_Democracy/Io0NsnlRT6sC?hl=en" TargetMode="External"/><Relationship Id="rId88" Type="http://schemas.openxmlformats.org/officeDocument/2006/relationships/hyperlink" Target="https://www.nytimes.com/2017/06/05/world/asia/india-ndtv-raids-narendra-modi-prannoy-roy.html" TargetMode="External"/><Relationship Id="rId111" Type="http://schemas.openxmlformats.org/officeDocument/2006/relationships/hyperlink" Target="https://www.eiu.com/n/campaigns/democracy-index-2020/" TargetMode="External"/><Relationship Id="rId132" Type="http://schemas.openxmlformats.org/officeDocument/2006/relationships/hyperlink" Target="https://www.bbc.com/news/world-asia-india-48347081" TargetMode="External"/><Relationship Id="rId153" Type="http://schemas.openxmlformats.org/officeDocument/2006/relationships/hyperlink" Target="https://michiganallrise.org/resources/the-danger-of-judicial-activism/" TargetMode="External"/><Relationship Id="rId15" Type="http://schemas.openxmlformats.org/officeDocument/2006/relationships/hyperlink" Target="https://www.nytimes.com/2020/11/09/world/asia/india-bihar-election.html" TargetMode="External"/><Relationship Id="rId36" Type="http://schemas.openxmlformats.org/officeDocument/2006/relationships/hyperlink" Target="https://www.financialexpress.com/market/will-sensex-nifty-continue-their-standing-ovation-for-budget-or-was-it-just-a-one-day-show/2185458/" TargetMode="External"/><Relationship Id="rId57" Type="http://schemas.openxmlformats.org/officeDocument/2006/relationships/hyperlink" Target="https://farmer.gov.in/mspstatements.aspx" TargetMode="External"/><Relationship Id="rId106" Type="http://schemas.openxmlformats.org/officeDocument/2006/relationships/hyperlink" Target="https://www.scientificamerican.com/article/how-dangerous-is-the-delta-variant-and-will-it-cause-a-covid-surge-in-the-u-s/" TargetMode="External"/><Relationship Id="rId127" Type="http://schemas.openxmlformats.org/officeDocument/2006/relationships/hyperlink" Target="https://indianexpress.com/article/india/lynchings-by-cow-vigilantes-supreme-court-states-5243938/" TargetMode="External"/><Relationship Id="rId10" Type="http://schemas.openxmlformats.org/officeDocument/2006/relationships/hyperlink" Target="https://www.nytimes.com/2021/01/14/business/economy/biden-stimulus-plan.html" TargetMode="External"/><Relationship Id="rId31" Type="http://schemas.openxmlformats.org/officeDocument/2006/relationships/hyperlink" Target="https://www.nytimes.com/2020/08/31/world/asia/india-economy-gdp.html" TargetMode="External"/><Relationship Id="rId52" Type="http://schemas.openxmlformats.org/officeDocument/2006/relationships/hyperlink" Target="http://egazette.nic.in/WriteReadData/2020/222040.pdf" TargetMode="External"/><Relationship Id="rId73" Type="http://schemas.openxmlformats.org/officeDocument/2006/relationships/hyperlink" Target="https://www.nytimes.com/2020/05/30/world/asia/india-china-border.html" TargetMode="External"/><Relationship Id="rId78"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oxford.universitypressscholarship.com/view/10.1093/0198283652.001.0001/acprof-9780198283652" TargetMode="External"/><Relationship Id="rId99" Type="http://schemas.openxmlformats.org/officeDocument/2006/relationships/hyperlink" Target="https://time.com/5946092/india-internet-rules-impact/" TargetMode="External"/><Relationship Id="rId101" Type="http://schemas.openxmlformats.org/officeDocument/2006/relationships/hyperlink" Target="https://scroll.in/latest/993484/up-fir-filed-against-man-who-sought-twitter-help-for-oxygen-for-grandfather" TargetMode="External"/><Relationship Id="rId122" Type="http://schemas.openxmlformats.org/officeDocument/2006/relationships/hyperlink" Target="https://indianexpress.com/article/india/lynchings-by-cow-vigilantes-supreme-court-states-5243938/" TargetMode="External"/><Relationship Id="rId143" Type="http://schemas.openxmlformats.org/officeDocument/2006/relationships/hyperlink" Target="https://www.isas.nus.edu.sg/papers/covid-19-lockdown-in-india-impact-on-the-poor-and-the-governments-response/" TargetMode="External"/><Relationship Id="rId148" Type="http://schemas.openxmlformats.org/officeDocument/2006/relationships/hyperlink" Target="https://www.theatlantic.com/ideas/archive/2021/04/georgia-voting-rights-fiasco/618537/" TargetMode="External"/><Relationship Id="rId164" Type="http://schemas.openxmlformats.org/officeDocument/2006/relationships/hyperlink" Target="https://www.trolleytimes.online/" TargetMode="External"/><Relationship Id="rId4" Type="http://schemas.openxmlformats.org/officeDocument/2006/relationships/customXml" Target="../customXml/item4.xml"/><Relationship Id="rId9" Type="http://schemas.openxmlformats.org/officeDocument/2006/relationships/hyperlink" Target="https://www.nytimes.com/2020/07/20/world/europe/eu-stimulus-coronavirus.html" TargetMode="External"/><Relationship Id="rId26"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twitter.com/rkadelhi/status/1356280240939663360" TargetMode="External"/><Relationship Id="rId68" Type="http://schemas.openxmlformats.org/officeDocument/2006/relationships/hyperlink" Target="https://www.lowyinstitute.org/publications/crisis-after-crisis-how-ladakh-will-shape-india-s-competition-china" TargetMode="External"/><Relationship Id="rId89" Type="http://schemas.openxmlformats.org/officeDocument/2006/relationships/hyperlink" Target="https://www.cjr.org/special_report/gauri-lankesh-killing.php" TargetMode="External"/><Relationship Id="rId112" Type="http://schemas.openxmlformats.org/officeDocument/2006/relationships/hyperlink" Target="https://www.bbc.com/news/av/technology-24304415" TargetMode="External"/><Relationship Id="rId133" Type="http://schemas.openxmlformats.org/officeDocument/2006/relationships/hyperlink" Target="https://www.nytimes.com/2019/08/05/world/asia/india-pakistan-kashmir-jammu.html" TargetMode="External"/><Relationship Id="rId154" Type="http://schemas.openxmlformats.org/officeDocument/2006/relationships/hyperlink" Target="https://www.indiaspend.com/why-trade-unions-are-opposing-labour-law-reforms/" TargetMode="External"/><Relationship Id="rId16" Type="http://schemas.openxmlformats.org/officeDocument/2006/relationships/hyperlink" Target="https://www.nytimes.com/2020/03/25/world/asia/india-lockdown-coronavirus.html" TargetMode="External"/><Relationship Id="rId37" Type="http://schemas.openxmlformats.org/officeDocument/2006/relationships/hyperlink" Target="https://www.livemint.com/budget/news/the-30-years-that-changed-the-country-11611274312908.html" TargetMode="External"/><Relationship Id="rId58" Type="http://schemas.openxmlformats.org/officeDocument/2006/relationships/hyperlink" Target="https://www.downtoearth.org.in/blog/economy/why-punjab-stands-to-lose-from-farmers-produce-trade-and-commerce-ordinance-72040" TargetMode="External"/><Relationship Id="rId79" Type="http://schemas.openxmlformats.org/officeDocument/2006/relationships/hyperlink" Target="https://www.cnbc.com/2021/07/01/delta-white-house-to-deploy-response-teams-across-us-to-combat-covid-variant.html" TargetMode="External"/><Relationship Id="rId102" Type="http://schemas.openxmlformats.org/officeDocument/2006/relationships/hyperlink" Target="https://www.washingtonpost.com/politics/2021/06/02/whats-behind-indias-dramatic-pandemic-surge-heres-one-factor-too-little-competition-parliament/?itid=lk_inline_manual_29" TargetMode="External"/><Relationship Id="rId123" Type="http://schemas.openxmlformats.org/officeDocument/2006/relationships/hyperlink" Target="https://indianexpress.com/article/india/lynchings-by-cow-vigilantes-supreme-court-states-5243938/" TargetMode="External"/><Relationship Id="rId144" Type="http://schemas.openxmlformats.org/officeDocument/2006/relationships/hyperlink" Target="https://www.reuters.com/world/india/indias-modi-scorned-over-reckless-rallies-religious-gathering-amid-virus-mayhem-2021-04-19/" TargetMode="External"/><Relationship Id="rId90" Type="http://schemas.openxmlformats.org/officeDocument/2006/relationships/hyperlink" Target="https://theprint.in/opinion/arnab-goswami-swift-bail-should-be-rule-for-undertrials-not-exception/545301/" TargetMode="External"/><Relationship Id="rId165" Type="http://schemas.openxmlformats.org/officeDocument/2006/relationships/hyperlink" Target="https://www.ft.com/content/4cd6f1b2-712b-4c07-bd03-e2cc2b833468" TargetMode="External"/><Relationship Id="rId27" Type="http://schemas.openxmlformats.org/officeDocument/2006/relationships/hyperlink" Target="http://agcensus.nic.in/document/agcen1516/T1_ac_2015_16.pdf" TargetMode="External"/><Relationship Id="rId48" Type="http://schemas.openxmlformats.org/officeDocument/2006/relationships/hyperlink" Target="https://www.bbc.com/news/world-asia-india-55630394" TargetMode="External"/><Relationship Id="rId69"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113" Type="http://schemas.openxmlformats.org/officeDocument/2006/relationships/hyperlink" Target="https://www.theatlantic.com/international/archive/2019/08/indias-kashmir-democracy/595711/" TargetMode="External"/><Relationship Id="rId134" Type="http://schemas.openxmlformats.org/officeDocument/2006/relationships/hyperlink" Target="https://www.bbc.com/news/world-asia-india-50670393" TargetMode="External"/><Relationship Id="rId80" Type="http://schemas.openxmlformats.org/officeDocument/2006/relationships/hyperlink" Target="https://www.washingtonpost.com/coronavirus/?itid=lk_inline_manual_2" TargetMode="External"/><Relationship Id="rId155" Type="http://schemas.openxmlformats.org/officeDocument/2006/relationships/hyperlink" Target="https://indianexpress.com/article/india/firms-with-up-to-300-workers-can-hire-and-fire-without-govt-nod-bill-in-lok-sabha-6602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16658</Words>
  <Characters>94955</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cp:revision>
  <dcterms:created xsi:type="dcterms:W3CDTF">2021-10-30T15:35:00Z</dcterms:created>
  <dcterms:modified xsi:type="dcterms:W3CDTF">2021-11-02T13:05:00Z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