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76146" w14:textId="01FA717B" w:rsidR="003B59E5" w:rsidRDefault="003B59E5" w:rsidP="003B59E5">
      <w:pPr>
        <w:pStyle w:val="Heading1"/>
      </w:pPr>
      <w:r>
        <w:t>1AC</w:t>
      </w:r>
    </w:p>
    <w:p w14:paraId="08465393" w14:textId="609620DB"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lastRenderedPageBreak/>
        <w:t xml:space="preserve">I Affirm </w:t>
      </w:r>
    </w:p>
    <w:p w14:paraId="0D00DD50"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 xml:space="preserve">Debris </w:t>
      </w:r>
    </w:p>
    <w:p w14:paraId="7536EE4C"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 xml:space="preserve">Advantage </w:t>
      </w:r>
      <w:r>
        <w:rPr>
          <w:rFonts w:asciiTheme="majorHAnsi" w:hAnsiTheme="majorHAnsi" w:cstheme="majorHAnsi"/>
        </w:rPr>
        <w:t>1</w:t>
      </w:r>
      <w:r w:rsidRPr="00EC64A8">
        <w:rPr>
          <w:rFonts w:asciiTheme="majorHAnsi" w:hAnsiTheme="majorHAnsi" w:cstheme="majorHAnsi"/>
        </w:rPr>
        <w:t xml:space="preserve"> is Debris –</w:t>
      </w:r>
    </w:p>
    <w:p w14:paraId="5760C834" w14:textId="77777777" w:rsidR="00484E5D" w:rsidRPr="0073545E" w:rsidRDefault="00484E5D" w:rsidP="00484E5D">
      <w:pPr>
        <w:pStyle w:val="Heading4"/>
      </w:pPr>
      <w:r>
        <w:t>Satellites are key to preventing nuclear miscalculation.</w:t>
      </w:r>
    </w:p>
    <w:p w14:paraId="36ED50A0"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Johnson 14</w:t>
      </w:r>
      <w:r w:rsidRPr="00EC64A8">
        <w:rPr>
          <w:rFonts w:asciiTheme="majorHAnsi" w:hAnsiTheme="majorHAnsi" w:cstheme="majorHAnsi"/>
        </w:rPr>
        <w:t xml:space="preserve">, [Les Johnson . Baen science fiction author, popular science writer, and NASA technologist. “Living without satellites”. </w:t>
      </w:r>
      <w:hyperlink r:id="rId9" w:history="1">
        <w:r w:rsidRPr="00EC64A8">
          <w:rPr>
            <w:rStyle w:val="Hyperlink"/>
            <w:rFonts w:asciiTheme="majorHAnsi" w:hAnsiTheme="majorHAnsi" w:cstheme="majorHAnsi"/>
          </w:rPr>
          <w:t>https://www.baen.com/living_without_satellites</w:t>
        </w:r>
      </w:hyperlink>
      <w:r w:rsidRPr="00EC64A8">
        <w:rPr>
          <w:rFonts w:asciiTheme="majorHAnsi" w:hAnsiTheme="majorHAnsi" w:cstheme="majorHAnsi"/>
        </w:rPr>
        <w:t>.]  Sachin</w:t>
      </w:r>
    </w:p>
    <w:p w14:paraId="493AECE1" w14:textId="77777777" w:rsidR="00484E5D" w:rsidRDefault="00484E5D" w:rsidP="00484E5D">
      <w:pPr>
        <w:rPr>
          <w:rStyle w:val="StyleUnderline"/>
          <w:rFonts w:asciiTheme="majorHAnsi" w:hAnsiTheme="majorHAnsi" w:cstheme="majorHAnsi"/>
        </w:rPr>
      </w:pPr>
      <w:r w:rsidRPr="002B3401">
        <w:rPr>
          <w:rStyle w:val="StyleUnderline"/>
          <w:rFonts w:asciiTheme="majorHAnsi" w:hAnsiTheme="majorHAnsi" w:cstheme="majorHAnsi"/>
          <w:highlight w:val="cyan"/>
        </w:rPr>
        <w:t>Satellite</w:t>
      </w:r>
      <w:r w:rsidRPr="00EC64A8">
        <w:rPr>
          <w:rStyle w:val="StyleUnderline"/>
          <w:rFonts w:asciiTheme="majorHAnsi" w:hAnsiTheme="majorHAnsi" w:cstheme="majorHAnsi"/>
        </w:rPr>
        <w:t xml:space="preserve"> imagery is </w:t>
      </w:r>
      <w:r w:rsidRPr="002B3401">
        <w:rPr>
          <w:rStyle w:val="StyleUnderline"/>
          <w:rFonts w:asciiTheme="majorHAnsi" w:hAnsiTheme="majorHAnsi" w:cstheme="majorHAnsi"/>
          <w:highlight w:val="cyan"/>
        </w:rPr>
        <w:t>used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military</w:t>
      </w:r>
      <w:r w:rsidRPr="00EC64A8">
        <w:rPr>
          <w:rStyle w:val="StyleUnderline"/>
          <w:rFonts w:asciiTheme="majorHAnsi" w:hAnsiTheme="majorHAnsi" w:cstheme="majorHAnsi"/>
        </w:rPr>
        <w:t xml:space="preserve"> and</w:t>
      </w:r>
      <w:r w:rsidRPr="00EC64A8">
        <w:rPr>
          <w:rFonts w:asciiTheme="majorHAnsi" w:hAnsiTheme="majorHAnsi" w:cstheme="majorHAnsi"/>
          <w:sz w:val="14"/>
        </w:rPr>
        <w:t xml:space="preserve"> our </w:t>
      </w:r>
      <w:r w:rsidRPr="00EC64A8">
        <w:rPr>
          <w:rStyle w:val="StyleUnderline"/>
          <w:rFonts w:asciiTheme="majorHAnsi" w:hAnsiTheme="majorHAnsi" w:cstheme="majorHAnsi"/>
        </w:rPr>
        <w:t xml:space="preserve">political leaders </w:t>
      </w:r>
      <w:r w:rsidRPr="002B3401">
        <w:rPr>
          <w:rStyle w:val="StyleUnderline"/>
          <w:rFonts w:asciiTheme="majorHAnsi" w:hAnsiTheme="majorHAnsi" w:cstheme="majorHAnsi"/>
          <w:highlight w:val="cyan"/>
        </w:rPr>
        <w:t>to maintain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peace</w:t>
      </w:r>
      <w:r w:rsidRPr="00EC64A8">
        <w:rPr>
          <w:rFonts w:asciiTheme="majorHAnsi" w:hAnsiTheme="majorHAnsi" w:cstheme="majorHAnsi"/>
          <w:sz w:val="14"/>
        </w:rPr>
        <w:t xml:space="preserve">. </w:t>
      </w:r>
      <w:r w:rsidRPr="00EC64A8">
        <w:rPr>
          <w:rStyle w:val="StyleUnderline"/>
          <w:rFonts w:asciiTheme="majorHAnsi" w:hAnsiTheme="majorHAnsi" w:cstheme="majorHAnsi"/>
        </w:rPr>
        <w:t>When</w:t>
      </w:r>
      <w:r w:rsidRPr="00EC64A8">
        <w:rPr>
          <w:rFonts w:asciiTheme="majorHAnsi" w:hAnsiTheme="majorHAnsi" w:cstheme="majorHAnsi"/>
          <w:sz w:val="14"/>
        </w:rPr>
        <w:t xml:space="preserve"> your </w:t>
      </w:r>
      <w:r w:rsidRPr="00EC64A8">
        <w:rPr>
          <w:rStyle w:val="StyleUnderline"/>
          <w:rFonts w:asciiTheme="majorHAnsi" w:hAnsiTheme="majorHAnsi" w:cstheme="majorHAnsi"/>
        </w:rPr>
        <w:t xml:space="preserve">potential </w:t>
      </w:r>
      <w:r w:rsidRPr="002B3401">
        <w:rPr>
          <w:rStyle w:val="StyleUnderline"/>
          <w:rFonts w:asciiTheme="majorHAnsi" w:hAnsiTheme="majorHAnsi" w:cstheme="majorHAnsi"/>
          <w:highlight w:val="cyan"/>
        </w:rPr>
        <w:t>adversaries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can’t hide what they’re doing</w:t>
      </w:r>
      <w:r w:rsidRPr="00EC64A8">
        <w:rPr>
          <w:rStyle w:val="StyleUnderline"/>
          <w:rFonts w:asciiTheme="majorHAnsi" w:hAnsiTheme="majorHAnsi" w:cstheme="majorHAnsi"/>
        </w:rPr>
        <w:t xml:space="preserve">, where their armies are moving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what they are doing with their civilian and </w:t>
      </w:r>
      <w:r w:rsidRPr="002B3401">
        <w:rPr>
          <w:rStyle w:val="StyleUnderline"/>
          <w:rFonts w:asciiTheme="majorHAnsi" w:hAnsiTheme="majorHAnsi" w:cstheme="majorHAnsi"/>
          <w:highlight w:val="cyan"/>
        </w:rPr>
        <w:t>military infrastructure</w:t>
      </w:r>
      <w:r w:rsidRPr="00EC64A8">
        <w:rPr>
          <w:rStyle w:val="StyleUnderline"/>
          <w:rFonts w:asciiTheme="majorHAnsi" w:hAnsiTheme="majorHAnsi" w:cstheme="majorHAnsi"/>
        </w:rPr>
        <w:t xml:space="preserve">, then the </w:t>
      </w:r>
      <w:r w:rsidRPr="002B3401">
        <w:rPr>
          <w:rStyle w:val="StyleUnderline"/>
          <w:rFonts w:asciiTheme="majorHAnsi" w:hAnsiTheme="majorHAnsi" w:cstheme="majorHAnsi"/>
          <w:highlight w:val="cyan"/>
        </w:rPr>
        <w:t>danger of</w:t>
      </w:r>
      <w:r w:rsidRPr="00EC64A8">
        <w:rPr>
          <w:rStyle w:val="StyleUnderline"/>
          <w:rFonts w:asciiTheme="majorHAnsi" w:hAnsiTheme="majorHAnsi" w:cstheme="majorHAnsi"/>
        </w:rPr>
        <w:t xml:space="preserve"> surprise </w:t>
      </w:r>
      <w:r w:rsidRPr="002B3401">
        <w:rPr>
          <w:rStyle w:val="StyleUnderline"/>
          <w:rFonts w:asciiTheme="majorHAnsi" w:hAnsiTheme="majorHAnsi" w:cstheme="majorHAnsi"/>
          <w:highlight w:val="cyan"/>
        </w:rPr>
        <w:t>attack is diminished</w:t>
      </w:r>
      <w:r w:rsidRPr="00EC64A8">
        <w:rPr>
          <w:rFonts w:asciiTheme="majorHAnsi" w:hAnsiTheme="majorHAnsi" w:cstheme="majorHAnsi"/>
          <w:sz w:val="14"/>
        </w:rPr>
        <w:t xml:space="preserve">. </w:t>
      </w:r>
      <w:r w:rsidRPr="00EC64A8">
        <w:rPr>
          <w:rStyle w:val="StyleUnderline"/>
          <w:rFonts w:asciiTheme="majorHAnsi" w:hAnsiTheme="majorHAnsi" w:cstheme="majorHAnsi"/>
        </w:rPr>
        <w:t>In</w:t>
      </w:r>
      <w:r w:rsidRPr="00EC64A8">
        <w:rPr>
          <w:rFonts w:asciiTheme="majorHAnsi" w:hAnsiTheme="majorHAnsi" w:cstheme="majorHAnsi"/>
          <w:sz w:val="14"/>
        </w:rPr>
        <w:t xml:space="preserve"> our </w:t>
      </w:r>
      <w:r w:rsidRPr="00EC64A8">
        <w:rPr>
          <w:rStyle w:val="StyleUnderline"/>
          <w:rFonts w:asciiTheme="majorHAnsi" w:hAnsiTheme="majorHAnsi" w:cstheme="majorHAnsi"/>
        </w:rPr>
        <w:t>nuclear age with instant death only minutes away by missile attack</w:t>
      </w:r>
      <w:r w:rsidRPr="00EC64A8">
        <w:rPr>
          <w:rFonts w:asciiTheme="majorHAnsi" w:hAnsiTheme="majorHAnsi" w:cstheme="majorHAnsi"/>
          <w:sz w:val="14"/>
        </w:rPr>
        <w:t xml:space="preserve">, the doctrine of Mutual Assured Destruction </w:t>
      </w:r>
      <w:r w:rsidRPr="002B3401">
        <w:rPr>
          <w:rStyle w:val="Emphasis"/>
          <w:rFonts w:asciiTheme="majorHAnsi" w:hAnsiTheme="majorHAnsi" w:cstheme="majorHAnsi"/>
          <w:highlight w:val="cyan"/>
        </w:rPr>
        <w:t>(MAD)</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only works if</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both sides</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know</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whether</w:t>
      </w:r>
      <w:r w:rsidRPr="00EC64A8">
        <w:rPr>
          <w:rStyle w:val="Emphasis"/>
          <w:rFonts w:asciiTheme="majorHAnsi" w:hAnsiTheme="majorHAnsi" w:cstheme="majorHAnsi"/>
        </w:rPr>
        <w:t xml:space="preserve"> or not </w:t>
      </w:r>
      <w:r w:rsidRPr="002B3401">
        <w:rPr>
          <w:rStyle w:val="Emphasis"/>
          <w:rFonts w:asciiTheme="majorHAnsi" w:hAnsiTheme="majorHAnsi" w:cstheme="majorHAnsi"/>
          <w:highlight w:val="cyan"/>
        </w:rPr>
        <w:t>they are being attacked</w:t>
      </w:r>
      <w:r w:rsidRPr="00EC64A8">
        <w:rPr>
          <w:rStyle w:val="Emphasis"/>
          <w:rFonts w:asciiTheme="majorHAnsi" w:hAnsiTheme="majorHAnsi" w:cstheme="majorHAnsi"/>
        </w:rPr>
        <w:t>.</w:t>
      </w:r>
      <w:r w:rsidRPr="00EC64A8">
        <w:rPr>
          <w:rFonts w:asciiTheme="majorHAnsi" w:hAnsiTheme="majorHAnsi" w:cstheme="majorHAnsi"/>
          <w:sz w:val="14"/>
        </w:rPr>
        <w:t xml:space="preserve"> The launch of missiles or a bomber fleet </w:t>
      </w:r>
      <w:r w:rsidRPr="00EC64A8">
        <w:rPr>
          <w:rStyle w:val="StyleUnderline"/>
          <w:rFonts w:asciiTheme="majorHAnsi" w:hAnsiTheme="majorHAnsi" w:cstheme="majorHAnsi"/>
        </w:rPr>
        <w:t>can easily be seen from space far in advance of either reaching their potential targets halfway around the globe</w:t>
      </w:r>
      <w:r w:rsidRPr="00EC64A8">
        <w:rPr>
          <w:rFonts w:asciiTheme="majorHAnsi" w:hAnsiTheme="majorHAnsi" w:cstheme="majorHAnsi"/>
          <w:sz w:val="14"/>
        </w:rPr>
        <w:t xml:space="preserve">. The </w:t>
      </w:r>
      <w:r w:rsidRPr="00EC64A8">
        <w:rPr>
          <w:rStyle w:val="StyleUnderline"/>
          <w:rFonts w:asciiTheme="majorHAnsi" w:hAnsiTheme="majorHAnsi" w:cstheme="majorHAnsi"/>
        </w:rPr>
        <w:t>danger of surprise attack is th</w:t>
      </w:r>
      <w:r w:rsidRPr="00EC64A8">
        <w:rPr>
          <w:rStyle w:val="StyleUnderline"/>
          <w:rFonts w:asciiTheme="majorHAnsi" w:hAnsiTheme="majorHAnsi" w:cstheme="majorHAnsi"/>
        </w:rPr>
        <w:lastRenderedPageBreak/>
        <w:t>eref</w:t>
      </w:r>
      <w:r w:rsidRPr="00EC64A8">
        <w:rPr>
          <w:rStyle w:val="StyleUnderline"/>
          <w:rFonts w:asciiTheme="majorHAnsi" w:hAnsiTheme="majorHAnsi" w:cstheme="majorHAnsi"/>
        </w:rPr>
        <w:lastRenderedPageBreak/>
        <w:t xml:space="preserve">ore </w:t>
      </w:r>
      <w:r w:rsidRPr="00EC64A8">
        <w:rPr>
          <w:rStyle w:val="StyleUnderline"/>
          <w:rFonts w:asciiTheme="majorHAnsi" w:hAnsiTheme="majorHAnsi" w:cstheme="majorHAnsi"/>
        </w:rPr>
        <w:lastRenderedPageBreak/>
        <w:t xml:space="preserve">small, </w:t>
      </w:r>
      <w:r w:rsidRPr="002B3401">
        <w:rPr>
          <w:rStyle w:val="StyleUnderline"/>
          <w:rFonts w:asciiTheme="majorHAnsi" w:hAnsiTheme="majorHAnsi" w:cstheme="majorHAnsi"/>
          <w:highlight w:val="cyan"/>
        </w:rPr>
        <w:t>making</w:t>
      </w:r>
      <w:r w:rsidRPr="00EC64A8">
        <w:rPr>
          <w:rStyle w:val="StyleUnderline"/>
          <w:rFonts w:asciiTheme="majorHAnsi" w:hAnsiTheme="majorHAnsi" w:cstheme="majorHAnsi"/>
        </w:rPr>
        <w:t xml:space="preserve"> an </w:t>
      </w:r>
      <w:r w:rsidRPr="002B3401">
        <w:rPr>
          <w:rStyle w:val="Emphasis"/>
          <w:rFonts w:asciiTheme="majorHAnsi" w:hAnsiTheme="majorHAnsi" w:cstheme="majorHAnsi"/>
          <w:highlight w:val="cyan"/>
        </w:rPr>
        <w:t>accidental war</w:t>
      </w:r>
      <w:r w:rsidRPr="002B3401">
        <w:rPr>
          <w:rStyle w:val="StyleUnderline"/>
          <w:rFonts w:asciiTheme="majorHAnsi" w:hAnsiTheme="majorHAnsi" w:cstheme="majorHAnsi"/>
          <w:highlight w:val="cyan"/>
        </w:rPr>
        <w:t xml:space="preserve"> far less likely</w:t>
      </w:r>
      <w:r w:rsidRPr="00EC64A8">
        <w:rPr>
          <w:rStyle w:val="StyleUnderline"/>
          <w:rFonts w:asciiTheme="majorHAnsi" w:hAnsiTheme="majorHAnsi" w:cstheme="majorHAnsi"/>
        </w:rPr>
        <w:t>.</w:t>
      </w:r>
      <w:r w:rsidRPr="00EC64A8">
        <w:rPr>
          <w:rFonts w:asciiTheme="majorHAnsi" w:hAnsiTheme="majorHAnsi" w:cstheme="majorHAnsi"/>
        </w:rPr>
        <w:t xml:space="preserve"> </w:t>
      </w:r>
      <w:r w:rsidRPr="00EC64A8">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B3401">
        <w:rPr>
          <w:rStyle w:val="Emphasis"/>
          <w:rFonts w:asciiTheme="majorHAnsi" w:hAnsiTheme="majorHAnsi" w:cstheme="majorHAnsi"/>
          <w:highlight w:val="cyan"/>
        </w:rPr>
        <w:t>security of countries</w:t>
      </w:r>
      <w:r w:rsidRPr="00EC64A8">
        <w:rPr>
          <w:rStyle w:val="Emphasis"/>
          <w:rFonts w:asciiTheme="majorHAnsi" w:hAnsiTheme="majorHAnsi" w:cstheme="majorHAnsi"/>
        </w:rPr>
        <w:t xml:space="preserve"> </w:t>
      </w:r>
      <w:r w:rsidRPr="00EC64A8">
        <w:rPr>
          <w:rFonts w:asciiTheme="majorHAnsi" w:hAnsiTheme="majorHAnsi" w:cstheme="majorHAnsi"/>
          <w:sz w:val="14"/>
        </w:rPr>
        <w:t>in the developed world</w:t>
      </w:r>
      <w:r w:rsidRPr="00EC64A8">
        <w:rPr>
          <w:rStyle w:val="Emphasis"/>
          <w:rFonts w:asciiTheme="majorHAnsi" w:hAnsiTheme="majorHAnsi" w:cstheme="majorHAnsi"/>
        </w:rPr>
        <w:t xml:space="preserve"> are now </w:t>
      </w:r>
      <w:r w:rsidRPr="002B3401">
        <w:rPr>
          <w:rStyle w:val="Emphasis"/>
          <w:rFonts w:asciiTheme="majorHAnsi" w:hAnsiTheme="majorHAnsi" w:cstheme="majorHAnsi"/>
          <w:highlight w:val="cyan"/>
        </w:rPr>
        <w:t>dependent on space</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satellites</w:t>
      </w:r>
      <w:r w:rsidRPr="00EC64A8">
        <w:rPr>
          <w:rFonts w:asciiTheme="majorHAnsi" w:hAnsiTheme="majorHAnsi" w:cstheme="majorHAnsi"/>
          <w:sz w:val="14"/>
        </w:rPr>
        <w:t xml:space="preserve">. We space advocates should celebrate our success and be terrified of it at the same time. </w:t>
      </w:r>
      <w:r w:rsidRPr="002B3401">
        <w:rPr>
          <w:rStyle w:val="StyleUnderline"/>
          <w:rFonts w:asciiTheme="majorHAnsi" w:hAnsiTheme="majorHAnsi" w:cstheme="majorHAnsi"/>
          <w:highlight w:val="cyan"/>
        </w:rPr>
        <w:t>Should we lose</w:t>
      </w:r>
      <w:r w:rsidRPr="00EC64A8">
        <w:rPr>
          <w:rStyle w:val="StyleUnderline"/>
          <w:rFonts w:asciiTheme="majorHAnsi" w:hAnsiTheme="majorHAnsi" w:cstheme="majorHAnsi"/>
        </w:rPr>
        <w:t xml:space="preserve"> these fragile </w:t>
      </w:r>
      <w:r w:rsidRPr="002B3401">
        <w:rPr>
          <w:rStyle w:val="StyleUnderline"/>
          <w:rFonts w:asciiTheme="majorHAnsi" w:hAnsiTheme="majorHAnsi" w:cstheme="majorHAnsi"/>
          <w:highlight w:val="cyan"/>
        </w:rPr>
        <w:t>assets in space</w:t>
      </w:r>
      <w:r w:rsidRPr="00EC64A8">
        <w:rPr>
          <w:rStyle w:val="StyleUnderline"/>
          <w:rFonts w:asciiTheme="majorHAnsi" w:hAnsiTheme="majorHAnsi" w:cstheme="majorHAnsi"/>
        </w:rPr>
        <w:t>,</w:t>
      </w:r>
      <w:r w:rsidRPr="00EC64A8">
        <w:rPr>
          <w:rFonts w:asciiTheme="majorHAnsi" w:hAnsiTheme="majorHAnsi" w:cstheme="majorHAnsi"/>
          <w:sz w:val="14"/>
        </w:rPr>
        <w:t xml:space="preserve"> our </w:t>
      </w:r>
      <w:r w:rsidRPr="00ED4DBB">
        <w:rPr>
          <w:rStyle w:val="StyleUnderline"/>
          <w:rFonts w:asciiTheme="majorHAnsi" w:hAnsiTheme="majorHAnsi" w:cstheme="majorHAnsi"/>
          <w:highlight w:val="cyan"/>
        </w:rPr>
        <w:t>economy</w:t>
      </w:r>
      <w:r w:rsidRPr="00EC64A8">
        <w:rPr>
          <w:rStyle w:val="StyleUnderline"/>
          <w:rFonts w:asciiTheme="majorHAnsi" w:hAnsiTheme="majorHAnsi" w:cstheme="majorHAnsi"/>
        </w:rPr>
        <w:t xml:space="preserve"> would experience a disruption like no other: ship, air and train travel </w:t>
      </w:r>
      <w:r w:rsidRPr="00ED4DBB">
        <w:rPr>
          <w:rStyle w:val="StyleUnderline"/>
          <w:rFonts w:asciiTheme="majorHAnsi" w:hAnsiTheme="majorHAnsi" w:cstheme="majorHAnsi"/>
          <w:highlight w:val="cyan"/>
        </w:rPr>
        <w:t>would</w:t>
      </w:r>
      <w:r w:rsidRPr="00EC64A8">
        <w:rPr>
          <w:rStyle w:val="StyleUnderline"/>
          <w:rFonts w:asciiTheme="majorHAnsi" w:hAnsiTheme="majorHAnsi" w:cstheme="majorHAnsi"/>
        </w:rPr>
        <w:t xml:space="preserve"> stop and only </w:t>
      </w:r>
      <w:r w:rsidRPr="00ED4DBB">
        <w:rPr>
          <w:rStyle w:val="StyleUnderline"/>
          <w:rFonts w:asciiTheme="majorHAnsi" w:hAnsiTheme="majorHAnsi" w:cstheme="majorHAnsi"/>
          <w:highlight w:val="cyan"/>
        </w:rPr>
        <w:t>restart</w:t>
      </w:r>
      <w:r w:rsidRPr="00EC64A8">
        <w:rPr>
          <w:rStyle w:val="StyleUnderline"/>
          <w:rFonts w:asciiTheme="majorHAnsi" w:hAnsiTheme="majorHAnsi" w:cstheme="majorHAnsi"/>
        </w:rPr>
        <w:t>/operate in a much-reduced capacity for years (GPS loss)</w:t>
      </w:r>
      <w:r w:rsidRPr="00EC64A8">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B3401">
        <w:rPr>
          <w:rStyle w:val="Emphasis"/>
          <w:rFonts w:asciiTheme="majorHAnsi" w:hAnsiTheme="majorHAnsi" w:cstheme="majorHAnsi"/>
          <w:highlight w:val="cyan"/>
        </w:rPr>
        <w:t>Lives would be</w:t>
      </w:r>
      <w:r w:rsidRPr="00EC64A8">
        <w:rPr>
          <w:rStyle w:val="Emphasis"/>
          <w:rFonts w:asciiTheme="majorHAnsi" w:hAnsiTheme="majorHAnsi" w:cstheme="majorHAnsi"/>
        </w:rPr>
        <w:t xml:space="preserve"> put </w:t>
      </w:r>
      <w:r w:rsidRPr="002B3401">
        <w:rPr>
          <w:rStyle w:val="Emphasis"/>
          <w:rFonts w:asciiTheme="majorHAnsi" w:hAnsiTheme="majorHAnsi" w:cstheme="majorHAnsi"/>
          <w:highlight w:val="cyan"/>
        </w:rPr>
        <w:t>at risk</w:t>
      </w:r>
      <w:r w:rsidRPr="00EC64A8">
        <w:rPr>
          <w:rStyle w:val="StyleUnderline"/>
          <w:rFonts w:asciiTheme="majorHAnsi" w:hAnsiTheme="majorHAnsi" w:cstheme="majorHAnsi"/>
        </w:rPr>
        <w:t xml:space="preserve"> and the productivity of our </w:t>
      </w:r>
      <w:r w:rsidRPr="002B3401">
        <w:rPr>
          <w:rStyle w:val="StyleUnderline"/>
          <w:rFonts w:asciiTheme="majorHAnsi" w:hAnsiTheme="majorHAnsi" w:cstheme="majorHAnsi"/>
          <w:highlight w:val="cyan"/>
        </w:rPr>
        <w:t xml:space="preserve">farming would dramatically decrease </w:t>
      </w:r>
      <w:r w:rsidRPr="00DD1183">
        <w:rPr>
          <w:rStyle w:val="StyleUnderline"/>
          <w:rFonts w:asciiTheme="majorHAnsi" w:hAnsiTheme="majorHAnsi" w:cstheme="majorHAnsi"/>
        </w:rPr>
        <w:t>(weather satellite loss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risk of</w:t>
      </w:r>
      <w:r w:rsidRPr="00EC64A8">
        <w:rPr>
          <w:rStyle w:val="StyleUnderline"/>
          <w:rFonts w:asciiTheme="majorHAnsi" w:hAnsiTheme="majorHAnsi" w:cstheme="majorHAnsi"/>
        </w:rPr>
        <w:t xml:space="preserve"> war, including </w:t>
      </w:r>
      <w:r w:rsidRPr="002B3401">
        <w:rPr>
          <w:rStyle w:val="Emphasis"/>
          <w:rFonts w:asciiTheme="majorHAnsi" w:hAnsiTheme="majorHAnsi" w:cstheme="majorHAnsi"/>
          <w:highlight w:val="cyan"/>
        </w:rPr>
        <w:t>nuclear war, would increase</w:t>
      </w:r>
      <w:r w:rsidRPr="00EC64A8">
        <w:rPr>
          <w:rStyle w:val="StyleUnderline"/>
          <w:rFonts w:asciiTheme="majorHAnsi" w:hAnsiTheme="majorHAnsi" w:cstheme="majorHAnsi"/>
        </w:rPr>
        <w:t xml:space="preserve"> (loss of spy satellites) </w:t>
      </w:r>
      <w:r w:rsidRPr="002B3401">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our </w:t>
      </w:r>
      <w:r w:rsidRPr="002B3401">
        <w:rPr>
          <w:rStyle w:val="StyleUnderline"/>
          <w:rFonts w:asciiTheme="majorHAnsi" w:hAnsiTheme="majorHAnsi" w:cstheme="majorHAnsi"/>
          <w:highlight w:val="cyan"/>
        </w:rPr>
        <w:lastRenderedPageBreak/>
        <w:t>military’s ability to react</w:t>
      </w:r>
      <w:r w:rsidRPr="00EC64A8">
        <w:rPr>
          <w:rStyle w:val="StyleUnderline"/>
          <w:rFonts w:asciiTheme="majorHAnsi" w:hAnsiTheme="majorHAnsi" w:cstheme="majorHAnsi"/>
        </w:rPr>
        <w:t xml:space="preserve"> to crises </w:t>
      </w:r>
      <w:r w:rsidRPr="002B3401">
        <w:rPr>
          <w:rStyle w:val="StyleUnderline"/>
          <w:rFonts w:asciiTheme="majorHAnsi" w:hAnsiTheme="majorHAnsi" w:cstheme="majorHAnsi"/>
          <w:highlight w:val="cyan"/>
        </w:rPr>
        <w:t>would be</w:t>
      </w:r>
      <w:r w:rsidRPr="00EC64A8">
        <w:rPr>
          <w:rStyle w:val="StyleUnderline"/>
          <w:rFonts w:asciiTheme="majorHAnsi" w:hAnsiTheme="majorHAnsi" w:cstheme="majorHAnsi"/>
        </w:rPr>
        <w:t xml:space="preserve"> significantly </w:t>
      </w:r>
      <w:r w:rsidRPr="002B3401">
        <w:rPr>
          <w:rStyle w:val="StyleUnderline"/>
          <w:rFonts w:asciiTheme="majorHAnsi" w:hAnsiTheme="majorHAnsi" w:cstheme="majorHAnsi"/>
          <w:highlight w:val="cyan"/>
        </w:rPr>
        <w:t>reduced</w:t>
      </w:r>
      <w:r w:rsidRPr="00EC64A8">
        <w:rPr>
          <w:rStyle w:val="StyleUnderline"/>
          <w:rFonts w:asciiTheme="majorHAnsi" w:hAnsiTheme="majorHAnsi" w:cstheme="majorHAnsi"/>
        </w:rPr>
        <w:t xml:space="preserve"> (loss of military log</w:t>
      </w:r>
      <w:r w:rsidRPr="00EC64A8">
        <w:rPr>
          <w:rStyle w:val="StyleUnderline"/>
          <w:rFonts w:asciiTheme="majorHAnsi" w:hAnsiTheme="majorHAnsi" w:cstheme="majorHAnsi"/>
        </w:rPr>
        <w:lastRenderedPageBreak/>
        <w:t>ist</w:t>
      </w:r>
      <w:r w:rsidRPr="00EC64A8">
        <w:rPr>
          <w:rStyle w:val="StyleUnderline"/>
          <w:rFonts w:asciiTheme="majorHAnsi" w:hAnsiTheme="majorHAnsi" w:cstheme="majorHAnsi"/>
        </w:rPr>
        <w:lastRenderedPageBreak/>
        <w:t>ics and intelligence gathering satellites).</w:t>
      </w:r>
    </w:p>
    <w:p w14:paraId="749E5D02"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t>It</w:t>
      </w:r>
      <w:r>
        <w:rPr>
          <w:rFonts w:asciiTheme="majorHAnsi" w:hAnsiTheme="majorHAnsi" w:cstheme="majorHAnsi"/>
        </w:rPr>
        <w:lastRenderedPageBreak/>
        <w:t xml:space="preserve"> causes extinction</w:t>
      </w:r>
      <w:r w:rsidRPr="00EC64A8">
        <w:rPr>
          <w:rFonts w:asciiTheme="majorHAnsi" w:hAnsiTheme="majorHAnsi" w:cstheme="majorHAnsi"/>
        </w:rPr>
        <w:t xml:space="preserve"> [0:13]</w:t>
      </w:r>
    </w:p>
    <w:p w14:paraId="7A631DCB"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 xml:space="preserve">Rogoway 15 </w:t>
      </w:r>
      <w:r w:rsidRPr="00EC64A8">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10"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Sachin</w:t>
      </w:r>
    </w:p>
    <w:p w14:paraId="477AEF8E" w14:textId="77777777" w:rsidR="00484E5D" w:rsidRPr="00EC64A8" w:rsidRDefault="00484E5D" w:rsidP="00484E5D">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2B3401">
        <w:rPr>
          <w:rStyle w:val="StyleUnderline"/>
          <w:rFonts w:asciiTheme="majorHAnsi" w:hAnsiTheme="majorHAnsi" w:cstheme="majorHAnsi"/>
          <w:highlight w:val="cyan"/>
        </w:rPr>
        <w:t xml:space="preserve">early </w:t>
      </w:r>
      <w:r w:rsidRPr="002B3401">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2B3401">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2B3401">
        <w:rPr>
          <w:rStyle w:val="Emphasis"/>
          <w:rFonts w:asciiTheme="majorHAnsi" w:hAnsiTheme="majorHAnsi" w:cstheme="majorHAnsi"/>
          <w:highlight w:val="cyan"/>
        </w:rPr>
        <w:t>launches</w:t>
      </w:r>
      <w:r w:rsidRPr="002B3401">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2B3401">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2B3401">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2B3401">
        <w:rPr>
          <w:rStyle w:val="Emphasis"/>
          <w:highlight w:val="cyan"/>
        </w:rPr>
        <w:t>nuclear</w:t>
      </w:r>
      <w:r w:rsidRPr="00EC64A8">
        <w:rPr>
          <w:rStyle w:val="Emphasis"/>
          <w:rFonts w:asciiTheme="majorHAnsi" w:hAnsiTheme="majorHAnsi" w:cstheme="majorHAnsi"/>
        </w:rPr>
        <w:t xml:space="preserve"> </w:t>
      </w:r>
      <w:r w:rsidRPr="002B3401">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(MiDAS)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2B3401">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2B3401">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2B3401">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2B3401">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2B3401">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2B3401">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decision to retaliate</w:t>
      </w:r>
      <w:r w:rsidRPr="002B3401">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2B3401">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2B3401">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2B3401">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an </w:t>
      </w:r>
      <w:r w:rsidRPr="00EC64A8">
        <w:rPr>
          <w:rStyle w:val="StyleUnderline"/>
          <w:rFonts w:asciiTheme="majorHAnsi" w:hAnsiTheme="majorHAnsi" w:cstheme="majorHAnsi"/>
        </w:rPr>
        <w:t xml:space="preserve">the </w:t>
      </w:r>
      <w:r w:rsidRPr="002B3401">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2B3401">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w:t>
      </w:r>
      <w:r w:rsidRPr="00EC64A8">
        <w:rPr>
          <w:rFonts w:asciiTheme="majorHAnsi" w:hAnsiTheme="majorHAnsi" w:cstheme="majorHAnsi"/>
          <w:sz w:val="16"/>
        </w:rPr>
        <w:lastRenderedPageBreak/>
        <w:t xml:space="preserve">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2B3401">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2B3401">
        <w:rPr>
          <w:rStyle w:val="StyleUnderline"/>
          <w:rFonts w:asciiTheme="majorHAnsi" w:hAnsiTheme="majorHAnsi" w:cstheme="majorHAnsi"/>
          <w:highlight w:val="cyan"/>
        </w:rPr>
        <w:t xml:space="preserve">would </w:t>
      </w:r>
      <w:r w:rsidRPr="002B3401">
        <w:rPr>
          <w:rStyle w:val="Emphasis"/>
          <w:rFonts w:asciiTheme="majorHAnsi" w:hAnsiTheme="majorHAnsi" w:cstheme="majorHAnsi"/>
          <w:highlight w:val="cyan"/>
        </w:rPr>
        <w:t>immediately</w:t>
      </w:r>
      <w:r w:rsidRPr="002B3401">
        <w:rPr>
          <w:rStyle w:val="StyleUnderline"/>
          <w:rFonts w:asciiTheme="majorHAnsi" w:hAnsiTheme="majorHAnsi" w:cstheme="majorHAnsi"/>
          <w:highlight w:val="cyan"/>
        </w:rPr>
        <w:t xml:space="preserve"> be </w:t>
      </w:r>
      <w:r w:rsidRPr="002B3401">
        <w:rPr>
          <w:rStyle w:val="Emphasis"/>
          <w:rFonts w:asciiTheme="majorHAnsi" w:hAnsiTheme="majorHAnsi" w:cstheme="majorHAnsi"/>
          <w:highlight w:val="cyan"/>
        </w:rPr>
        <w:t>data-linked</w:t>
      </w:r>
      <w:r w:rsidRPr="002B3401">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2B3401">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5244E956" w14:textId="77777777" w:rsidR="00484E5D" w:rsidRDefault="00484E5D" w:rsidP="00484E5D">
      <w:pPr>
        <w:rPr>
          <w:rStyle w:val="StyleUnderline"/>
          <w:rFonts w:asciiTheme="majorHAnsi" w:hAnsiTheme="majorHAnsi" w:cstheme="majorHAnsi"/>
        </w:rPr>
      </w:pPr>
    </w:p>
    <w:p w14:paraId="38B85E69" w14:textId="77777777" w:rsidR="00484E5D" w:rsidRDefault="00484E5D" w:rsidP="00484E5D">
      <w:pPr>
        <w:pStyle w:val="Heading4"/>
      </w:pPr>
      <w:r w:rsidRPr="00DD1183">
        <w:t xml:space="preserve">Two </w:t>
      </w:r>
      <w:r>
        <w:t xml:space="preserve">internal links: </w:t>
      </w:r>
    </w:p>
    <w:p w14:paraId="140AB7A4" w14:textId="77777777" w:rsidR="00484E5D" w:rsidRPr="00DD1183" w:rsidRDefault="00484E5D" w:rsidP="00484E5D">
      <w:pPr>
        <w:pStyle w:val="Heading4"/>
      </w:pPr>
      <w:r>
        <w:t>1] Launches –</w:t>
      </w:r>
    </w:p>
    <w:p w14:paraId="7A33CBB7"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 increases space debris because of the lack of regulation [0:30]</w:t>
      </w:r>
    </w:p>
    <w:p w14:paraId="301B3413"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Oduntan 16</w:t>
      </w:r>
      <w:r w:rsidRPr="00EC64A8">
        <w:rPr>
          <w:rFonts w:asciiTheme="majorHAnsi" w:hAnsiTheme="majorHAnsi" w:cstheme="majorHAnsi"/>
        </w:rPr>
        <w:t xml:space="preserve"> — Gbenga Oduntan, 9-12-2016, "SpaceX explosion shows why we must slow down private space exploration until we rewrite law," Conversation, </w:t>
      </w:r>
      <w:hyperlink r:id="rId11" w:history="1">
        <w:r w:rsidRPr="00EC64A8">
          <w:rPr>
            <w:rStyle w:val="Hyperlink"/>
            <w:rFonts w:asciiTheme="majorHAnsi" w:hAnsiTheme="majorHAnsi" w:cstheme="majorHAnsi"/>
          </w:rPr>
          <w:t>https://theconversation.com/spacex-explosion-shows-why-we-must-slow-down-private-space-exploration-u</w:t>
        </w:r>
        <w:r w:rsidRPr="00EC64A8">
          <w:rPr>
            <w:rStyle w:val="Hyperlink"/>
            <w:rFonts w:asciiTheme="majorHAnsi" w:hAnsiTheme="majorHAnsi" w:cstheme="majorHAnsi"/>
          </w:rPr>
          <w:lastRenderedPageBreak/>
          <w:t>ntil-we-rewrite-law-65019</w:t>
        </w:r>
      </w:hyperlink>
      <w:r w:rsidRPr="00EC64A8">
        <w:rPr>
          <w:rFonts w:asciiTheme="majorHAnsi" w:hAnsiTheme="majorHAnsi" w:cstheme="majorHAnsi"/>
        </w:rPr>
        <w:t>, [accessed: 4/4/19]</w:t>
      </w:r>
    </w:p>
    <w:p w14:paraId="1EA99BD7" w14:textId="77777777" w:rsidR="00484E5D" w:rsidRPr="00EC64A8" w:rsidRDefault="00484E5D" w:rsidP="00484E5D">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2B3401">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2B3401">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2B3401">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2B3401">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2B3401">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2B3401">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2B3401">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2B3401">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2B3401">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2B3401">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2B3401">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2B3401">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2B3401">
        <w:rPr>
          <w:rStyle w:val="Emphasis"/>
          <w:rFonts w:asciiTheme="majorHAnsi" w:hAnsiTheme="majorHAnsi" w:cstheme="majorHAnsi"/>
          <w:highlight w:val="cyan"/>
        </w:rPr>
        <w:t>tricky issue</w:t>
      </w:r>
      <w:r w:rsidRPr="00EC64A8">
        <w:rPr>
          <w:rFonts w:asciiTheme="majorHAnsi" w:hAnsiTheme="majorHAnsi" w:cstheme="majorHAnsi"/>
          <w:sz w:val="12"/>
        </w:rPr>
        <w:t>. According to space law, the state where the launch takes place and which registered the space object is ultimately responsible. But a private company can be registered in a different state to the launch country, creating a lot of conf</w:t>
      </w:r>
      <w:r w:rsidRPr="00EC64A8">
        <w:rPr>
          <w:rFonts w:asciiTheme="majorHAnsi" w:hAnsiTheme="majorHAnsi" w:cstheme="majorHAnsi"/>
          <w:sz w:val="12"/>
        </w:rPr>
        <w:lastRenderedPageBreak/>
        <w:t xml:space="preserve">usion. A solution could be to say that the state registering a certain space probe should be liable. This state would then be free to compel </w:t>
      </w:r>
      <w:r w:rsidRPr="006D3663">
        <w:rPr>
          <w:rFonts w:asciiTheme="majorHAnsi" w:hAnsiTheme="majorHAnsi" w:cstheme="majorHAnsi"/>
          <w:sz w:val="12"/>
        </w:rPr>
        <w:t>the</w:t>
      </w:r>
      <w:r w:rsidRPr="00EC64A8">
        <w:rPr>
          <w:rFonts w:asciiTheme="majorHAnsi" w:hAnsiTheme="majorHAnsi" w:cstheme="majorHAnsi"/>
          <w:sz w:val="12"/>
        </w:rPr>
        <w:t xml:space="preserve"> company to pay damages.</w:t>
      </w:r>
    </w:p>
    <w:p w14:paraId="6BCC3FE6" w14:textId="77777777" w:rsidR="00484E5D" w:rsidRPr="00EC64A8" w:rsidRDefault="00484E5D" w:rsidP="00484E5D">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15BC4E9F" w14:textId="77777777" w:rsidR="00484E5D" w:rsidRPr="006D3663" w:rsidRDefault="00484E5D" w:rsidP="00484E5D">
      <w:pPr>
        <w:rPr>
          <w:rFonts w:asciiTheme="majorHAnsi" w:hAnsiTheme="majorHAnsi" w:cstheme="majorHAnsi"/>
          <w:sz w:val="8"/>
        </w:rPr>
      </w:pPr>
      <w:r w:rsidRPr="00EC64A8">
        <w:rPr>
          <w:rStyle w:val="StyleUnderline"/>
          <w:rFonts w:asciiTheme="majorHAnsi" w:hAnsiTheme="majorHAnsi" w:cstheme="majorHAnsi"/>
        </w:rPr>
        <w:t xml:space="preserve">It is </w:t>
      </w:r>
      <w:r w:rsidRPr="002B3401">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time </w:t>
      </w:r>
      <w:r w:rsidRPr="002B3401">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2B3401">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2B3401">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2B3401">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2B3401">
        <w:rPr>
          <w:rStyle w:val="Emphasis"/>
          <w:rFonts w:asciiTheme="majorHAnsi" w:hAnsiTheme="majorHAnsi" w:cstheme="majorHAnsi"/>
          <w:highlight w:val="cyan"/>
        </w:rPr>
        <w:t>exacerbate the problem of space debris</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6D3663">
        <w:rPr>
          <w:rFonts w:asciiTheme="majorHAnsi" w:hAnsiTheme="majorHAnsi" w:cstheme="majorHAnsi"/>
          <w:sz w:val="8"/>
        </w:rPr>
        <w:t xml:space="preserve"> The collision of the satellites Iridium 33 and Kosmos 2251 over Siberia in 2009 is a clear example of what may become a common occurrence. Then there are the 100 to 150 tonnes of man-made space objects that re-enter Earth’s atmosphere annually. Lots of these simply burn up, </w:t>
      </w:r>
      <w:r w:rsidRPr="006D3663">
        <w:rPr>
          <w:rFonts w:asciiTheme="majorHAnsi" w:hAnsiTheme="majorHAnsi" w:cstheme="majorHAnsi"/>
          <w:sz w:val="8"/>
        </w:rPr>
        <w:lastRenderedPageBreak/>
        <w:t xml:space="preserve">but </w:t>
      </w:r>
      <w:r w:rsidRPr="00EC64A8">
        <w:rPr>
          <w:rStyle w:val="StyleUnderline"/>
          <w:rFonts w:asciiTheme="majorHAnsi" w:hAnsiTheme="majorHAnsi" w:cstheme="majorHAnsi"/>
        </w:rPr>
        <w:t>some do manage to cause damage to private property.</w:t>
      </w:r>
      <w:r w:rsidRPr="006D3663">
        <w:rPr>
          <w:rFonts w:asciiTheme="majorHAnsi" w:hAnsiTheme="majorHAnsi" w:cstheme="majorHAnsi"/>
          <w:sz w:val="8"/>
        </w:rPr>
        <w:t xml:space="preserve"> Again, it’s only a matter of time before the first human life or limb is lost to this kind of incident. </w:t>
      </w:r>
      <w:r w:rsidRPr="002B3401">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2B3401">
        <w:rPr>
          <w:rStyle w:val="Emphasis"/>
          <w:rFonts w:asciiTheme="majorHAnsi" w:hAnsiTheme="majorHAnsi" w:cstheme="majorHAnsi"/>
          <w:highlight w:val="cyan"/>
        </w:rPr>
        <w:t>quite frequently go wrong</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2B3401">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2B3401">
        <w:rPr>
          <w:rStyle w:val="StyleUnderline"/>
          <w:rFonts w:asciiTheme="majorHAnsi" w:hAnsiTheme="majorHAnsi" w:cstheme="majorHAnsi"/>
          <w:highlight w:val="cyan"/>
        </w:rPr>
        <w:t xml:space="preserve">activities are </w:t>
      </w:r>
      <w:r w:rsidRPr="002B3401">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w:t>
      </w:r>
      <w:r w:rsidRPr="006D3663">
        <w:rPr>
          <w:sz w:val="8"/>
        </w:rPr>
        <w:t>and crippling</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to </w:t>
      </w:r>
      <w:r w:rsidRPr="002B3401">
        <w:rPr>
          <w:rStyle w:val="Emphasis"/>
          <w:rFonts w:asciiTheme="majorHAnsi" w:hAnsiTheme="majorHAnsi" w:cstheme="majorHAnsi"/>
          <w:highlight w:val="cyan"/>
        </w:rPr>
        <w:t>struggling economies</w:t>
      </w:r>
      <w:r w:rsidRPr="006D3663">
        <w:rPr>
          <w:rFonts w:asciiTheme="majorHAnsi" w:hAnsiTheme="majorHAnsi" w:cstheme="majorHAnsi"/>
          <w:sz w:val="8"/>
          <w:highlight w:val="cyan"/>
        </w:rPr>
        <w:t>.</w:t>
      </w:r>
      <w:r w:rsidRPr="006D3663">
        <w:rPr>
          <w:rFonts w:asciiTheme="majorHAnsi" w:hAnsiTheme="majorHAnsi" w:cstheme="majorHAnsi"/>
          <w:sz w:val="8"/>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6D3663">
        <w:rPr>
          <w:rFonts w:asciiTheme="majorHAnsi" w:hAnsiTheme="majorHAnsi" w:cstheme="majorHAnsi"/>
          <w:sz w:val="8"/>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2B3401">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6D3663">
        <w:rPr>
          <w:rFonts w:asciiTheme="majorHAnsi" w:hAnsiTheme="majorHAnsi" w:cstheme="majorHAnsi"/>
          <w:sz w:val="8"/>
        </w:rPr>
        <w:t xml:space="preserve"> outer </w:t>
      </w:r>
      <w:r w:rsidRPr="00EC64A8">
        <w:rPr>
          <w:rStyle w:val="StyleUnderline"/>
          <w:rFonts w:asciiTheme="majorHAnsi" w:hAnsiTheme="majorHAnsi" w:cstheme="majorHAnsi"/>
        </w:rPr>
        <w:t>space</w:t>
      </w:r>
      <w:r w:rsidRPr="006D3663">
        <w:rPr>
          <w:rFonts w:asciiTheme="majorHAnsi" w:hAnsiTheme="majorHAnsi" w:cstheme="majorHAnsi"/>
          <w:sz w:val="8"/>
        </w:rPr>
        <w:t xml:space="preserve">. But </w:t>
      </w:r>
      <w:r w:rsidRPr="00EC64A8">
        <w:rPr>
          <w:rStyle w:val="StyleUnderline"/>
          <w:rFonts w:asciiTheme="majorHAnsi" w:hAnsiTheme="majorHAnsi" w:cstheme="majorHAnsi"/>
        </w:rPr>
        <w:t xml:space="preserve">it is </w:t>
      </w:r>
      <w:r w:rsidRPr="002B3401">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2B3401">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6D3663">
        <w:rPr>
          <w:rFonts w:asciiTheme="majorHAnsi" w:hAnsiTheme="majorHAnsi" w:cstheme="majorHAnsi"/>
          <w:sz w:val="8"/>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2B3401">
        <w:rPr>
          <w:rStyle w:val="Emphasis"/>
          <w:rFonts w:asciiTheme="majorHAnsi" w:hAnsiTheme="majorHAnsi" w:cstheme="majorHAnsi"/>
          <w:highlight w:val="cyan"/>
        </w:rPr>
        <w:t>the law isn’t clear</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2B3401">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2B3401">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2B3401">
        <w:rPr>
          <w:rStyle w:val="Emphasis"/>
          <w:rFonts w:asciiTheme="majorHAnsi" w:hAnsiTheme="majorHAnsi" w:cstheme="majorHAnsi"/>
          <w:highlight w:val="cyan"/>
        </w:rPr>
        <w:t>most contested</w:t>
      </w:r>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6D3663">
        <w:rPr>
          <w:rFonts w:asciiTheme="majorHAnsi" w:hAnsiTheme="majorHAnsi" w:cstheme="majorHAnsi"/>
          <w:sz w:val="8"/>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7420EB2C" w14:textId="77777777" w:rsidR="00484E5D" w:rsidRPr="00EC64A8" w:rsidRDefault="00484E5D" w:rsidP="00484E5D">
      <w:pPr>
        <w:rPr>
          <w:rFonts w:asciiTheme="majorHAnsi" w:hAnsiTheme="majorHAnsi" w:cstheme="majorHAnsi"/>
        </w:rPr>
      </w:pPr>
    </w:p>
    <w:p w14:paraId="2DEAE6C7"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Each new launch increases debris and the risk of collision [0:16]</w:t>
      </w:r>
    </w:p>
    <w:p w14:paraId="27A43A6F" w14:textId="77777777" w:rsidR="00484E5D" w:rsidRPr="007D533C" w:rsidRDefault="00484E5D" w:rsidP="00484E5D">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2" w:history="1">
        <w:r w:rsidRPr="007D533C">
          <w:rPr>
            <w:rStyle w:val="Hyperlink"/>
          </w:rPr>
          <w:t>http://www.astronomy.com/news/2018/12/despite-concerns-space-junk-continues-to-clutter-earth-orbit</w:t>
        </w:r>
      </w:hyperlink>
      <w:r>
        <w:t>)] Durham SA</w:t>
      </w:r>
    </w:p>
    <w:p w14:paraId="62627B81" w14:textId="77777777" w:rsidR="00484E5D" w:rsidRPr="00EC64A8" w:rsidRDefault="00484E5D" w:rsidP="00484E5D">
      <w:pPr>
        <w:rPr>
          <w:rFonts w:asciiTheme="majorHAnsi" w:hAnsiTheme="majorHAnsi" w:cstheme="majorHAnsi"/>
          <w:sz w:val="16"/>
        </w:rPr>
      </w:pPr>
      <w:r w:rsidRPr="00EC64A8">
        <w:rPr>
          <w:rFonts w:asciiTheme="majorHAnsi" w:hAnsiTheme="majorHAnsi" w:cstheme="majorHAnsi"/>
          <w:sz w:val="16"/>
        </w:rPr>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2B3401">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2B3401">
        <w:rPr>
          <w:rStyle w:val="StyleUnderline"/>
          <w:rFonts w:asciiTheme="majorHAnsi" w:hAnsiTheme="majorHAnsi" w:cstheme="majorHAnsi"/>
          <w:highlight w:val="cyan"/>
        </w:rPr>
        <w:t>responsible for</w:t>
      </w:r>
      <w:r w:rsidRPr="002B3401">
        <w:rPr>
          <w:rFonts w:asciiTheme="majorHAnsi" w:hAnsiTheme="majorHAnsi" w:cstheme="majorHAnsi"/>
          <w:sz w:val="16"/>
          <w:highlight w:val="cyan"/>
        </w:rPr>
        <w:t xml:space="preserve"> </w:t>
      </w:r>
      <w:r w:rsidRPr="002B3401">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2B3401">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2B3401">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2B3401">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2B3401">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2B3401">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2B3401">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B3401">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2B3401">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2B3401">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2B3401">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2B3401">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2B3401">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2B3401">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2B3401">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2B3401">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2B3401">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2B3401">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2B3401">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7728F321"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lastRenderedPageBreak/>
        <w:t xml:space="preserve">2] Mining </w:t>
      </w:r>
      <w:r w:rsidRPr="00EC64A8">
        <w:rPr>
          <w:rFonts w:asciiTheme="majorHAnsi" w:hAnsiTheme="majorHAnsi" w:cstheme="majorHAnsi"/>
        </w:rPr>
        <w:t>–</w:t>
      </w:r>
    </w:p>
    <w:p w14:paraId="79042F12"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t>Space mining</w:t>
      </w:r>
      <w:r w:rsidRPr="00EC64A8">
        <w:rPr>
          <w:rFonts w:asciiTheme="majorHAnsi" w:hAnsiTheme="majorHAnsi" w:cstheme="majorHAnsi"/>
        </w:rPr>
        <w:t xml:space="preserve"> increases the risk of debris</w:t>
      </w:r>
      <w:r>
        <w:rPr>
          <w:rFonts w:asciiTheme="majorHAnsi" w:hAnsiTheme="majorHAnsi" w:cstheme="majorHAnsi"/>
        </w:rPr>
        <w:t xml:space="preserve"> – chances for collision go up.</w:t>
      </w:r>
      <w:r w:rsidRPr="00EC64A8">
        <w:rPr>
          <w:rFonts w:asciiTheme="majorHAnsi" w:hAnsiTheme="majorHAnsi" w:cstheme="majorHAnsi"/>
        </w:rPr>
        <w:t xml:space="preserve"> </w:t>
      </w:r>
      <w:r>
        <w:rPr>
          <w:rFonts w:asciiTheme="majorHAnsi" w:hAnsiTheme="majorHAnsi" w:cstheme="majorHAnsi"/>
        </w:rPr>
        <w:t>[0:17]</w:t>
      </w:r>
    </w:p>
    <w:p w14:paraId="308ECFEF"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Scoles 15,</w:t>
      </w:r>
      <w:r w:rsidRPr="00EC64A8">
        <w:rPr>
          <w:rFonts w:asciiTheme="majorHAnsi" w:hAnsiTheme="majorHAnsi" w:cstheme="majorHAnsi"/>
        </w:rPr>
        <w:t xml:space="preserve"> [(Sarah Scoles, freelance science writer, contributor at Wired and Popular Science, author of the books Making Contact and They Are Already Here) “Dust from asteroid mining spells danger for satellites,” New Scientist, May 27, 2015, </w:t>
      </w:r>
      <w:hyperlink r:id="rId13"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Recut DurSac</w:t>
      </w:r>
    </w:p>
    <w:p w14:paraId="71CBCA2E"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4" w:history="1">
        <w:r w:rsidRPr="00EC64A8">
          <w:rPr>
            <w:rStyle w:val="Hyperlink"/>
            <w:rFonts w:asciiTheme="majorHAnsi" w:hAnsiTheme="majorHAnsi" w:cstheme="majorHAnsi"/>
          </w:rPr>
          <w:t>https://arxiv.org/pdf/1505.03800.pdf</w:t>
        </w:r>
      </w:hyperlink>
    </w:p>
    <w:p w14:paraId="3218360E"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NASA chose the second option for its </w:t>
      </w:r>
      <w:hyperlink r:id="rId15"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6"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2B3401">
        <w:rPr>
          <w:rStyle w:val="Emphasis"/>
          <w:rFonts w:asciiTheme="majorHAnsi" w:hAnsiTheme="majorHAnsi" w:cstheme="majorHAnsi"/>
          <w:highlight w:val="cyan"/>
        </w:rPr>
        <w:t>an asteroid’s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gravity is so weak that</w:t>
      </w:r>
      <w:r w:rsidRPr="00EC64A8">
        <w:rPr>
          <w:rStyle w:val="StyleUnderline"/>
          <w:rFonts w:asciiTheme="majorHAnsi" w:hAnsiTheme="majorHAnsi" w:cstheme="majorHAnsi"/>
        </w:rPr>
        <w:t xml:space="preserve"> it’s not hard for </w:t>
      </w:r>
      <w:r w:rsidRPr="002B3401">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2B3401">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2B3401">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2B3401">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defence and communication satellites live</w:t>
      </w:r>
      <w:r w:rsidRPr="00EC64A8">
        <w:rPr>
          <w:rFonts w:asciiTheme="majorHAnsi" w:hAnsiTheme="majorHAnsi" w:cstheme="majorHAnsi"/>
        </w:rPr>
        <w:t xml:space="preserve"> – in geosynchronous orbit.</w:t>
      </w:r>
    </w:p>
    <w:p w14:paraId="65DE8DED"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According to </w:t>
      </w:r>
      <w:hyperlink r:id="rId17" w:history="1">
        <w:r w:rsidRPr="00EC64A8">
          <w:rPr>
            <w:rStyle w:val="Hyperlink"/>
            <w:rFonts w:asciiTheme="majorHAnsi" w:hAnsiTheme="majorHAnsi" w:cstheme="majorHAnsi"/>
          </w:rPr>
          <w:t>Casey Handmer</w:t>
        </w:r>
      </w:hyperlink>
      <w:r w:rsidRPr="00EC64A8">
        <w:rPr>
          <w:rFonts w:asciiTheme="majorHAnsi" w:hAnsiTheme="majorHAnsi" w:cstheme="majorHAnsi"/>
        </w:rPr>
        <w:t> of the California Institute of Technology in Pasadena and Javier Roa of the Technical University of Madrid in Spain</w:t>
      </w:r>
      <w:r w:rsidRPr="002B3401">
        <w:rPr>
          <w:rStyle w:val="Emphasis"/>
          <w:rFonts w:asciiTheme="majorHAnsi" w:hAnsiTheme="majorHAnsi" w:cstheme="majorHAnsi"/>
          <w:highlight w:val="cyan"/>
        </w:rPr>
        <w:t>, 5 per cent of</w:t>
      </w:r>
      <w:r w:rsidRPr="00EC64A8">
        <w:rPr>
          <w:rStyle w:val="StyleUnderline"/>
          <w:rFonts w:asciiTheme="majorHAnsi" w:hAnsiTheme="majorHAnsi" w:cstheme="majorHAnsi"/>
        </w:rPr>
        <w:t xml:space="preserve"> the escaped </w:t>
      </w:r>
      <w:r w:rsidRPr="002B3401">
        <w:rPr>
          <w:rStyle w:val="Emphasis"/>
          <w:rFonts w:asciiTheme="majorHAnsi" w:hAnsiTheme="majorHAnsi" w:cstheme="majorHAnsi"/>
          <w:highlight w:val="cyan"/>
        </w:rPr>
        <w:t>debris will end up in regions traversed by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2B3401">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2B3401">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2B3401">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2B3401">
        <w:rPr>
          <w:rStyle w:val="Emphasis"/>
          <w:rFonts w:asciiTheme="majorHAnsi" w:hAnsiTheme="majorHAnsi" w:cstheme="majorHAnsi"/>
          <w:highlight w:val="cyan"/>
        </w:rPr>
        <w:t xml:space="preserve">collision </w:t>
      </w:r>
      <w:r w:rsidRPr="002B3401">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25F7AAF2"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2B3401">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2B3401">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metres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2B3401">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2B3401">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18"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2965C455"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Space dust destroys satel</w:t>
      </w:r>
      <w:r>
        <w:rPr>
          <w:rFonts w:asciiTheme="majorHAnsi" w:hAnsiTheme="majorHAnsi" w:cstheme="majorHAnsi"/>
        </w:rPr>
        <w:t>l</w:t>
      </w:r>
      <w:r w:rsidRPr="00EC64A8">
        <w:rPr>
          <w:rFonts w:asciiTheme="majorHAnsi" w:hAnsiTheme="majorHAnsi" w:cstheme="majorHAnsi"/>
        </w:rPr>
        <w:t xml:space="preserve">ites. </w:t>
      </w:r>
      <w:r>
        <w:rPr>
          <w:rFonts w:asciiTheme="majorHAnsi" w:hAnsiTheme="majorHAnsi" w:cstheme="majorHAnsi"/>
        </w:rPr>
        <w:t>[0:20]</w:t>
      </w:r>
    </w:p>
    <w:p w14:paraId="4029B01E"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Intagliata 17,</w:t>
      </w:r>
      <w:r w:rsidRPr="00EC64A8">
        <w:rPr>
          <w:rFonts w:asciiTheme="majorHAnsi" w:hAnsiTheme="majorHAnsi" w:cstheme="majorHAnsi"/>
        </w:rPr>
        <w:t xml:space="preserve"> [(Christopher Intagliata, MA Journalism from NYU, Editor for NPRs All Things Considered, Reporter/Host for Scientific American’s 60 Second Science) “The Sneaky Danger of Space Dust,” Scientific American, May 11, 2017, </w:t>
      </w:r>
      <w:hyperlink r:id="rId19" w:history="1">
        <w:r w:rsidRPr="00EC64A8">
          <w:rPr>
            <w:rStyle w:val="Hyperlink"/>
            <w:rFonts w:asciiTheme="majorHAnsi" w:hAnsiTheme="majorHAnsi" w:cstheme="majorHAnsi"/>
          </w:rPr>
          <w:t>https://www.scientificamerican.com/podcast/episode/the-sneaky-danger-of-space-dust/</w:t>
        </w:r>
      </w:hyperlink>
      <w:r w:rsidRPr="00EC64A8">
        <w:rPr>
          <w:rFonts w:asciiTheme="majorHAnsi" w:hAnsiTheme="majorHAnsi" w:cstheme="majorHAnsi"/>
        </w:rPr>
        <w:t>] Recut Sachin</w:t>
      </w:r>
    </w:p>
    <w:p w14:paraId="1A56546E" w14:textId="77777777" w:rsidR="00484E5D" w:rsidRPr="00EC64A8" w:rsidRDefault="00484E5D" w:rsidP="00484E5D">
      <w:pPr>
        <w:rPr>
          <w:rFonts w:asciiTheme="majorHAnsi" w:hAnsiTheme="majorHAnsi" w:cstheme="majorHAnsi"/>
        </w:rPr>
      </w:pPr>
      <w:r w:rsidRPr="004A1B22">
        <w:rPr>
          <w:rStyle w:val="Emphasis"/>
          <w:rFonts w:asciiTheme="majorHAnsi" w:hAnsiTheme="majorHAnsi" w:cstheme="majorHAnsi"/>
        </w:rPr>
        <w:t>When</w:t>
      </w:r>
      <w:r w:rsidRPr="004A1B22">
        <w:rPr>
          <w:rStyle w:val="StyleUnderline"/>
          <w:rFonts w:asciiTheme="majorHAnsi" w:hAnsiTheme="majorHAnsi" w:cstheme="majorHAnsi"/>
        </w:rPr>
        <w:t xml:space="preserve"> tiny</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particles of</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 xml:space="preserve">space </w:t>
      </w:r>
      <w:r w:rsidRPr="004A1B22">
        <w:rPr>
          <w:rStyle w:val="Emphasis"/>
          <w:rFonts w:asciiTheme="majorHAnsi" w:hAnsiTheme="majorHAnsi" w:cstheme="majorHAnsi"/>
        </w:rPr>
        <w:t xml:space="preserve">debris </w:t>
      </w:r>
      <w:r w:rsidRPr="002B3401">
        <w:rPr>
          <w:rStyle w:val="Emphasis"/>
          <w:rFonts w:asciiTheme="majorHAnsi" w:hAnsiTheme="majorHAnsi" w:cstheme="majorHAnsi"/>
          <w:highlight w:val="cyan"/>
        </w:rPr>
        <w:t>slam into satellites</w:t>
      </w:r>
      <w:r w:rsidRPr="00EC64A8">
        <w:rPr>
          <w:rStyle w:val="StyleUnderline"/>
          <w:rFonts w:asciiTheme="majorHAnsi" w:hAnsiTheme="majorHAnsi" w:cstheme="majorHAnsi"/>
        </w:rPr>
        <w:t>, th</w:t>
      </w:r>
      <w:r w:rsidRPr="004A1B22">
        <w:rPr>
          <w:rStyle w:val="StyleUnderline"/>
          <w:rFonts w:asciiTheme="majorHAnsi" w:hAnsiTheme="majorHAnsi" w:cstheme="majorHAnsi"/>
        </w:rPr>
        <w:t xml:space="preserve">e </w:t>
      </w:r>
      <w:r w:rsidRPr="004A1B22">
        <w:rPr>
          <w:rStyle w:val="Emphasis"/>
          <w:rFonts w:asciiTheme="majorHAnsi" w:hAnsiTheme="majorHAnsi" w:cstheme="majorHAnsi"/>
        </w:rPr>
        <w:t>collision could cause</w:t>
      </w:r>
      <w:r w:rsidRPr="004A1B22">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emission of hardware-frying radiation</w:t>
      </w:r>
      <w:r w:rsidRPr="00EC64A8">
        <w:rPr>
          <w:rFonts w:asciiTheme="majorHAnsi" w:hAnsiTheme="majorHAnsi" w:cstheme="majorHAnsi"/>
        </w:rPr>
        <w:t>, Christopher Intagliata reports. </w:t>
      </w:r>
    </w:p>
    <w:p w14:paraId="7CF1B827" w14:textId="77777777" w:rsidR="00484E5D" w:rsidRPr="00EC64A8" w:rsidRDefault="00484E5D" w:rsidP="00484E5D">
      <w:pPr>
        <w:rPr>
          <w:rStyle w:val="StyleUnderline"/>
          <w:rFonts w:asciiTheme="majorHAnsi" w:hAnsiTheme="majorHAnsi" w:cstheme="majorHAnsi"/>
        </w:rPr>
      </w:pPr>
      <w:r w:rsidRPr="00EC64A8">
        <w:rPr>
          <w:rFonts w:asciiTheme="majorHAnsi" w:hAnsiTheme="majorHAnsi" w:cstheme="majorHAnsi"/>
        </w:rPr>
        <w:t xml:space="preserve">Aside from all the satellites, </w:t>
      </w:r>
      <w:r w:rsidRPr="004A1B22">
        <w:rPr>
          <w:rFonts w:asciiTheme="majorHAnsi" w:hAnsiTheme="majorHAnsi" w:cstheme="majorHAnsi"/>
        </w:rPr>
        <w:t xml:space="preserve">and the space station orbiting the Earth, there's a lot of </w:t>
      </w:r>
      <w:r w:rsidRPr="004A1B22">
        <w:rPr>
          <w:rStyle w:val="Emphasis"/>
          <w:rFonts w:asciiTheme="majorHAnsi" w:hAnsiTheme="majorHAnsi" w:cstheme="majorHAnsi"/>
        </w:rPr>
        <w:t>trash circling the planet</w:t>
      </w:r>
      <w:r w:rsidRPr="004A1B22">
        <w:rPr>
          <w:rFonts w:asciiTheme="majorHAnsi" w:hAnsiTheme="majorHAnsi" w:cstheme="majorHAnsi"/>
        </w:rPr>
        <w:t>, too. Twenty-one thousand </w:t>
      </w:r>
      <w:hyperlink r:id="rId20" w:history="1">
        <w:r w:rsidRPr="004A1B22">
          <w:rPr>
            <w:rStyle w:val="Hyperlink"/>
            <w:rFonts w:asciiTheme="majorHAnsi" w:hAnsiTheme="majorHAnsi" w:cstheme="majorHAnsi"/>
          </w:rPr>
          <w:t>baseball-sized chunks</w:t>
        </w:r>
      </w:hyperlink>
      <w:r w:rsidRPr="004A1B22">
        <w:rPr>
          <w:rFonts w:asciiTheme="majorHAnsi" w:hAnsiTheme="majorHAnsi" w:cstheme="majorHAnsi"/>
        </w:rPr>
        <w:t> of debris, </w:t>
      </w:r>
      <w:hyperlink r:id="rId21" w:history="1">
        <w:r w:rsidRPr="004A1B22">
          <w:rPr>
            <w:rStyle w:val="Hyperlink"/>
            <w:rFonts w:asciiTheme="majorHAnsi" w:hAnsiTheme="majorHAnsi" w:cstheme="majorHAnsi"/>
          </w:rPr>
          <w:t>according to NASA</w:t>
        </w:r>
      </w:hyperlink>
      <w:r w:rsidRPr="004A1B22">
        <w:rPr>
          <w:rFonts w:asciiTheme="majorHAnsi" w:hAnsiTheme="majorHAnsi" w:cstheme="majorHAnsi"/>
        </w:rPr>
        <w:t xml:space="preserve">. But that </w:t>
      </w:r>
      <w:r w:rsidRPr="004A1B22">
        <w:rPr>
          <w:rStyle w:val="StyleUnderline"/>
          <w:rFonts w:asciiTheme="majorHAnsi" w:hAnsiTheme="majorHAnsi" w:cstheme="majorHAnsi"/>
        </w:rPr>
        <w:t xml:space="preserve">number's dwarfed by the number of small particles. There's </w:t>
      </w:r>
      <w:r w:rsidRPr="002B3401">
        <w:rPr>
          <w:rStyle w:val="StyleUnderline"/>
          <w:rFonts w:asciiTheme="majorHAnsi" w:hAnsiTheme="majorHAnsi" w:cstheme="majorHAnsi"/>
          <w:highlight w:val="cyan"/>
        </w:rPr>
        <w:t>hundreds of millions of</w:t>
      </w:r>
      <w:r w:rsidRPr="00EC64A8">
        <w:rPr>
          <w:rStyle w:val="StyleUnderline"/>
          <w:rFonts w:asciiTheme="majorHAnsi" w:hAnsiTheme="majorHAnsi" w:cstheme="majorHAnsi"/>
        </w:rPr>
        <w:t xml:space="preserve"> those.</w:t>
      </w:r>
    </w:p>
    <w:p w14:paraId="6032B936"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xml:space="preserve">"And those </w:t>
      </w:r>
      <w:r w:rsidRPr="002B3401">
        <w:rPr>
          <w:rStyle w:val="StyleUnderline"/>
          <w:rFonts w:asciiTheme="majorHAnsi" w:hAnsiTheme="majorHAnsi" w:cstheme="majorHAnsi"/>
          <w:highlight w:val="cyan"/>
        </w:rPr>
        <w:t>smaller particles</w:t>
      </w:r>
      <w:r w:rsidRPr="00EC64A8">
        <w:rPr>
          <w:rStyle w:val="StyleUnderline"/>
          <w:rFonts w:asciiTheme="majorHAnsi" w:hAnsiTheme="majorHAnsi" w:cstheme="majorHAnsi"/>
        </w:rPr>
        <w:t xml:space="preserve"> tend to be </w:t>
      </w:r>
      <w:r w:rsidRPr="002B3401">
        <w:rPr>
          <w:rStyle w:val="StyleUnderline"/>
          <w:rFonts w:asciiTheme="majorHAnsi" w:hAnsiTheme="majorHAnsi" w:cstheme="majorHAnsi"/>
          <w:highlight w:val="cyan"/>
        </w:rPr>
        <w:t>go</w:t>
      </w:r>
      <w:r w:rsidRPr="00EC64A8">
        <w:rPr>
          <w:rStyle w:val="StyleUnderline"/>
          <w:rFonts w:asciiTheme="majorHAnsi" w:hAnsiTheme="majorHAnsi" w:cstheme="majorHAnsi"/>
        </w:rPr>
        <w:t xml:space="preserve">ing </w:t>
      </w:r>
      <w:r w:rsidRPr="002B3401">
        <w:rPr>
          <w:rStyle w:val="StyleUnderline"/>
          <w:rFonts w:asciiTheme="majorHAnsi" w:hAnsiTheme="majorHAnsi" w:cstheme="majorHAnsi"/>
          <w:highlight w:val="cyan"/>
        </w:rPr>
        <w:t>fast</w:t>
      </w:r>
      <w:r w:rsidRPr="002B3401">
        <w:rPr>
          <w:rFonts w:asciiTheme="majorHAnsi" w:hAnsiTheme="majorHAnsi" w:cstheme="majorHAnsi"/>
          <w:highlight w:val="cyan"/>
        </w:rPr>
        <w:t>.</w:t>
      </w:r>
      <w:r w:rsidRPr="00EC64A8">
        <w:rPr>
          <w:rFonts w:asciiTheme="majorHAnsi" w:hAnsiTheme="majorHAnsi" w:cstheme="majorHAnsi"/>
        </w:rPr>
        <w:t xml:space="preserve"> Think of picking up a grain of sand </w:t>
      </w:r>
      <w:r w:rsidRPr="002B3401">
        <w:rPr>
          <w:rStyle w:val="StyleUnderline"/>
          <w:highlight w:val="cyan"/>
        </w:rPr>
        <w:t>at</w:t>
      </w:r>
      <w:r w:rsidRPr="00EC64A8">
        <w:rPr>
          <w:rFonts w:asciiTheme="majorHAnsi" w:hAnsiTheme="majorHAnsi" w:cstheme="majorHAnsi"/>
        </w:rPr>
        <w:t xml:space="preserve"> the beach, and that would be on the large side. But </w:t>
      </w:r>
      <w:r w:rsidRPr="00EC64A8">
        <w:rPr>
          <w:rStyle w:val="StyleUnderline"/>
          <w:rFonts w:asciiTheme="majorHAnsi" w:hAnsiTheme="majorHAnsi" w:cstheme="majorHAnsi"/>
        </w:rPr>
        <w:t xml:space="preserve">they're going </w:t>
      </w:r>
      <w:r w:rsidRPr="002B3401">
        <w:rPr>
          <w:rStyle w:val="StyleUnderline"/>
          <w:rFonts w:asciiTheme="majorHAnsi" w:hAnsiTheme="majorHAnsi" w:cstheme="majorHAnsi"/>
          <w:highlight w:val="cyan"/>
        </w:rPr>
        <w:t>60 kilometers per second</w:t>
      </w:r>
      <w:r w:rsidRPr="00EC64A8">
        <w:rPr>
          <w:rFonts w:asciiTheme="majorHAnsi" w:hAnsiTheme="majorHAnsi" w:cstheme="majorHAnsi"/>
        </w:rPr>
        <w:t>." </w:t>
      </w:r>
    </w:p>
    <w:p w14:paraId="14F82F00" w14:textId="77777777" w:rsidR="00484E5D" w:rsidRPr="00EC64A8" w:rsidRDefault="00484E5D" w:rsidP="00484E5D">
      <w:pPr>
        <w:rPr>
          <w:rFonts w:asciiTheme="majorHAnsi" w:hAnsiTheme="majorHAnsi" w:cstheme="majorHAnsi"/>
        </w:rPr>
      </w:pPr>
      <w:r w:rsidRPr="00EC64A8">
        <w:rPr>
          <w:rStyle w:val="StyleUnderline"/>
          <w:rFonts w:asciiTheme="majorHAnsi" w:hAnsiTheme="majorHAnsi" w:cstheme="majorHAnsi"/>
        </w:rPr>
        <w:lastRenderedPageBreak/>
        <w:t>Sigrid Close</w:t>
      </w:r>
      <w:r w:rsidRPr="004A1B22">
        <w:rPr>
          <w:rStyle w:val="StyleUnderline"/>
          <w:rFonts w:asciiTheme="majorHAnsi" w:hAnsiTheme="majorHAnsi" w:cstheme="majorHAnsi"/>
        </w:rPr>
        <w:t>, an applied physicist and astronautical engineer at Stanford University</w:t>
      </w:r>
      <w:r w:rsidRPr="004A1B22">
        <w:rPr>
          <w:rFonts w:asciiTheme="majorHAnsi" w:hAnsiTheme="majorHAnsi" w:cstheme="majorHAnsi"/>
        </w:rPr>
        <w:t xml:space="preserve">. Close </w:t>
      </w:r>
      <w:r w:rsidRPr="004A1B22">
        <w:rPr>
          <w:rStyle w:val="StyleUnderline"/>
        </w:rPr>
        <w:t>says</w:t>
      </w:r>
      <w:r w:rsidRPr="00EC64A8">
        <w:rPr>
          <w:rFonts w:asciiTheme="majorHAnsi" w:hAnsiTheme="majorHAnsi" w:cstheme="majorHAnsi"/>
        </w:rPr>
        <w:t xml:space="preserve"> that whereas </w:t>
      </w:r>
      <w:r w:rsidRPr="00EC64A8">
        <w:rPr>
          <w:rStyle w:val="StyleUnderline"/>
          <w:rFonts w:asciiTheme="majorHAnsi" w:hAnsiTheme="majorHAnsi" w:cstheme="majorHAnsi"/>
        </w:rPr>
        <w:t xml:space="preserve">mechanical damage—like punctures—is the worry with the bigger chunks, the </w:t>
      </w:r>
      <w:r w:rsidRPr="004A1B22">
        <w:rPr>
          <w:rStyle w:val="StyleUnderline"/>
          <w:rFonts w:asciiTheme="majorHAnsi" w:hAnsiTheme="majorHAnsi" w:cstheme="majorHAnsi"/>
        </w:rPr>
        <w:t>dust-sized</w:t>
      </w:r>
      <w:r w:rsidRPr="00EC64A8">
        <w:rPr>
          <w:rStyle w:val="StyleUnderline"/>
          <w:rFonts w:asciiTheme="majorHAnsi" w:hAnsiTheme="majorHAnsi" w:cstheme="majorHAnsi"/>
        </w:rPr>
        <w:t xml:space="preserve"> stuff </w:t>
      </w:r>
      <w:r w:rsidRPr="002B3401">
        <w:rPr>
          <w:rStyle w:val="StyleUnderline"/>
          <w:rFonts w:asciiTheme="majorHAnsi" w:hAnsiTheme="majorHAnsi" w:cstheme="majorHAnsi"/>
          <w:highlight w:val="cyan"/>
        </w:rPr>
        <w:t>might leave</w:t>
      </w:r>
      <w:r w:rsidRPr="00EC64A8">
        <w:rPr>
          <w:rStyle w:val="StyleUnderline"/>
          <w:rFonts w:asciiTheme="majorHAnsi" w:hAnsiTheme="majorHAnsi" w:cstheme="majorHAnsi"/>
        </w:rPr>
        <w:t xml:space="preserve"> more insidious, </w:t>
      </w:r>
      <w:r w:rsidRPr="002B3401">
        <w:rPr>
          <w:rStyle w:val="StyleUnderline"/>
          <w:rFonts w:asciiTheme="majorHAnsi" w:hAnsiTheme="majorHAnsi" w:cstheme="majorHAnsi"/>
          <w:highlight w:val="cyan"/>
        </w:rPr>
        <w:t xml:space="preserve">invisible </w:t>
      </w:r>
      <w:r w:rsidRPr="004A1B22">
        <w:rPr>
          <w:rStyle w:val="StyleUnderline"/>
          <w:rFonts w:asciiTheme="majorHAnsi" w:hAnsiTheme="majorHAnsi" w:cstheme="majorHAnsi"/>
        </w:rPr>
        <w:t>marks on satellites—by causing</w:t>
      </w:r>
      <w:r w:rsidRPr="002B3401">
        <w:rPr>
          <w:rStyle w:val="StyleUnderline"/>
          <w:rFonts w:asciiTheme="majorHAnsi" w:hAnsiTheme="majorHAnsi" w:cstheme="majorHAnsi"/>
          <w:highlight w:val="cyan"/>
        </w:rPr>
        <w:t xml:space="preserve"> electrical damage</w:t>
      </w:r>
      <w:r w:rsidRPr="00EC64A8">
        <w:rPr>
          <w:rFonts w:asciiTheme="majorHAnsi" w:hAnsiTheme="majorHAnsi" w:cstheme="majorHAnsi"/>
        </w:rPr>
        <w:t>.</w:t>
      </w:r>
    </w:p>
    <w:p w14:paraId="102FD970"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"We also think this phenomenon can be attributed to some of the failures and anomalies we see on orbit, that right now are basically tagged as 'unknown cause.'"</w:t>
      </w:r>
    </w:p>
    <w:p w14:paraId="16B54747" w14:textId="77777777" w:rsidR="00484E5D" w:rsidRPr="004A1B22" w:rsidRDefault="00484E5D" w:rsidP="00484E5D">
      <w:pPr>
        <w:rPr>
          <w:rFonts w:asciiTheme="majorHAnsi" w:hAnsiTheme="majorHAnsi" w:cstheme="majorHAnsi"/>
        </w:rPr>
      </w:pPr>
      <w:r w:rsidRPr="00EC64A8">
        <w:rPr>
          <w:rStyle w:val="StyleUnderline"/>
          <w:rFonts w:asciiTheme="majorHAnsi" w:hAnsiTheme="majorHAnsi" w:cstheme="majorHAnsi"/>
        </w:rPr>
        <w:t>Close and her colleague Alex Fletcher modeled this phenomenon mathematically, based on plasma physics behavior</w:t>
      </w:r>
      <w:r w:rsidRPr="00EC64A8">
        <w:rPr>
          <w:rFonts w:asciiTheme="majorHAnsi" w:hAnsiTheme="majorHAnsi" w:cstheme="majorHAnsi"/>
        </w:rPr>
        <w:t xml:space="preserve">. And here's what </w:t>
      </w:r>
      <w:r w:rsidRPr="004A1B22">
        <w:rPr>
          <w:rFonts w:asciiTheme="majorHAnsi" w:hAnsiTheme="majorHAnsi" w:cstheme="majorHAnsi"/>
        </w:rPr>
        <w:t xml:space="preserve">they think happens. </w:t>
      </w:r>
      <w:r w:rsidRPr="004A1B22">
        <w:rPr>
          <w:rStyle w:val="StyleUnderline"/>
          <w:rFonts w:asciiTheme="majorHAnsi" w:hAnsiTheme="majorHAnsi" w:cstheme="majorHAnsi"/>
        </w:rPr>
        <w:t xml:space="preserve">First, the dust slams into the spacecraft. Incredibly fast. It </w:t>
      </w:r>
      <w:r w:rsidRPr="002B3401">
        <w:rPr>
          <w:rStyle w:val="StyleUnderline"/>
          <w:rFonts w:asciiTheme="majorHAnsi" w:hAnsiTheme="majorHAnsi" w:cstheme="majorHAnsi"/>
          <w:highlight w:val="cyan"/>
        </w:rPr>
        <w:t>vaporizes</w:t>
      </w:r>
      <w:r w:rsidRPr="00EC64A8">
        <w:rPr>
          <w:rStyle w:val="StyleUnderline"/>
          <w:rFonts w:asciiTheme="majorHAnsi" w:hAnsiTheme="majorHAnsi" w:cstheme="majorHAnsi"/>
        </w:rPr>
        <w:t xml:space="preserve"> and ionizes a </w:t>
      </w:r>
      <w:r w:rsidRPr="002B3401">
        <w:rPr>
          <w:rStyle w:val="StyleUnderline"/>
          <w:rFonts w:asciiTheme="majorHAnsi" w:hAnsiTheme="majorHAnsi" w:cstheme="majorHAnsi"/>
          <w:highlight w:val="cyan"/>
        </w:rPr>
        <w:t>bit of the ship—and itself</w:t>
      </w:r>
      <w:r w:rsidRPr="00EC64A8">
        <w:rPr>
          <w:rStyle w:val="StyleUnderline"/>
          <w:rFonts w:asciiTheme="majorHAnsi" w:hAnsiTheme="majorHAnsi" w:cstheme="majorHAnsi"/>
        </w:rPr>
        <w:t xml:space="preserve">. Which </w:t>
      </w:r>
      <w:r w:rsidRPr="002B3401">
        <w:rPr>
          <w:rStyle w:val="StyleUnderline"/>
          <w:rFonts w:asciiTheme="majorHAnsi" w:hAnsiTheme="majorHAnsi" w:cstheme="majorHAnsi"/>
          <w:highlight w:val="cyan"/>
        </w:rPr>
        <w:t>generates a cloud of</w:t>
      </w:r>
      <w:r w:rsidRPr="00EC64A8">
        <w:rPr>
          <w:rStyle w:val="StyleUnderline"/>
          <w:rFonts w:asciiTheme="majorHAnsi" w:hAnsiTheme="majorHAnsi" w:cstheme="majorHAnsi"/>
        </w:rPr>
        <w:t xml:space="preserve"> ions and </w:t>
      </w:r>
      <w:r w:rsidRPr="002B3401">
        <w:rPr>
          <w:rStyle w:val="StyleUnderline"/>
          <w:rFonts w:asciiTheme="majorHAnsi" w:hAnsiTheme="majorHAnsi" w:cstheme="majorHAnsi"/>
          <w:highlight w:val="cyan"/>
        </w:rPr>
        <w:t>electrons,</w:t>
      </w:r>
      <w:r w:rsidRPr="00EC64A8">
        <w:rPr>
          <w:rStyle w:val="StyleUnderline"/>
          <w:rFonts w:asciiTheme="majorHAnsi" w:hAnsiTheme="majorHAnsi" w:cstheme="majorHAnsi"/>
        </w:rPr>
        <w:t xml:space="preserve"> traveling at different speeds. And then: "It's like a spring action, the electrons are pulled back to the ions, ions are being pushed ahead a little bit. And then the electrons </w:t>
      </w:r>
      <w:r w:rsidRPr="004A1B22">
        <w:rPr>
          <w:rStyle w:val="StyleUnderline"/>
          <w:rFonts w:asciiTheme="majorHAnsi" w:hAnsiTheme="majorHAnsi" w:cstheme="majorHAnsi"/>
        </w:rPr>
        <w:t xml:space="preserve">overshoot the </w:t>
      </w:r>
      <w:r w:rsidRPr="004A1B22">
        <w:rPr>
          <w:rStyle w:val="StyleUnderline"/>
          <w:rFonts w:asciiTheme="majorHAnsi" w:hAnsiTheme="majorHAnsi" w:cstheme="majorHAnsi"/>
        </w:rPr>
        <w:lastRenderedPageBreak/>
        <w:t>ions, so they oscillate, and then they go back out again.”</w:t>
      </w:r>
    </w:p>
    <w:p w14:paraId="437C1B00" w14:textId="77777777" w:rsidR="00484E5D" w:rsidRPr="00EC64A8" w:rsidRDefault="00484E5D" w:rsidP="00484E5D">
      <w:pPr>
        <w:rPr>
          <w:rFonts w:asciiTheme="majorHAnsi" w:hAnsiTheme="majorHAnsi" w:cstheme="majorHAnsi"/>
        </w:rPr>
      </w:pPr>
      <w:r w:rsidRPr="004A1B22">
        <w:rPr>
          <w:rStyle w:val="StyleUnderline"/>
          <w:rFonts w:asciiTheme="majorHAnsi" w:hAnsiTheme="majorHAnsi" w:cstheme="majorHAnsi"/>
        </w:rPr>
        <w:t>That movement of electrons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creates a pulse of electromagnetic radiation</w:t>
      </w:r>
      <w:r w:rsidRPr="00EC64A8">
        <w:rPr>
          <w:rFonts w:asciiTheme="majorHAnsi" w:hAnsiTheme="majorHAnsi" w:cstheme="majorHAnsi"/>
        </w:rPr>
        <w:t>, which Close says could be the culprit for some of that electrical damage to satellites. The study is in the journal Physics of Plasmas. [Alex C. Fletcher and Sigrid Close, </w:t>
      </w:r>
      <w:hyperlink r:id="rId22" w:history="1">
        <w:r w:rsidRPr="00EC64A8">
          <w:rPr>
            <w:rStyle w:val="Hyperlink"/>
            <w:rFonts w:asciiTheme="majorHAnsi" w:hAnsiTheme="majorHAnsi" w:cstheme="majorHAnsi"/>
          </w:rPr>
          <w:t>Particle-in-cell simulations of an RF emission mechanism associated with hypervelocity impact plasmas</w:t>
        </w:r>
      </w:hyperlink>
      <w:r w:rsidRPr="00EC64A8">
        <w:rPr>
          <w:rFonts w:asciiTheme="majorHAnsi" w:hAnsiTheme="majorHAnsi" w:cstheme="majorHAnsi"/>
        </w:rPr>
        <w:t>]</w:t>
      </w:r>
    </w:p>
    <w:p w14:paraId="0B24AF49" w14:textId="77777777" w:rsidR="00484E5D" w:rsidRDefault="00484E5D" w:rsidP="00484E5D"/>
    <w:p w14:paraId="196546A8"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Multilat</w:t>
      </w:r>
    </w:p>
    <w:p w14:paraId="5D546B47" w14:textId="77777777" w:rsidR="00484E5D" w:rsidRDefault="00484E5D" w:rsidP="00484E5D">
      <w:pPr>
        <w:pStyle w:val="Heading4"/>
        <w:rPr>
          <w:rFonts w:asciiTheme="majorHAnsi" w:hAnsiTheme="majorHAnsi" w:cstheme="majorHAnsi"/>
        </w:rPr>
      </w:pPr>
      <w:r w:rsidRPr="00EC64A8">
        <w:rPr>
          <w:rFonts w:asciiTheme="majorHAnsi" w:hAnsiTheme="majorHAnsi" w:cstheme="majorHAnsi"/>
        </w:rPr>
        <w:t>Advantage 2 is Multilat –</w:t>
      </w:r>
    </w:p>
    <w:p w14:paraId="0AA4713E" w14:textId="77777777" w:rsidR="00484E5D" w:rsidRDefault="00484E5D" w:rsidP="00484E5D">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 </w:t>
      </w:r>
      <w:r>
        <w:rPr>
          <w:rFonts w:asciiTheme="majorHAnsi" w:hAnsiTheme="majorHAnsi" w:cstheme="majorHAnsi"/>
        </w:rPr>
        <w:t xml:space="preserve">solves </w:t>
      </w:r>
      <w:r w:rsidRPr="00EC64A8">
        <w:rPr>
          <w:rFonts w:asciiTheme="majorHAnsi" w:hAnsiTheme="majorHAnsi" w:cstheme="majorHAnsi"/>
        </w:rPr>
        <w:t>climate change and</w:t>
      </w:r>
      <w:r>
        <w:rPr>
          <w:rFonts w:asciiTheme="majorHAnsi" w:hAnsiTheme="majorHAnsi" w:cstheme="majorHAnsi"/>
        </w:rPr>
        <w:t xml:space="preserve"> natural disasters</w:t>
      </w:r>
      <w:r w:rsidRPr="00EC64A8">
        <w:rPr>
          <w:rFonts w:asciiTheme="majorHAnsi" w:hAnsiTheme="majorHAnsi" w:cstheme="majorHAnsi"/>
        </w:rPr>
        <w:t xml:space="preserve"> [0:38]</w:t>
      </w:r>
    </w:p>
    <w:p w14:paraId="619900F5" w14:textId="77777777" w:rsidR="00484E5D" w:rsidRPr="007D533C" w:rsidRDefault="00484E5D" w:rsidP="00484E5D">
      <w:r>
        <w:tab/>
        <w:t>--- We emphasized all the important internal links and things.</w:t>
      </w:r>
    </w:p>
    <w:p w14:paraId="45C6A200"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Wemer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3"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 Sachin</w:t>
      </w:r>
    </w:p>
    <w:p w14:paraId="7041C286" w14:textId="77777777" w:rsidR="00484E5D" w:rsidRPr="00EC64A8" w:rsidRDefault="00484E5D" w:rsidP="00484E5D">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2B3401">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2B3401">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2B3401">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2B3401">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2B3401">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Roscosmos, the state corporation responsible for </w:t>
      </w:r>
      <w:r w:rsidRPr="002B3401">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2B3401">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2B3401">
        <w:rPr>
          <w:rStyle w:val="StyleUnderline"/>
          <w:rFonts w:asciiTheme="majorHAnsi" w:hAnsiTheme="majorHAnsi" w:cstheme="majorHAnsi"/>
          <w:highlight w:val="cyan"/>
        </w:rPr>
        <w:t xml:space="preserve">US-Russian </w:t>
      </w:r>
      <w:r w:rsidRPr="002B3401">
        <w:rPr>
          <w:rStyle w:val="Emphasis"/>
          <w:highlight w:val="cyan"/>
        </w:rPr>
        <w:t>space relations</w:t>
      </w:r>
      <w:r w:rsidRPr="00EC64A8">
        <w:rPr>
          <w:rStyle w:val="StyleUnderline"/>
          <w:rFonts w:asciiTheme="majorHAnsi" w:hAnsiTheme="majorHAnsi" w:cstheme="majorHAnsi"/>
        </w:rPr>
        <w:t xml:space="preserve">, once the </w:t>
      </w:r>
      <w:r w:rsidRPr="002B3401">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w:t>
      </w:r>
      <w:r w:rsidRPr="0085300D">
        <w:rPr>
          <w:rStyle w:val="StyleUnderline"/>
          <w:rFonts w:asciiTheme="majorHAnsi" w:hAnsiTheme="majorHAnsi" w:cstheme="majorHAnsi"/>
          <w:highlight w:val="cyan"/>
        </w:rPr>
        <w:t xml:space="preserve">international </w:t>
      </w:r>
      <w:r w:rsidRPr="0085300D">
        <w:rPr>
          <w:rStyle w:val="StyleUnderline"/>
          <w:rFonts w:asciiTheme="majorHAnsi" w:hAnsiTheme="majorHAnsi" w:cstheme="majorHAnsi"/>
        </w:rPr>
        <w:t xml:space="preserve">space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have clearly </w:t>
      </w:r>
      <w:r w:rsidRPr="002B3401">
        <w:rPr>
          <w:rStyle w:val="StyleUnderline"/>
          <w:rFonts w:asciiTheme="majorHAnsi" w:hAnsiTheme="majorHAnsi" w:cstheme="majorHAnsi"/>
          <w:highlight w:val="cyan"/>
        </w:rPr>
        <w:t xml:space="preserve">hit </w:t>
      </w:r>
      <w:r w:rsidRPr="002B3401">
        <w:rPr>
          <w:rStyle w:val="Emphasis"/>
          <w:highlight w:val="cyan"/>
        </w:rPr>
        <w:t xml:space="preserve">bumps </w:t>
      </w:r>
      <w:r w:rsidRPr="0085300D">
        <w:rPr>
          <w:rStyle w:val="Emphasis"/>
        </w:rPr>
        <w:t>in the road</w:t>
      </w:r>
      <w:r w:rsidRPr="0085300D">
        <w:rPr>
          <w:rStyle w:val="StyleUnderline"/>
          <w:rFonts w:asciiTheme="majorHAnsi" w:hAnsiTheme="majorHAnsi" w:cstheme="majorHAnsi"/>
        </w:rPr>
        <w:t>. The</w:t>
      </w:r>
      <w:r w:rsidRPr="00EC64A8">
        <w:rPr>
          <w:rStyle w:val="StyleUnderline"/>
          <w:rFonts w:asciiTheme="majorHAnsi" w:hAnsiTheme="majorHAnsi" w:cstheme="majorHAnsi"/>
        </w:rPr>
        <w:t xml:space="preserve"> problems with the Russian Soyuz launcher come at a time when international cooperation on the final frontier appears to be in retreat. </w:t>
      </w:r>
      <w:r w:rsidRPr="002B3401">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w:t>
      </w:r>
      <w:r w:rsidRPr="00937AA8">
        <w:rPr>
          <w:rStyle w:val="StyleUnderline"/>
          <w:rFonts w:asciiTheme="majorHAnsi" w:hAnsiTheme="majorHAnsi" w:cstheme="majorHAnsi"/>
          <w:highlight w:val="cyan"/>
        </w:rPr>
        <w:t>but</w:t>
      </w:r>
      <w:r w:rsidRPr="00EC64A8">
        <w:rPr>
          <w:rStyle w:val="StyleUnderline"/>
          <w:rFonts w:asciiTheme="majorHAnsi" w:hAnsiTheme="majorHAnsi" w:cstheme="majorHAnsi"/>
        </w:rPr>
        <w:t xml:space="preserve"> it </w:t>
      </w:r>
      <w:r w:rsidRPr="002B3401">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2B3401">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2B3401">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2B3401">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2B3401">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2B3401">
        <w:rPr>
          <w:rStyle w:val="StyleUnderline"/>
          <w:rFonts w:asciiTheme="majorHAnsi" w:hAnsiTheme="majorHAnsi" w:cstheme="majorHAnsi"/>
          <w:highlight w:val="cyan"/>
        </w:rPr>
        <w:t>shifted from</w:t>
      </w:r>
      <w:r w:rsidRPr="00EC64A8">
        <w:rPr>
          <w:rStyle w:val="StyleUnderline"/>
          <w:rFonts w:asciiTheme="majorHAnsi" w:hAnsiTheme="majorHAnsi" w:cstheme="majorHAnsi"/>
        </w:rPr>
        <w:t xml:space="preserve"> a </w:t>
      </w:r>
      <w:r w:rsidRPr="002B3401">
        <w:rPr>
          <w:rStyle w:val="Emphasis"/>
          <w:highlight w:val="cyan"/>
        </w:rPr>
        <w:t>domain for science</w:t>
      </w:r>
      <w:r w:rsidRPr="00EC64A8">
        <w:rPr>
          <w:rStyle w:val="StyleUnderline"/>
          <w:rFonts w:asciiTheme="majorHAnsi" w:hAnsiTheme="majorHAnsi" w:cstheme="majorHAnsi"/>
        </w:rPr>
        <w:t xml:space="preserve"> and exploration </w:t>
      </w:r>
      <w:r w:rsidRPr="002B3401">
        <w:rPr>
          <w:rStyle w:val="StyleUnderline"/>
          <w:rFonts w:asciiTheme="majorHAnsi" w:hAnsiTheme="majorHAnsi" w:cstheme="majorHAnsi"/>
          <w:highlight w:val="cyan"/>
        </w:rPr>
        <w:t>to a</w:t>
      </w:r>
      <w:r w:rsidRPr="00EC64A8">
        <w:rPr>
          <w:rStyle w:val="StyleUnderline"/>
          <w:rFonts w:asciiTheme="majorHAnsi" w:hAnsiTheme="majorHAnsi" w:cstheme="majorHAnsi"/>
        </w:rPr>
        <w:t xml:space="preserve"> vitally important </w:t>
      </w:r>
      <w:r w:rsidRPr="002B3401">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2B3401">
        <w:rPr>
          <w:rStyle w:val="StyleUnderline"/>
          <w:rFonts w:asciiTheme="majorHAnsi" w:hAnsiTheme="majorHAnsi" w:cstheme="majorHAnsi"/>
          <w:highlight w:val="cyan"/>
        </w:rPr>
        <w:t>military expansion</w:t>
      </w:r>
      <w:r w:rsidRPr="00EC64A8">
        <w:rPr>
          <w:rFonts w:asciiTheme="majorHAnsi" w:hAnsiTheme="majorHAnsi" w:cstheme="maj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EC64A8">
        <w:rPr>
          <w:rFonts w:asciiTheme="majorHAnsi" w:hAnsiTheme="majorHAnsi" w:cstheme="majorHAnsi"/>
          <w:sz w:val="16"/>
        </w:rPr>
        <w:lastRenderedPageBreak/>
        <w:t xml:space="preserve">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2B3401">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2B3401">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2B3401">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2B3401">
        <w:rPr>
          <w:rStyle w:val="StyleUnderline"/>
          <w:rFonts w:asciiTheme="majorHAnsi" w:hAnsiTheme="majorHAnsi" w:cstheme="majorHAnsi"/>
          <w:highlight w:val="cyan"/>
        </w:rPr>
        <w:t xml:space="preserve">vital for </w:t>
      </w:r>
      <w:r w:rsidRPr="00937AA8">
        <w:rPr>
          <w:rStyle w:val="StyleUnderline"/>
          <w:rFonts w:asciiTheme="majorHAnsi" w:hAnsiTheme="majorHAnsi" w:cstheme="majorHAnsi"/>
        </w:rPr>
        <w:t xml:space="preserve">powering </w:t>
      </w:r>
      <w:r w:rsidRPr="002B3401">
        <w:rPr>
          <w:rStyle w:val="StyleUnderline"/>
          <w:rFonts w:asciiTheme="majorHAnsi" w:hAnsiTheme="majorHAnsi" w:cstheme="majorHAnsi"/>
          <w:highlight w:val="cyan"/>
        </w:rPr>
        <w:t>research in</w:t>
      </w:r>
      <w:r w:rsidRPr="00EC64A8">
        <w:rPr>
          <w:rStyle w:val="StyleUnderline"/>
          <w:rFonts w:asciiTheme="majorHAnsi" w:hAnsiTheme="majorHAnsi" w:cstheme="majorHAnsi"/>
        </w:rPr>
        <w:t xml:space="preserve"> physics, </w:t>
      </w:r>
      <w:r w:rsidRPr="00937AA8">
        <w:rPr>
          <w:rStyle w:val="StyleUnderline"/>
          <w:rFonts w:asciiTheme="majorHAnsi" w:hAnsiTheme="majorHAnsi" w:cstheme="majorHAnsi"/>
          <w:highlight w:val="cyan"/>
        </w:rPr>
        <w:t>chemistry</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2B3401">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2B3401">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2B3401">
        <w:rPr>
          <w:rStyle w:val="Emphasis"/>
          <w:highlight w:val="cyan"/>
        </w:rPr>
        <w:t>satellite traffic and</w:t>
      </w:r>
      <w:r w:rsidRPr="00EC64A8">
        <w:rPr>
          <w:rStyle w:val="StyleUnderline"/>
          <w:rFonts w:asciiTheme="majorHAnsi" w:hAnsiTheme="majorHAnsi" w:cstheme="majorHAnsi"/>
        </w:rPr>
        <w:t xml:space="preserve"> dangerous </w:t>
      </w:r>
      <w:r w:rsidRPr="00937AA8">
        <w:rPr>
          <w:rStyle w:val="Emphasis"/>
        </w:rPr>
        <w:t xml:space="preserve">orbital </w:t>
      </w:r>
      <w:r w:rsidRPr="002B3401">
        <w:rPr>
          <w:rStyle w:val="Emphasis"/>
          <w:highlight w:val="cyan"/>
        </w:rPr>
        <w:t>debris</w:t>
      </w:r>
      <w:r w:rsidRPr="00EC64A8">
        <w:rPr>
          <w:rStyle w:val="StyleUnderline"/>
          <w:rFonts w:asciiTheme="majorHAnsi" w:hAnsiTheme="majorHAnsi" w:cstheme="majorHAnsi"/>
        </w:rPr>
        <w:t xml:space="preserve">, but </w:t>
      </w:r>
      <w:r w:rsidRPr="002B3401">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2B3401">
        <w:rPr>
          <w:rStyle w:val="Emphasis"/>
          <w:highlight w:val="cyan"/>
        </w:rPr>
        <w:t>climate change and natural disaster</w:t>
      </w:r>
      <w:r w:rsidRPr="002B3401">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2B3401">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2B3401">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2B3401">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Indeed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2B3401">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2B3401">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2B3401">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2B3401">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2B3401">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25D0776E" w14:textId="77777777" w:rsidR="00484E5D" w:rsidRDefault="00484E5D" w:rsidP="00484E5D"/>
    <w:p w14:paraId="49828E67" w14:textId="714CCA8B" w:rsidR="00484E5D" w:rsidRPr="004F4C60" w:rsidRDefault="00484E5D" w:rsidP="00484E5D">
      <w:pPr>
        <w:pStyle w:val="Heading4"/>
      </w:pPr>
      <w:r>
        <w:t>Space arms races are bad – harms economy, satellites and infrastructure</w:t>
      </w:r>
      <w:r w:rsidR="00E40B14">
        <w:t xml:space="preserve">---risks war. </w:t>
      </w:r>
    </w:p>
    <w:p w14:paraId="309DDE49" w14:textId="77777777" w:rsidR="00484E5D" w:rsidRPr="004A2B35" w:rsidRDefault="00484E5D" w:rsidP="00484E5D">
      <w:r w:rsidRPr="004A2B35">
        <w:rPr>
          <w:rStyle w:val="Style13ptBold"/>
        </w:rPr>
        <w:t>Graff 18,</w:t>
      </w:r>
      <w:r w:rsidRPr="004A2B35">
        <w:t xml:space="preserve"> [Garrett, Garrett M. Graff is an American journalist and author. He is a former editor of Politico Magazine, editor-in-chief of Washingtonian magazine in Washington, D.C., and instructor at Georgetown University in the Masters in Professional Studies Journalism and Public Relations program. “THE NEW ARMS RACE THREATENING TO EXPLODE IN SPACE,” </w:t>
      </w:r>
      <w:hyperlink r:id="rId24" w:history="1">
        <w:r w:rsidRPr="004A2B35">
          <w:rPr>
            <w:rStyle w:val="Hyperlink"/>
          </w:rPr>
          <w:t>https://www.wired.com/story/new-arms-race-threatening-to-explode-in-space/</w:t>
        </w:r>
      </w:hyperlink>
      <w:r w:rsidRPr="004A2B35">
        <w:t xml:space="preserve">] Recut DurSac from BJR </w:t>
      </w:r>
    </w:p>
    <w:p w14:paraId="33655A55" w14:textId="77777777" w:rsidR="00484E5D" w:rsidRPr="00F74BB8" w:rsidRDefault="00484E5D" w:rsidP="00484E5D">
      <w:pPr>
        <w:rPr>
          <w:rStyle w:val="StyleUnderline"/>
        </w:rPr>
      </w:pPr>
      <w:r w:rsidRPr="00C51946">
        <w:rPr>
          <w:sz w:val="8"/>
        </w:rPr>
        <w:t xml:space="preserve">In the decade since China’s first successful anti-satellite missile test, Shelton’s premonition has largely come true: </w:t>
      </w:r>
      <w:r w:rsidRPr="00F74BB8">
        <w:rPr>
          <w:rStyle w:val="StyleUnderline"/>
        </w:rPr>
        <w:t xml:space="preserve">Everything has changed </w:t>
      </w:r>
      <w:r w:rsidRPr="002B3401">
        <w:rPr>
          <w:rStyle w:val="StyleUnderline"/>
          <w:highlight w:val="cyan"/>
        </w:rPr>
        <w:t>in space</w:t>
      </w:r>
      <w:r w:rsidRPr="002B3401">
        <w:rPr>
          <w:rStyle w:val="Emphasis"/>
          <w:highlight w:val="cyan"/>
        </w:rPr>
        <w:t>. A</w:t>
      </w:r>
      <w:r w:rsidRPr="00F74BB8">
        <w:rPr>
          <w:rStyle w:val="Emphasis"/>
        </w:rPr>
        <w:t xml:space="preserve"> secretive, pitched </w:t>
      </w:r>
      <w:r w:rsidRPr="002B3401">
        <w:rPr>
          <w:rStyle w:val="Emphasis"/>
          <w:highlight w:val="cyan"/>
        </w:rPr>
        <w:t>arms race has opened</w:t>
      </w:r>
      <w:r w:rsidRPr="00F74BB8">
        <w:rPr>
          <w:rStyle w:val="Emphasis"/>
        </w:rPr>
        <w:t xml:space="preserve"> up</w:t>
      </w:r>
      <w:r w:rsidRPr="00C51946">
        <w:rPr>
          <w:sz w:val="8"/>
        </w:rPr>
        <w:t xml:space="preserve"> between the US, China, Russia, and, to a lesser extent, North Korea. </w:t>
      </w:r>
      <w:r w:rsidRPr="002B3401">
        <w:rPr>
          <w:rStyle w:val="StyleUnderline"/>
          <w:highlight w:val="cyan"/>
        </w:rPr>
        <w:t>The object</w:t>
      </w:r>
      <w:r w:rsidRPr="00C51946">
        <w:rPr>
          <w:sz w:val="8"/>
        </w:rPr>
        <w:t xml:space="preserve"> of the race: </w:t>
      </w:r>
      <w:r w:rsidRPr="002B3401">
        <w:rPr>
          <w:rStyle w:val="StyleUnderline"/>
          <w:highlight w:val="cyan"/>
        </w:rPr>
        <w:t xml:space="preserve">to devise </w:t>
      </w:r>
      <w:r w:rsidRPr="006D3663">
        <w:rPr>
          <w:rStyle w:val="StyleUnderline"/>
        </w:rPr>
        <w:t>more and better ways to quickly</w:t>
      </w:r>
      <w:r>
        <w:rPr>
          <w:rStyle w:val="StyleUnderline"/>
        </w:rPr>
        <w:t xml:space="preserve"> </w:t>
      </w:r>
      <w:r w:rsidRPr="00C51946">
        <w:rPr>
          <w:sz w:val="8"/>
        </w:rPr>
        <w:t xml:space="preserve">cripple </w:t>
      </w:r>
      <w:r w:rsidRPr="006D3663">
        <w:rPr>
          <w:rStyle w:val="StyleUnderline"/>
          <w:highlight w:val="cyan"/>
        </w:rPr>
        <w:t>your</w:t>
      </w:r>
      <w:r w:rsidRPr="00C51946">
        <w:rPr>
          <w:sz w:val="8"/>
        </w:rPr>
        <w:t xml:space="preserve"> </w:t>
      </w:r>
      <w:r w:rsidRPr="002B3401">
        <w:rPr>
          <w:rStyle w:val="StyleUnderline"/>
          <w:highlight w:val="cyan"/>
        </w:rPr>
        <w:t>adversary’s satellites</w:t>
      </w:r>
      <w:r w:rsidRPr="00C51946">
        <w:rPr>
          <w:sz w:val="8"/>
          <w:highlight w:val="cyan"/>
        </w:rPr>
        <w:t>.</w:t>
      </w:r>
      <w:r w:rsidRPr="00C51946">
        <w:rPr>
          <w:sz w:val="8"/>
        </w:rPr>
        <w:t xml:space="preserve"> </w:t>
      </w:r>
      <w:r w:rsidRPr="00F74BB8">
        <w:rPr>
          <w:rStyle w:val="StyleUnderline"/>
        </w:rPr>
        <w:t>After decades of uncontested US supremacy, multinational cooperation, and a diplomatic consensus on reserving space for peaceful uses</w:t>
      </w:r>
      <w:r w:rsidRPr="00C51946">
        <w:rPr>
          <w:sz w:val="8"/>
        </w:rPr>
        <w:t xml:space="preserve">, </w:t>
      </w:r>
      <w:r w:rsidRPr="002B3401">
        <w:rPr>
          <w:rStyle w:val="Emphasis"/>
          <w:highlight w:val="cyan"/>
        </w:rPr>
        <w:t>military officials have begun referring to</w:t>
      </w:r>
      <w:r w:rsidRPr="00F74BB8">
        <w:rPr>
          <w:rStyle w:val="Emphasis"/>
        </w:rPr>
        <w:t xml:space="preserve"> Earth’s </w:t>
      </w:r>
      <w:r w:rsidRPr="002B3401">
        <w:rPr>
          <w:rStyle w:val="Emphasis"/>
          <w:highlight w:val="cyan"/>
        </w:rPr>
        <w:t>orbit as a</w:t>
      </w:r>
      <w:r w:rsidRPr="00F74BB8">
        <w:rPr>
          <w:rStyle w:val="Emphasis"/>
        </w:rPr>
        <w:t xml:space="preserve"> new “</w:t>
      </w:r>
      <w:r w:rsidRPr="002B3401">
        <w:rPr>
          <w:rStyle w:val="Emphasis"/>
          <w:highlight w:val="cyan"/>
        </w:rPr>
        <w:t>warfighting domain</w:t>
      </w:r>
      <w:r w:rsidRPr="00F74BB8">
        <w:rPr>
          <w:rStyle w:val="Emphasis"/>
        </w:rPr>
        <w:t>.”</w:t>
      </w:r>
      <w:r>
        <w:rPr>
          <w:rStyle w:val="Emphasis"/>
        </w:rPr>
        <w:t xml:space="preserve"> </w:t>
      </w:r>
      <w:r w:rsidRPr="00C51946">
        <w:rPr>
          <w:sz w:val="8"/>
        </w:rPr>
        <w:t xml:space="preserve">On the ground, </w:t>
      </w:r>
      <w:r w:rsidRPr="00F74BB8">
        <w:rPr>
          <w:rStyle w:val="StyleUnderline"/>
        </w:rPr>
        <w:t>the military is starting to retrain</w:t>
      </w:r>
      <w:r w:rsidRPr="00C51946">
        <w:rPr>
          <w:sz w:val="8"/>
        </w:rPr>
        <w:t xml:space="preserve"> pilots, ship captains, and ground troops in fail-safe forms of navigation that don’t rely on GPS—like celestial navigation. The US military must relearn how to fight “unwired</w:t>
      </w:r>
      <w:r w:rsidRPr="00C51946">
        <w:rPr>
          <w:rStyle w:val="Style13ptBold"/>
          <w:sz w:val="8"/>
        </w:rPr>
        <w:t xml:space="preserve">” </w:t>
      </w:r>
      <w:r w:rsidRPr="00F74BB8">
        <w:rPr>
          <w:rStyle w:val="StyleUnderline"/>
        </w:rPr>
        <w:t>and defend itself in space</w:t>
      </w:r>
      <w:r w:rsidRPr="00C51946">
        <w:rPr>
          <w:sz w:val="8"/>
        </w:rPr>
        <w:t>. “We knew how to do that, and somehow we forgot,” General John E. Hyten, the head of US Strategic Command, said in 2015. When former d</w:t>
      </w:r>
      <w:r w:rsidRPr="00C51946">
        <w:rPr>
          <w:sz w:val="8"/>
        </w:rPr>
        <w:lastRenderedPageBreak/>
        <w:t xml:space="preserve">irector of national intelligence James Clapper left office at the end of the Obama administration, he told me that </w:t>
      </w:r>
      <w:r w:rsidRPr="002B3401">
        <w:rPr>
          <w:rStyle w:val="StyleUnderline"/>
          <w:highlight w:val="cyan"/>
        </w:rPr>
        <w:t>the increasing sophistication of America’s adversaries in space was</w:t>
      </w:r>
      <w:r w:rsidRPr="00C51946">
        <w:rPr>
          <w:sz w:val="8"/>
          <w:highlight w:val="cyan"/>
        </w:rPr>
        <w:t xml:space="preserve"> </w:t>
      </w:r>
      <w:r w:rsidRPr="002B3401">
        <w:rPr>
          <w:rStyle w:val="Emphasis"/>
          <w:highlight w:val="cyan"/>
        </w:rPr>
        <w:t>one of the top three strategic threats</w:t>
      </w:r>
      <w:r w:rsidRPr="00C51946">
        <w:rPr>
          <w:sz w:val="8"/>
        </w:rPr>
        <w:t xml:space="preserve"> he worried about. Clapper’s successor, Dan Coats, warned last spring that “</w:t>
      </w:r>
      <w:r w:rsidRPr="002B3401">
        <w:rPr>
          <w:rStyle w:val="StyleUnderline"/>
          <w:highlight w:val="cyan"/>
        </w:rPr>
        <w:t>Russia</w:t>
      </w:r>
      <w:r w:rsidRPr="00C51946">
        <w:rPr>
          <w:sz w:val="8"/>
        </w:rPr>
        <w:t xml:space="preserve"> and China </w:t>
      </w:r>
      <w:r w:rsidRPr="002B3401">
        <w:rPr>
          <w:rStyle w:val="StyleUnderline"/>
          <w:highlight w:val="cyan"/>
        </w:rPr>
        <w:t>remain committed to developing capabilities to challenge</w:t>
      </w:r>
      <w:r w:rsidRPr="00C51946">
        <w:rPr>
          <w:sz w:val="8"/>
        </w:rPr>
        <w:t xml:space="preserve"> perceived adversaries in space, especially </w:t>
      </w:r>
      <w:r w:rsidRPr="00F74BB8">
        <w:rPr>
          <w:rStyle w:val="StyleUnderline"/>
        </w:rPr>
        <w:t>the United States.”</w:t>
      </w:r>
      <w:r w:rsidRPr="00C51946">
        <w:rPr>
          <w:sz w:val="8"/>
        </w:rPr>
        <w:t xml:space="preserve">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w:t>
      </w:r>
      <w:r w:rsidRPr="002B3401">
        <w:rPr>
          <w:rStyle w:val="StyleUnderline"/>
          <w:highlight w:val="cyan"/>
        </w:rPr>
        <w:t>if space is</w:t>
      </w:r>
      <w:r w:rsidRPr="00F74BB8">
        <w:rPr>
          <w:rStyle w:val="StyleUnderline"/>
        </w:rPr>
        <w:t xml:space="preserve"> indeed becoming a </w:t>
      </w:r>
      <w:r w:rsidRPr="002B3401">
        <w:rPr>
          <w:rStyle w:val="StyleUnderline"/>
          <w:highlight w:val="cyan"/>
        </w:rPr>
        <w:t>war-­fighting domain</w:t>
      </w:r>
      <w:r w:rsidRPr="00C51946">
        <w:rPr>
          <w:sz w:val="8"/>
          <w:highlight w:val="cyan"/>
        </w:rPr>
        <w:t xml:space="preserve">, </w:t>
      </w:r>
      <w:r w:rsidRPr="00DF583E">
        <w:rPr>
          <w:rStyle w:val="StyleUnderline"/>
        </w:rPr>
        <w:t xml:space="preserve">it’s important to </w:t>
      </w:r>
      <w:r w:rsidRPr="002B3401">
        <w:rPr>
          <w:rStyle w:val="StyleUnderline"/>
          <w:highlight w:val="cyan"/>
        </w:rPr>
        <w:t>understand the stakes</w:t>
      </w:r>
      <w:r w:rsidRPr="00C51946">
        <w:rPr>
          <w:sz w:val="8"/>
        </w:rPr>
        <w:t xml:space="preserve">, not just for America’s strategic </w:t>
      </w:r>
      <w:r w:rsidRPr="00C51946">
        <w:rPr>
          <w:sz w:val="8"/>
        </w:rPr>
        <w:lastRenderedPageBreak/>
        <w:t xml:space="preserve">standing but </w:t>
      </w:r>
      <w:r w:rsidRPr="002B3401">
        <w:rPr>
          <w:rStyle w:val="Emphasis"/>
          <w:highlight w:val="cyan"/>
        </w:rPr>
        <w:t>for the species</w:t>
      </w:r>
      <w:r w:rsidRPr="00C51946">
        <w:rPr>
          <w:sz w:val="8"/>
        </w:rPr>
        <w:t xml:space="preserve">. A Russo-Sino-American </w:t>
      </w:r>
      <w:r w:rsidRPr="002B3401">
        <w:rPr>
          <w:rStyle w:val="Emphasis"/>
          <w:highlight w:val="cyan"/>
        </w:rPr>
        <w:t>space war could</w:t>
      </w:r>
      <w:r w:rsidRPr="00F74BB8">
        <w:rPr>
          <w:rStyle w:val="Emphasis"/>
        </w:rPr>
        <w:t xml:space="preserve"> very </w:t>
      </w:r>
      <w:r w:rsidRPr="002B3401">
        <w:rPr>
          <w:rStyle w:val="Emphasis"/>
          <w:highlight w:val="cyan"/>
        </w:rPr>
        <w:t xml:space="preserve">well end </w:t>
      </w:r>
      <w:r w:rsidRPr="00C51946">
        <w:rPr>
          <w:sz w:val="8"/>
        </w:rPr>
        <w:t>with a</w:t>
      </w:r>
      <w:r w:rsidRPr="006D3663">
        <w:rPr>
          <w:rStyle w:val="Emphasis"/>
        </w:rPr>
        <w:t xml:space="preserve"> </w:t>
      </w:r>
      <w:r w:rsidRPr="00C51946">
        <w:rPr>
          <w:sz w:val="8"/>
        </w:rPr>
        <w:t xml:space="preserve">crippled </w:t>
      </w:r>
      <w:r w:rsidRPr="006D3663">
        <w:rPr>
          <w:rStyle w:val="StyleUnderline"/>
          <w:highlight w:val="cyan"/>
        </w:rPr>
        <w:t>global economy</w:t>
      </w:r>
      <w:r w:rsidRPr="002B3401">
        <w:rPr>
          <w:rStyle w:val="Emphasis"/>
          <w:highlight w:val="cyan"/>
        </w:rPr>
        <w:t>, inoperable infrastructure, and a planet shrouded by</w:t>
      </w:r>
      <w:r w:rsidRPr="00F74BB8">
        <w:rPr>
          <w:rStyle w:val="Emphasis"/>
        </w:rPr>
        <w:t xml:space="preserve"> the orbiting fragments of </w:t>
      </w:r>
      <w:r w:rsidRPr="002B3401">
        <w:rPr>
          <w:rStyle w:val="Emphasis"/>
          <w:highlight w:val="cyan"/>
        </w:rPr>
        <w:t>pulverized satellites</w:t>
      </w:r>
      <w:r w:rsidRPr="00C51946">
        <w:rPr>
          <w:sz w:val="8"/>
        </w:rPr>
        <w:t>—</w:t>
      </w:r>
      <w:r w:rsidRPr="00F74BB8">
        <w:rPr>
          <w:rStyle w:val="StyleUnderline"/>
        </w:rPr>
        <w:t>which,</w:t>
      </w:r>
      <w:r w:rsidRPr="00C51946">
        <w:rPr>
          <w:sz w:val="8"/>
        </w:rPr>
        <w:t xml:space="preserve"> by the way, </w:t>
      </w:r>
      <w:r w:rsidRPr="00F74BB8">
        <w:rPr>
          <w:rStyle w:val="StyleUnderline"/>
        </w:rPr>
        <w:t>could hinder us all on Earth until we figured out a way of cleaning</w:t>
      </w:r>
      <w:r w:rsidRPr="00C51946">
        <w:rPr>
          <w:sz w:val="8"/>
        </w:rPr>
        <w:t xml:space="preserve"> them up. In the aftermath of such a conflict, </w:t>
      </w:r>
      <w:r w:rsidRPr="00F74BB8">
        <w:rPr>
          <w:rStyle w:val="StyleUnderline"/>
        </w:rPr>
        <w:t>it might be years before we could restore new constellations of satellites to orbit. Preparing for orbital war has fast become a priority of the US military, but the more urgent priority is figuring out how to prevent it.</w:t>
      </w:r>
    </w:p>
    <w:p w14:paraId="5247311D" w14:textId="77777777" w:rsidR="00484E5D" w:rsidRDefault="00484E5D" w:rsidP="00484E5D"/>
    <w:p w14:paraId="10341542" w14:textId="77777777" w:rsidR="00484E5D" w:rsidRPr="0024181C" w:rsidRDefault="00484E5D" w:rsidP="00484E5D">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392031C9" w14:textId="77777777" w:rsidR="00484E5D" w:rsidRPr="0024181C" w:rsidRDefault="00484E5D" w:rsidP="00484E5D">
      <w:pPr>
        <w:pBdr>
          <w:top w:val="nil"/>
          <w:left w:val="nil"/>
          <w:bottom w:val="nil"/>
          <w:right w:val="nil"/>
          <w:between w:val="nil"/>
        </w:pBdr>
        <w:rPr>
          <w:rFonts w:asciiTheme="majorHAnsi" w:hAnsiTheme="majorHAnsi" w:cstheme="majorHAnsi"/>
          <w:color w:val="000000"/>
        </w:rPr>
      </w:pPr>
      <w:r w:rsidRPr="0024181C">
        <w:rPr>
          <w:rFonts w:asciiTheme="majorHAnsi" w:hAnsiTheme="majorHAnsi" w:cstheme="majorHAnsi"/>
          <w:b/>
          <w:color w:val="000000"/>
          <w:sz w:val="26"/>
          <w:szCs w:val="26"/>
        </w:rPr>
        <w:t>Kareiva 18</w:t>
      </w:r>
      <w:r w:rsidRPr="0024181C">
        <w:rPr>
          <w:rFonts w:asciiTheme="majorHAnsi" w:hAnsiTheme="majorHAnsi" w:cstheme="majorHAnsi"/>
          <w:color w:val="000000"/>
        </w:rPr>
        <w:t xml:space="preserve">, </w:t>
      </w:r>
      <w:r>
        <w:rPr>
          <w:rFonts w:asciiTheme="majorHAnsi" w:hAnsiTheme="majorHAnsi" w:cstheme="majorHAnsi"/>
          <w:color w:val="000000"/>
        </w:rPr>
        <w:t>[</w:t>
      </w:r>
      <w:r w:rsidRPr="0024181C">
        <w:rPr>
          <w:rFonts w:asciiTheme="majorHAnsi" w:hAnsiTheme="majorHAnsi" w:cstheme="majorHAnsi"/>
          <w:color w:val="000000"/>
        </w:rPr>
        <w:t>Ph.D. in ecology and applied mathematics from Cornell University, director of the Institute of the Environment and Sustainability at UCLA, Prit</w:t>
      </w:r>
      <w:r w:rsidRPr="0024181C">
        <w:rPr>
          <w:rFonts w:asciiTheme="majorHAnsi" w:hAnsiTheme="majorHAnsi" w:cstheme="majorHAnsi"/>
          <w:color w:val="000000"/>
        </w:rPr>
        <w:lastRenderedPageBreak/>
        <w:t xml:space="preserve">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r>
        <w:rPr>
          <w:rFonts w:asciiTheme="majorHAnsi" w:hAnsiTheme="majorHAnsi" w:cstheme="majorHAnsi"/>
          <w:color w:val="000000"/>
        </w:rPr>
        <w:t>] Sachin</w:t>
      </w:r>
    </w:p>
    <w:p w14:paraId="2322B753" w14:textId="77777777" w:rsidR="00484E5D" w:rsidRDefault="00484E5D" w:rsidP="00484E5D">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B3401">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2B3401">
        <w:rPr>
          <w:rStyle w:val="StyleUnderline"/>
          <w:highlight w:val="cyan"/>
        </w:rPr>
        <w:t xml:space="preserve">pose </w:t>
      </w:r>
      <w:r w:rsidRPr="002B3401">
        <w:rPr>
          <w:rStyle w:val="Emphasis"/>
          <w:highlight w:val="cyan"/>
        </w:rPr>
        <w:t>existential risks</w:t>
      </w:r>
      <w:r w:rsidRPr="00E317EA">
        <w:rPr>
          <w:sz w:val="16"/>
        </w:rPr>
        <w:t xml:space="preserve">. </w:t>
      </w:r>
      <w:r w:rsidRPr="00713CCB">
        <w:rPr>
          <w:rStyle w:val="StyleUnderline"/>
        </w:rPr>
        <w:t xml:space="preserve">This is </w:t>
      </w:r>
      <w:r w:rsidRPr="002B3401">
        <w:rPr>
          <w:rStyle w:val="StyleUnderline"/>
          <w:highlight w:val="cyan"/>
        </w:rPr>
        <w:t>because of</w:t>
      </w:r>
      <w:r w:rsidRPr="00713CCB">
        <w:rPr>
          <w:rStyle w:val="StyleUnderline"/>
        </w:rPr>
        <w:t xml:space="preserve"> intrinsic </w:t>
      </w:r>
      <w:r w:rsidRPr="002B3401">
        <w:rPr>
          <w:rStyle w:val="Emphasis"/>
          <w:highlight w:val="cyan"/>
        </w:rPr>
        <w:t>positive feedback loops</w:t>
      </w:r>
      <w:r w:rsidRPr="00713CCB">
        <w:rPr>
          <w:rStyle w:val="StyleUnderline"/>
        </w:rPr>
        <w:t xml:space="preserve">, substantial </w:t>
      </w:r>
      <w:r w:rsidRPr="002B3401">
        <w:rPr>
          <w:rStyle w:val="Emphasis"/>
          <w:highlight w:val="cyan"/>
        </w:rPr>
        <w:t>lag times</w:t>
      </w:r>
      <w:r w:rsidRPr="00E317EA">
        <w:rPr>
          <w:sz w:val="16"/>
        </w:rPr>
        <w:t xml:space="preserve"> </w:t>
      </w:r>
      <w:r w:rsidRPr="00713CCB">
        <w:rPr>
          <w:rStyle w:val="StyleUnderline"/>
        </w:rPr>
        <w:t xml:space="preserve">between system change and experiencing the consequences of that change, </w:t>
      </w:r>
      <w:r w:rsidRPr="002B3401">
        <w:rPr>
          <w:rStyle w:val="StyleUnderline"/>
          <w:highlight w:val="cyan"/>
        </w:rPr>
        <w:t>and</w:t>
      </w:r>
      <w:r w:rsidRPr="00713CCB">
        <w:rPr>
          <w:rStyle w:val="StyleUnderline"/>
        </w:rPr>
        <w:t xml:space="preserve"> the fact these different boundaries interact with one another in ways that yield </w:t>
      </w:r>
      <w:r w:rsidRPr="002B3401">
        <w:rPr>
          <w:rStyle w:val="Emphasis"/>
          <w:highlight w:val="cyan"/>
        </w:rPr>
        <w:t>surprises</w:t>
      </w:r>
      <w:r w:rsidRPr="00E317EA">
        <w:rPr>
          <w:sz w:val="16"/>
        </w:rPr>
        <w:t xml:space="preserve">. In addition, </w:t>
      </w:r>
      <w:r w:rsidRPr="00713CCB">
        <w:rPr>
          <w:rStyle w:val="StyleUnderline"/>
        </w:rPr>
        <w:t xml:space="preserve">climate, freshwater, </w:t>
      </w:r>
      <w:r w:rsidRPr="002B3401">
        <w:rPr>
          <w:rStyle w:val="StyleUnderline"/>
          <w:highlight w:val="cyan"/>
        </w:rPr>
        <w:t>and</w:t>
      </w:r>
      <w:r w:rsidRPr="00713CCB">
        <w:rPr>
          <w:rStyle w:val="StyleUnderline"/>
        </w:rPr>
        <w:t xml:space="preserve"> ocean </w:t>
      </w:r>
      <w:r w:rsidRPr="002B3401">
        <w:rPr>
          <w:rStyle w:val="StyleUnderline"/>
          <w:highlight w:val="cyan"/>
        </w:rPr>
        <w:t>acidification</w:t>
      </w:r>
      <w:r w:rsidRPr="00713CCB">
        <w:rPr>
          <w:rStyle w:val="StyleUnderline"/>
        </w:rPr>
        <w:t xml:space="preserve"> are all directly </w:t>
      </w:r>
      <w:r w:rsidRPr="002B3401">
        <w:rPr>
          <w:rStyle w:val="StyleUnderline"/>
          <w:highlight w:val="cyan"/>
        </w:rPr>
        <w:t>connected to</w:t>
      </w:r>
      <w:r w:rsidRPr="00713CCB">
        <w:rPr>
          <w:rStyle w:val="StyleUnderline"/>
        </w:rPr>
        <w:t xml:space="preserve"> the provision of </w:t>
      </w:r>
      <w:r w:rsidRPr="002B3401">
        <w:rPr>
          <w:rStyle w:val="Emphasis"/>
          <w:highlight w:val="cyan"/>
        </w:rPr>
        <w:t>food</w:t>
      </w:r>
      <w:r w:rsidRPr="002B3401">
        <w:rPr>
          <w:rStyle w:val="StyleUnderline"/>
          <w:highlight w:val="cyan"/>
        </w:rPr>
        <w:t xml:space="preserve"> and </w:t>
      </w:r>
      <w:r w:rsidRPr="002B3401">
        <w:rPr>
          <w:rStyle w:val="Emphasis"/>
          <w:highlight w:val="cyan"/>
        </w:rPr>
        <w:t>water</w:t>
      </w:r>
      <w:r w:rsidRPr="00713CCB">
        <w:rPr>
          <w:rStyle w:val="StyleUnderline"/>
        </w:rPr>
        <w:t xml:space="preserve">, and </w:t>
      </w:r>
      <w:r w:rsidRPr="002B3401">
        <w:rPr>
          <w:rStyle w:val="StyleUnderline"/>
          <w:highlight w:val="cyan"/>
        </w:rPr>
        <w:t>shortages</w:t>
      </w:r>
      <w:r w:rsidRPr="00E317EA">
        <w:rPr>
          <w:sz w:val="16"/>
        </w:rPr>
        <w:t xml:space="preserve"> of food and water can </w:t>
      </w:r>
      <w:r w:rsidRPr="002B3401">
        <w:rPr>
          <w:rStyle w:val="StyleUnderline"/>
          <w:highlight w:val="cyan"/>
        </w:rPr>
        <w:t xml:space="preserve">create </w:t>
      </w:r>
      <w:r w:rsidRPr="002B3401">
        <w:rPr>
          <w:rStyle w:val="Emphasis"/>
          <w:highlight w:val="cyan"/>
        </w:rPr>
        <w:t>conflict</w:t>
      </w:r>
      <w:r w:rsidRPr="00713CCB">
        <w:rPr>
          <w:rStyle w:val="StyleUnderline"/>
        </w:rPr>
        <w:t xml:space="preserve"> and social unrest</w:t>
      </w:r>
      <w:r w:rsidRPr="00E317EA">
        <w:rPr>
          <w:sz w:val="16"/>
        </w:rPr>
        <w:t>.</w:t>
      </w:r>
    </w:p>
    <w:p w14:paraId="05DFB3B0" w14:textId="77777777" w:rsidR="00484E5D" w:rsidRDefault="00484E5D" w:rsidP="00484E5D">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w:t>
      </w:r>
      <w:r w:rsidRPr="00220A5B">
        <w:rPr>
          <w:sz w:val="16"/>
        </w:rPr>
        <w:lastRenderedPageBreak/>
        <w:t>ort of grains from outside Britain (imports that could have helped to redress the ravaged potato yields).</w:t>
      </w:r>
    </w:p>
    <w:p w14:paraId="71FD13D1" w14:textId="77777777" w:rsidR="00484E5D" w:rsidRDefault="00484E5D" w:rsidP="00484E5D">
      <w:pPr>
        <w:rPr>
          <w:sz w:val="12"/>
        </w:rPr>
      </w:pPr>
      <w:r w:rsidRPr="00220A5B">
        <w:rPr>
          <w:sz w:val="16"/>
        </w:rPr>
        <w:t xml:space="preserve"> </w:t>
      </w:r>
      <w:r w:rsidRPr="00220A5B">
        <w:rPr>
          <w:rStyle w:val="StyleUnderline"/>
        </w:rPr>
        <w:t>Climate change intersects with freshwater resourc</w:t>
      </w:r>
      <w:r w:rsidRPr="00220A5B">
        <w:rPr>
          <w:rStyle w:val="StyleUnderline"/>
        </w:rPr>
        <w:lastRenderedPageBreak/>
        <w:t xml:space="preserve">es because it is expected to </w:t>
      </w:r>
      <w:r w:rsidRPr="002B3401">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2B3401">
        <w:rPr>
          <w:rStyle w:val="Emphasis"/>
          <w:highlight w:val="cyan"/>
        </w:rPr>
        <w:t>water scarcity</w:t>
      </w:r>
      <w:r w:rsidRPr="00220A5B">
        <w:rPr>
          <w:rStyle w:val="StyleUnderline"/>
        </w:rPr>
        <w:t>, as well a</w:t>
      </w:r>
      <w:r w:rsidRPr="00091366">
        <w:rPr>
          <w:rStyle w:val="StyleUnderline"/>
        </w:rPr>
        <w:t xml:space="preserve">s </w:t>
      </w:r>
      <w:r w:rsidRPr="002B3401">
        <w:rPr>
          <w:rStyle w:val="Emphasis"/>
          <w:highlight w:val="cyan"/>
        </w:rPr>
        <w:t>flooding</w:t>
      </w:r>
      <w:r w:rsidRPr="00E317EA">
        <w:rPr>
          <w:sz w:val="16"/>
        </w:rPr>
        <w:t xml:space="preserve">. </w:t>
      </w:r>
      <w:r w:rsidRPr="00091366">
        <w:rPr>
          <w:rStyle w:val="StyleUnderline"/>
        </w:rPr>
        <w:t xml:space="preserve">Climate change </w:t>
      </w:r>
      <w:r w:rsidRPr="002B3401">
        <w:rPr>
          <w:rStyle w:val="StyleUnderline"/>
          <w:highlight w:val="cyan"/>
        </w:rPr>
        <w:t>can</w:t>
      </w:r>
      <w:r w:rsidRPr="00091366">
        <w:rPr>
          <w:rStyle w:val="StyleUnderline"/>
        </w:rPr>
        <w:t xml:space="preserve"> even impair water quality because it is associated with heavy rains that </w:t>
      </w:r>
      <w:r w:rsidRPr="002B3401">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2B3401">
        <w:rPr>
          <w:rStyle w:val="StyleUnderline"/>
          <w:highlight w:val="cyan"/>
        </w:rPr>
        <w:t>nations</w:t>
      </w:r>
      <w:r w:rsidRPr="00091366">
        <w:rPr>
          <w:rStyle w:val="StyleUnderline"/>
        </w:rPr>
        <w:t xml:space="preserve"> that lack clean freshwater </w:t>
      </w:r>
      <w:r w:rsidRPr="002B3401">
        <w:rPr>
          <w:rStyle w:val="StyleUnderline"/>
          <w:highlight w:val="cyan"/>
        </w:rPr>
        <w:t>are vulnerable to</w:t>
      </w:r>
      <w:r w:rsidRPr="00091366">
        <w:rPr>
          <w:rStyle w:val="StyleUnderline"/>
        </w:rPr>
        <w:t xml:space="preserve"> social disruption and </w:t>
      </w:r>
      <w:r w:rsidRPr="002B3401">
        <w:rPr>
          <w:rStyle w:val="Emphasis"/>
          <w:highlight w:val="cyan"/>
        </w:rPr>
        <w:t>disease</w:t>
      </w:r>
      <w:r w:rsidRPr="00E317EA">
        <w:rPr>
          <w:sz w:val="16"/>
        </w:rPr>
        <w:t>.</w:t>
      </w:r>
    </w:p>
    <w:p w14:paraId="14EE3190" w14:textId="77777777" w:rsidR="00484E5D" w:rsidRDefault="00484E5D" w:rsidP="00484E5D">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2B3401">
        <w:rPr>
          <w:rStyle w:val="StyleUnderline"/>
          <w:highlight w:val="cyan"/>
        </w:rPr>
        <w:t>Acidification</w:t>
      </w:r>
      <w:r w:rsidRPr="00F9645B">
        <w:rPr>
          <w:rStyle w:val="StyleUnderline"/>
        </w:rPr>
        <w:t xml:space="preserve"> is known to </w:t>
      </w:r>
      <w:r w:rsidRPr="002B3401">
        <w:rPr>
          <w:rStyle w:val="StyleUnderline"/>
          <w:highlight w:val="cyan"/>
        </w:rPr>
        <w:t>interfere with</w:t>
      </w:r>
      <w:r w:rsidRPr="00F9645B">
        <w:rPr>
          <w:rStyle w:val="StyleUnderline"/>
        </w:rPr>
        <w:t xml:space="preserve"> oyster reef building and </w:t>
      </w:r>
      <w:r w:rsidRPr="00F9645B">
        <w:rPr>
          <w:rStyle w:val="Emphasis"/>
        </w:rPr>
        <w:t xml:space="preserve">coral </w:t>
      </w:r>
      <w:r w:rsidRPr="002B3401">
        <w:rPr>
          <w:rStyle w:val="Emphasis"/>
          <w:highlight w:val="cyan"/>
        </w:rPr>
        <w:t>reefs</w:t>
      </w:r>
      <w:r w:rsidRPr="00E317EA">
        <w:rPr>
          <w:sz w:val="16"/>
        </w:rPr>
        <w:t xml:space="preserve">. </w:t>
      </w:r>
      <w:r w:rsidRPr="00220A5B">
        <w:rPr>
          <w:rStyle w:val="StyleUnderline"/>
        </w:rPr>
        <w:t xml:space="preserve">Climate change also </w:t>
      </w:r>
      <w:r w:rsidRPr="002B3401">
        <w:rPr>
          <w:rStyle w:val="Emphasis"/>
          <w:highlight w:val="cyan"/>
        </w:rPr>
        <w:lastRenderedPageBreak/>
        <w:t>increases storm frequency and severity</w:t>
      </w:r>
      <w:r w:rsidRPr="00220A5B">
        <w:rPr>
          <w:rStyle w:val="StyleUnderline"/>
        </w:rPr>
        <w:t xml:space="preserve">. Coral reefs and oyster reefs provide protection from storm surge </w:t>
      </w:r>
      <w:r w:rsidRPr="00220A5B">
        <w:rPr>
          <w:rStyle w:val="StyleUnderline"/>
        </w:rPr>
        <w:lastRenderedPageBreak/>
        <w:t>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2B3401">
        <w:rPr>
          <w:rStyle w:val="Emphasis"/>
          <w:highlight w:val="cyan"/>
        </w:rPr>
        <w:t>unprecedented storm sur</w:t>
      </w:r>
      <w:r w:rsidRPr="002B3401">
        <w:rPr>
          <w:rStyle w:val="Emphasis"/>
          <w:highlight w:val="cyan"/>
        </w:rPr>
        <w:lastRenderedPageBreak/>
        <w:t>g</w:t>
      </w:r>
      <w:r w:rsidRPr="002B3401">
        <w:rPr>
          <w:rStyle w:val="Emphasis"/>
          <w:highlight w:val="cyan"/>
        </w:rPr>
        <w:lastRenderedPageBreak/>
        <w:t>e</w:t>
      </w:r>
      <w:r w:rsidRPr="00220A5B">
        <w:rPr>
          <w:sz w:val="16"/>
        </w:rPr>
        <w:t>—</w:t>
      </w:r>
      <w:r w:rsidRPr="00220A5B">
        <w:rPr>
          <w:rStyle w:val="StyleUnderline"/>
        </w:rPr>
        <w:t>and may be ravaged by recurrent storms</w:t>
      </w:r>
      <w:r w:rsidRPr="00220A5B">
        <w:rPr>
          <w:sz w:val="16"/>
        </w:rPr>
        <w:t>.</w:t>
      </w:r>
    </w:p>
    <w:p w14:paraId="10F025E0" w14:textId="77777777" w:rsidR="00484E5D" w:rsidRDefault="00484E5D" w:rsidP="00484E5D">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2B3401">
        <w:rPr>
          <w:rStyle w:val="StyleUnderline"/>
          <w:highlight w:val="cyan"/>
        </w:rPr>
        <w:t>Society will have a hard time responding to</w:t>
      </w:r>
      <w:r w:rsidRPr="00F9645B">
        <w:rPr>
          <w:rStyle w:val="StyleUnderline"/>
        </w:rPr>
        <w:t xml:space="preserve"> shorter intervals between </w:t>
      </w:r>
      <w:r w:rsidRPr="002B3401">
        <w:rPr>
          <w:rStyle w:val="StyleUnderline"/>
          <w:highlight w:val="cyan"/>
        </w:rPr>
        <w:t>rare</w:t>
      </w:r>
      <w:r w:rsidRPr="00F9645B">
        <w:rPr>
          <w:rStyle w:val="StyleUnderline"/>
        </w:rPr>
        <w:t xml:space="preserve"> extreme </w:t>
      </w:r>
      <w:r w:rsidRPr="002B3401">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67E9BD91" w14:textId="77777777" w:rsidR="00484E5D" w:rsidRDefault="00484E5D" w:rsidP="00484E5D">
      <w:pPr>
        <w:rPr>
          <w:sz w:val="12"/>
        </w:rPr>
      </w:pPr>
      <w:r w:rsidRPr="00E317EA">
        <w:rPr>
          <w:sz w:val="16"/>
        </w:rPr>
        <w:t xml:space="preserve"> 4. The combination of positive feedback loops and societal inertia is fertile ground for global environmental catastrophes</w:t>
      </w:r>
    </w:p>
    <w:p w14:paraId="0D1A508D" w14:textId="77777777" w:rsidR="00484E5D" w:rsidRDefault="00484E5D" w:rsidP="00484E5D">
      <w:pPr>
        <w:rPr>
          <w:sz w:val="12"/>
        </w:rPr>
      </w:pPr>
      <w:r w:rsidRPr="00E317EA">
        <w:rPr>
          <w:sz w:val="16"/>
        </w:rPr>
        <w:t xml:space="preserve"> </w:t>
      </w:r>
      <w:r w:rsidRPr="002B3401">
        <w:rPr>
          <w:rStyle w:val="StyleUnderline"/>
          <w:highlight w:val="cyan"/>
        </w:rPr>
        <w:t>Humans</w:t>
      </w:r>
      <w:r w:rsidRPr="005E43F4">
        <w:rPr>
          <w:rStyle w:val="StyleUnderline"/>
        </w:rPr>
        <w:t xml:space="preserve"> are remarkably ingenious, and </w:t>
      </w:r>
      <w:r w:rsidRPr="002B3401">
        <w:rPr>
          <w:rStyle w:val="StyleUnderline"/>
          <w:highlight w:val="cyan"/>
        </w:rPr>
        <w:t xml:space="preserve">have </w:t>
      </w:r>
      <w:r w:rsidRPr="002B3401">
        <w:rPr>
          <w:rStyle w:val="Emphasis"/>
          <w:highlight w:val="cyan"/>
        </w:rPr>
        <w:t>adapted</w:t>
      </w:r>
      <w:r w:rsidRPr="005E43F4">
        <w:rPr>
          <w:rStyle w:val="StyleUnderline"/>
        </w:rPr>
        <w:t xml:space="preserve"> to crises </w:t>
      </w:r>
      <w:r w:rsidRPr="002B3401">
        <w:rPr>
          <w:rStyle w:val="StyleUnderline"/>
          <w:highlight w:val="cyan"/>
        </w:rPr>
        <w:t>throughout</w:t>
      </w:r>
      <w:r w:rsidRPr="005E43F4">
        <w:rPr>
          <w:rStyle w:val="StyleUnderline"/>
        </w:rPr>
        <w:t xml:space="preserve"> their </w:t>
      </w:r>
      <w:r w:rsidRPr="002B3401">
        <w:rPr>
          <w:rStyle w:val="StyleUnderline"/>
          <w:highlight w:val="cyan"/>
        </w:rPr>
        <w:t>history</w:t>
      </w:r>
      <w:r w:rsidRPr="00E317EA">
        <w:rPr>
          <w:sz w:val="16"/>
        </w:rPr>
        <w:t xml:space="preserve">. Our doom has been repeatedly predicted, only to be averted by innovation (Ridley, 2011). </w:t>
      </w:r>
      <w:r w:rsidRPr="002B3401">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4590E1C7" w14:textId="77777777" w:rsidR="00484E5D" w:rsidRDefault="00484E5D" w:rsidP="00484E5D">
      <w:pPr>
        <w:rPr>
          <w:sz w:val="12"/>
        </w:rPr>
      </w:pPr>
      <w:r w:rsidRPr="00E317EA">
        <w:rPr>
          <w:sz w:val="16"/>
        </w:rPr>
        <w:t xml:space="preserve"> </w:t>
      </w:r>
      <w:r w:rsidRPr="00EB2226">
        <w:rPr>
          <w:rStyle w:val="StyleUnderline"/>
        </w:rPr>
        <w:t xml:space="preserve">In contrast, </w:t>
      </w:r>
      <w:r w:rsidRPr="002B3401">
        <w:rPr>
          <w:rStyle w:val="StyleUnderline"/>
          <w:highlight w:val="cyan"/>
        </w:rPr>
        <w:t>today’s</w:t>
      </w:r>
      <w:r w:rsidRPr="00EB2226">
        <w:rPr>
          <w:rStyle w:val="StyleUnderline"/>
        </w:rPr>
        <w:t xml:space="preserve"> great environmental crisis of climate change may cause some harm but there are generally </w:t>
      </w:r>
      <w:r w:rsidRPr="00EB2226">
        <w:rPr>
          <w:rStyle w:val="Emphasis"/>
        </w:rPr>
        <w:t>long time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are </w:t>
      </w:r>
      <w:r w:rsidRPr="002B3401">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2B3401">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2325DBE" w14:textId="77777777" w:rsidR="00484E5D" w:rsidRDefault="00484E5D" w:rsidP="00484E5D">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w:t>
      </w:r>
      <w:r w:rsidRPr="00E317EA">
        <w:rPr>
          <w:sz w:val="16"/>
        </w:rPr>
        <w:lastRenderedPageBreak/>
        <w:t xml:space="preserve">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(Anderies, Janssen, &amp; Walker, 2002).</w:t>
      </w:r>
    </w:p>
    <w:p w14:paraId="414322AE" w14:textId="77777777" w:rsidR="00484E5D" w:rsidRDefault="00484E5D" w:rsidP="00484E5D">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2B3401">
        <w:rPr>
          <w:rStyle w:val="Emphasis"/>
          <w:highlight w:val="cyan"/>
        </w:rPr>
        <w:t>catch humanity off-guard</w:t>
      </w:r>
      <w:r w:rsidRPr="002B3401">
        <w:rPr>
          <w:sz w:val="16"/>
          <w:highlight w:val="cyan"/>
        </w:rPr>
        <w:t xml:space="preserve"> </w:t>
      </w:r>
      <w:r w:rsidRPr="002B3401">
        <w:rPr>
          <w:rStyle w:val="StyleUnderline"/>
          <w:highlight w:val="cyan"/>
        </w:rPr>
        <w:t>and produce</w:t>
      </w:r>
      <w:r w:rsidRPr="005E43F4">
        <w:rPr>
          <w:rStyle w:val="StyleUnderline"/>
        </w:rPr>
        <w:t xml:space="preserve"> a true </w:t>
      </w:r>
      <w:r w:rsidRPr="002B3401">
        <w:rPr>
          <w:rStyle w:val="Emphasis"/>
          <w:highlight w:val="cyan"/>
        </w:rPr>
        <w:t>apocalyptic event</w:t>
      </w:r>
      <w:r w:rsidRPr="00E317EA">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47965330" w14:textId="77777777" w:rsidR="00484E5D" w:rsidRDefault="00484E5D" w:rsidP="00484E5D">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D023A71" w14:textId="77777777" w:rsidR="00484E5D" w:rsidRDefault="00484E5D" w:rsidP="00484E5D">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988F15F" w14:textId="77777777" w:rsidR="00484E5D" w:rsidRDefault="00484E5D" w:rsidP="00484E5D">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65A087C6"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w:t>
      </w:r>
    </w:p>
    <w:p w14:paraId="5A85B4F5"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(Professor Nayef R. F. Al-Rodhan is an Honorary Fellow of St. Antony’s College at Oxford University, and Senior Fellow and Head of the Geopolitics and Global Futures Programme at the Geneva Centre for Security Policy. “U.S. Space Policy and Strategic Culture,” 4/16/18. </w:t>
      </w:r>
      <w:hyperlink r:id="rId25"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Sachin</w:t>
      </w:r>
    </w:p>
    <w:p w14:paraId="567C08C6" w14:textId="77777777" w:rsidR="00484E5D" w:rsidRPr="00EC64A8" w:rsidRDefault="00484E5D" w:rsidP="00484E5D">
      <w:pPr>
        <w:rPr>
          <w:rStyle w:val="StyleUnderline"/>
          <w:rFonts w:asciiTheme="majorHAnsi" w:hAnsiTheme="majorHAnsi" w:cstheme="majorHAnsi"/>
        </w:rPr>
      </w:pP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2B3401">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2B3401">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2B3401">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2B3401">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2B3401">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2B3401">
        <w:rPr>
          <w:rStyle w:val="StyleUnderline"/>
          <w:rFonts w:asciiTheme="majorHAnsi" w:hAnsiTheme="majorHAnsi" w:cstheme="majorHAnsi"/>
          <w:highlight w:val="cyan"/>
        </w:rPr>
        <w:lastRenderedPageBreak/>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2B3401">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2B3401">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2B3401">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2B3401">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2B3401">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2B3401">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2B3401">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2B3401">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2B3401">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2B3401">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ISS</w:t>
      </w:r>
      <w:r w:rsidRPr="002B3401">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2B3401">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2B3401">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2B3401">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2B3401">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2B3401">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2B3401">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2B3401">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2B3401">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2B3401">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2B3401">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2B3401">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2B3401">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lastRenderedPageBreak/>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B3401">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2B3401">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2B3401">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2B3401">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2B3401">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2B3401">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2B3401">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2B3401">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2B3401">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2B3401">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2B3401">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2B3401">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2B3401">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2B3401">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2B3401">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2B3401">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2B3401">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2B3401">
        <w:rPr>
          <w:rStyle w:val="StyleUnderline"/>
          <w:rFonts w:asciiTheme="majorHAnsi" w:hAnsiTheme="majorHAnsi" w:cstheme="majorHAnsi"/>
          <w:highlight w:val="cyan"/>
        </w:rPr>
        <w:t>additional tension.</w:t>
      </w:r>
    </w:p>
    <w:p w14:paraId="6F6971BD" w14:textId="77777777" w:rsidR="00484E5D" w:rsidRPr="00EC64A8" w:rsidRDefault="00484E5D" w:rsidP="00484E5D">
      <w:pPr>
        <w:rPr>
          <w:rFonts w:asciiTheme="majorHAnsi" w:eastAsia="Cambria" w:hAnsiTheme="majorHAnsi" w:cstheme="majorHAnsi"/>
          <w:sz w:val="14"/>
        </w:rPr>
      </w:pPr>
    </w:p>
    <w:p w14:paraId="3B3D4962" w14:textId="77777777" w:rsidR="00484E5D" w:rsidRPr="00EC64A8" w:rsidRDefault="00484E5D" w:rsidP="00484E5D">
      <w:pPr>
        <w:rPr>
          <w:rStyle w:val="StyleUnderline"/>
          <w:rFonts w:asciiTheme="majorHAnsi" w:hAnsiTheme="majorHAnsi" w:cstheme="majorHAnsi"/>
        </w:rPr>
      </w:pPr>
    </w:p>
    <w:p w14:paraId="393519D5" w14:textId="77777777" w:rsidR="00484E5D" w:rsidRPr="00EC64A8" w:rsidRDefault="00484E5D" w:rsidP="00484E5D">
      <w:pPr>
        <w:rPr>
          <w:rFonts w:asciiTheme="majorHAnsi" w:hAnsiTheme="majorHAnsi" w:cstheme="majorHAnsi"/>
        </w:rPr>
      </w:pPr>
    </w:p>
    <w:p w14:paraId="452CC311"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Advocacy</w:t>
      </w:r>
    </w:p>
    <w:p w14:paraId="61442FFA" w14:textId="76B1ED5D" w:rsidR="00484E5D" w:rsidRDefault="00484E5D" w:rsidP="00484E5D">
      <w:pPr>
        <w:pStyle w:val="Heading4"/>
        <w:rPr>
          <w:rFonts w:asciiTheme="majorHAnsi" w:hAnsiTheme="majorHAnsi" w:cstheme="majorHAnsi"/>
        </w:rPr>
      </w:pPr>
      <w:r>
        <w:rPr>
          <w:rFonts w:asciiTheme="majorHAnsi" w:hAnsiTheme="majorHAnsi" w:cstheme="majorHAnsi"/>
        </w:rPr>
        <w:t xml:space="preserve">Thus, the Plan – Resolved: </w:t>
      </w:r>
      <w:r w:rsidRPr="00EC64A8">
        <w:rPr>
          <w:rFonts w:asciiTheme="majorHAnsi" w:hAnsiTheme="majorHAnsi" w:cstheme="majorHAnsi"/>
        </w:rPr>
        <w:t xml:space="preserve">The Federal Government of the United States should </w:t>
      </w:r>
      <w:r w:rsidRPr="00EC64A8">
        <w:rPr>
          <w:rStyle w:val="StyleUnderline"/>
          <w:rFonts w:asciiTheme="majorHAnsi" w:hAnsiTheme="majorHAnsi" w:cstheme="majorHAnsi"/>
          <w:sz w:val="26"/>
          <w:u w:val="none"/>
        </w:rPr>
        <w:t xml:space="preserve">rule that private </w:t>
      </w:r>
      <w:r w:rsidR="00FC0050">
        <w:rPr>
          <w:rStyle w:val="StyleUnderline"/>
          <w:rFonts w:asciiTheme="majorHAnsi" w:hAnsiTheme="majorHAnsi" w:cstheme="majorHAnsi"/>
          <w:sz w:val="26"/>
          <w:u w:val="none"/>
        </w:rPr>
        <w:t>entities</w:t>
      </w:r>
      <w:r w:rsidRPr="00EC64A8">
        <w:rPr>
          <w:rStyle w:val="StyleUnderline"/>
          <w:rFonts w:asciiTheme="majorHAnsi" w:hAnsiTheme="majorHAnsi" w:cstheme="majorHAnsi"/>
          <w:sz w:val="26"/>
          <w:u w:val="none"/>
        </w:rPr>
        <w:t xml:space="preserve"> violate the non-appropriation obligations under the Outer Space Treaty and its succeeding treaties </w:t>
      </w:r>
      <w:r w:rsidRPr="00EC64A8">
        <w:rPr>
          <w:rFonts w:asciiTheme="majorHAnsi" w:hAnsiTheme="majorHAnsi" w:cstheme="majorHAnsi"/>
        </w:rPr>
        <w:t xml:space="preserve">– to clarify, we spec implementation by the US. </w:t>
      </w:r>
    </w:p>
    <w:p w14:paraId="0FF16AA2" w14:textId="77777777" w:rsidR="00484E5D" w:rsidRPr="007C1C4F" w:rsidRDefault="00484E5D" w:rsidP="00484E5D">
      <w:r>
        <w:t>We’ll spec anything else in cross</w:t>
      </w:r>
    </w:p>
    <w:p w14:paraId="3B94700A"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 xml:space="preserve">Unjust means unlawful. </w:t>
      </w:r>
    </w:p>
    <w:p w14:paraId="489B0966"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 Sachin</w:t>
      </w:r>
    </w:p>
    <w:p w14:paraId="7EC458C1" w14:textId="77777777" w:rsidR="00484E5D" w:rsidRDefault="00484E5D" w:rsidP="00484E5D">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 xml:space="preserve">word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4D8DE7FD" w14:textId="77777777" w:rsidR="00484E5D" w:rsidRPr="00EC64A8" w:rsidRDefault="00484E5D" w:rsidP="00484E5D">
      <w:pPr>
        <w:pStyle w:val="Heading4"/>
      </w:pPr>
      <w:r>
        <w:t>Prefer---our model allows for educational debates about real world policy---core of the topic---the lit is about various legal policies on appropriation.</w:t>
      </w:r>
    </w:p>
    <w:p w14:paraId="5809A2C2"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Solvency</w:t>
      </w:r>
    </w:p>
    <w:p w14:paraId="04B5E21E" w14:textId="53391FE6" w:rsidR="00484E5D" w:rsidRDefault="00484E5D" w:rsidP="00484E5D">
      <w:pPr>
        <w:pStyle w:val="Heading4"/>
        <w:rPr>
          <w:rFonts w:asciiTheme="majorHAnsi" w:hAnsiTheme="majorHAnsi" w:cstheme="majorHAnsi"/>
        </w:rPr>
      </w:pPr>
      <w:r w:rsidRPr="00EC64A8">
        <w:rPr>
          <w:rFonts w:asciiTheme="majorHAnsi" w:hAnsiTheme="majorHAnsi" w:cstheme="majorHAnsi"/>
        </w:rPr>
        <w:t>The AC results in t</w:t>
      </w:r>
      <w:r w:rsidR="0079054A">
        <w:rPr>
          <w:rFonts w:asciiTheme="majorHAnsi" w:hAnsiTheme="majorHAnsi" w:cstheme="majorHAnsi"/>
        </w:rPr>
        <w:t xml:space="preserve">he </w:t>
      </w:r>
      <w:r w:rsidR="0079054A" w:rsidRPr="00A5118B">
        <w:rPr>
          <w:rFonts w:asciiTheme="majorHAnsi" w:hAnsiTheme="majorHAnsi" w:cstheme="majorHAnsi"/>
          <w:u w:val="single"/>
        </w:rPr>
        <w:t>increased prohibitions</w:t>
      </w:r>
      <w:r w:rsidR="0079054A">
        <w:rPr>
          <w:rFonts w:asciiTheme="majorHAnsi" w:hAnsiTheme="majorHAnsi" w:cstheme="majorHAnsi"/>
        </w:rPr>
        <w:t xml:space="preserve"> </w:t>
      </w:r>
      <w:r w:rsidRPr="00EC64A8">
        <w:rPr>
          <w:rFonts w:asciiTheme="majorHAnsi" w:hAnsiTheme="majorHAnsi" w:cstheme="majorHAnsi"/>
        </w:rPr>
        <w:t xml:space="preserve">of exploration and colonization of outer space by private companies. </w:t>
      </w:r>
    </w:p>
    <w:p w14:paraId="50B0531E" w14:textId="77777777" w:rsidR="00484E5D" w:rsidRPr="00D5308B" w:rsidRDefault="00484E5D" w:rsidP="00484E5D">
      <w:r>
        <w:t>---US Key for a ban</w:t>
      </w:r>
    </w:p>
    <w:p w14:paraId="177184E9"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 Recut DurSac from TDI</w:t>
      </w:r>
    </w:p>
    <w:p w14:paraId="79049E68" w14:textId="77777777" w:rsidR="00484E5D" w:rsidRDefault="00484E5D" w:rsidP="00484E5D">
      <w:pPr>
        <w:rPr>
          <w:rFonts w:asciiTheme="majorHAnsi" w:hAnsiTheme="majorHAnsi" w:cstheme="majorHAnsi"/>
          <w:sz w:val="16"/>
          <w:szCs w:val="22"/>
        </w:rPr>
      </w:pPr>
      <w:r w:rsidRPr="005C324D">
        <w:rPr>
          <w:rFonts w:asciiTheme="majorHAnsi" w:hAnsiTheme="majorHAnsi" w:cstheme="majorHAnsi"/>
          <w:sz w:val="16"/>
          <w:szCs w:val="22"/>
        </w:rPr>
        <w:t xml:space="preserve">The latest piece of congressional legislation regulating the commercial space industry was </w:t>
      </w:r>
      <w:r w:rsidRPr="005C324D">
        <w:rPr>
          <w:rStyle w:val="StyleUnderline"/>
          <w:rFonts w:asciiTheme="majorHAnsi" w:hAnsiTheme="majorHAnsi" w:cstheme="majorHAnsi"/>
          <w:szCs w:val="22"/>
        </w:rPr>
        <w:t xml:space="preserve">the </w:t>
      </w:r>
      <w:r w:rsidRPr="005C324D">
        <w:rPr>
          <w:rStyle w:val="Emphasis"/>
          <w:rFonts w:asciiTheme="majorHAnsi" w:hAnsiTheme="majorHAnsi" w:cstheme="majorHAnsi"/>
          <w:szCs w:val="22"/>
        </w:rPr>
        <w:t>C</w:t>
      </w:r>
      <w:r w:rsidRPr="005C324D">
        <w:rPr>
          <w:rStyle w:val="StyleUnderline"/>
          <w:rFonts w:asciiTheme="majorHAnsi" w:hAnsiTheme="majorHAnsi" w:cstheme="majorHAnsi"/>
          <w:szCs w:val="22"/>
        </w:rPr>
        <w:t xml:space="preserve">ommercial </w:t>
      </w:r>
      <w:r w:rsidRPr="005C324D">
        <w:rPr>
          <w:rStyle w:val="Emphasis"/>
          <w:rFonts w:asciiTheme="majorHAnsi" w:hAnsiTheme="majorHAnsi" w:cstheme="majorHAnsi"/>
          <w:szCs w:val="22"/>
        </w:rPr>
        <w:t>S</w:t>
      </w:r>
      <w:r w:rsidRPr="005C324D">
        <w:rPr>
          <w:rStyle w:val="StyleUnderline"/>
          <w:rFonts w:asciiTheme="majorHAnsi" w:hAnsiTheme="majorHAnsi" w:cstheme="majorHAnsi"/>
          <w:szCs w:val="22"/>
        </w:rPr>
        <w:t xml:space="preserve">pace </w:t>
      </w:r>
      <w:r w:rsidRPr="005C324D">
        <w:rPr>
          <w:rStyle w:val="Emphasis"/>
          <w:rFonts w:asciiTheme="majorHAnsi" w:hAnsiTheme="majorHAnsi" w:cstheme="majorHAnsi"/>
          <w:szCs w:val="22"/>
        </w:rPr>
        <w:t>L</w:t>
      </w:r>
      <w:r w:rsidRPr="005C324D">
        <w:rPr>
          <w:rStyle w:val="StyleUnderline"/>
          <w:rFonts w:asciiTheme="majorHAnsi" w:hAnsiTheme="majorHAnsi" w:cstheme="majorHAnsi"/>
          <w:szCs w:val="22"/>
        </w:rPr>
        <w:t xml:space="preserve">aunch </w:t>
      </w:r>
      <w:r w:rsidRPr="005C324D">
        <w:rPr>
          <w:rStyle w:val="Emphasis"/>
          <w:rFonts w:asciiTheme="majorHAnsi" w:hAnsiTheme="majorHAnsi" w:cstheme="majorHAnsi"/>
          <w:szCs w:val="22"/>
        </w:rPr>
        <w:t>A</w:t>
      </w:r>
      <w:r w:rsidRPr="005C324D">
        <w:rPr>
          <w:rStyle w:val="StyleUnderline"/>
          <w:rFonts w:asciiTheme="majorHAnsi" w:hAnsiTheme="majorHAnsi" w:cstheme="majorHAnsi"/>
          <w:szCs w:val="22"/>
        </w:rPr>
        <w:t>ct</w:t>
      </w:r>
      <w:r w:rsidRPr="005C324D">
        <w:rPr>
          <w:rFonts w:asciiTheme="majorHAnsi" w:hAnsiTheme="majorHAnsi" w:cstheme="majorHAnsi"/>
          <w:sz w:val="16"/>
          <w:szCs w:val="22"/>
        </w:rPr>
        <w:t xml:space="preserve"> (</w:t>
      </w:r>
      <w:r w:rsidRPr="002B3401">
        <w:rPr>
          <w:rStyle w:val="StyleUnderline"/>
          <w:rFonts w:asciiTheme="majorHAnsi" w:hAnsiTheme="majorHAnsi" w:cstheme="majorHAnsi"/>
          <w:szCs w:val="22"/>
          <w:highlight w:val="cyan"/>
        </w:rPr>
        <w:t>CSLA</w:t>
      </w:r>
      <w:r w:rsidRPr="005C324D">
        <w:rPr>
          <w:rFonts w:asciiTheme="majorHAnsi" w:hAnsiTheme="majorHAnsi" w:cstheme="majorHAnsi"/>
          <w:sz w:val="16"/>
          <w:szCs w:val="22"/>
        </w:rPr>
        <w:t>) 77 that was spurred on in part by the host of new technologies capable of commercially exploiting space. 78 The CSLA</w:t>
      </w:r>
      <w:r w:rsidRPr="005C324D">
        <w:rPr>
          <w:rStyle w:val="StyleUnderline"/>
          <w:rFonts w:asciiTheme="majorHAnsi" w:hAnsiTheme="majorHAnsi" w:cstheme="majorHAnsi"/>
          <w:szCs w:val="22"/>
        </w:rPr>
        <w:t xml:space="preserve"> streamlined the earlier space-launch bureaucracy and </w:t>
      </w:r>
      <w:r w:rsidRPr="002B3401">
        <w:rPr>
          <w:rStyle w:val="Emphasis"/>
          <w:rFonts w:asciiTheme="majorHAnsi" w:hAnsiTheme="majorHAnsi" w:cstheme="majorHAnsi"/>
          <w:szCs w:val="22"/>
          <w:highlight w:val="cyan"/>
        </w:rPr>
        <w:t>mandated</w:t>
      </w:r>
      <w:r w:rsidRPr="005C324D">
        <w:rPr>
          <w:rStyle w:val="StyleUnderline"/>
          <w:rFonts w:asciiTheme="majorHAnsi" w:hAnsiTheme="majorHAnsi" w:cstheme="majorHAnsi"/>
          <w:szCs w:val="22"/>
        </w:rPr>
        <w:t xml:space="preserve"> the DOT to issue </w:t>
      </w:r>
      <w:r w:rsidRPr="002B3401">
        <w:rPr>
          <w:rStyle w:val="Emphasis"/>
          <w:rFonts w:asciiTheme="majorHAnsi" w:hAnsiTheme="majorHAnsi" w:cstheme="majorHAnsi"/>
          <w:szCs w:val="22"/>
          <w:highlight w:val="cyan"/>
        </w:rPr>
        <w:t>licenses for</w:t>
      </w:r>
      <w:r w:rsidRPr="005C324D">
        <w:rPr>
          <w:rStyle w:val="StyleUnderline"/>
          <w:rFonts w:asciiTheme="majorHAnsi" w:hAnsiTheme="majorHAnsi" w:cstheme="majorHAnsi"/>
          <w:szCs w:val="22"/>
        </w:rPr>
        <w:t xml:space="preserve"> all </w:t>
      </w:r>
      <w:r w:rsidRPr="002B3401">
        <w:rPr>
          <w:rStyle w:val="Emphasis"/>
          <w:rFonts w:asciiTheme="majorHAnsi" w:hAnsiTheme="majorHAnsi" w:cstheme="majorHAnsi"/>
          <w:szCs w:val="22"/>
          <w:highlight w:val="cyan"/>
        </w:rPr>
        <w:t>commercial space launch</w:t>
      </w:r>
      <w:r w:rsidRPr="005C324D">
        <w:rPr>
          <w:rStyle w:val="StyleUnderline"/>
          <w:rFonts w:asciiTheme="majorHAnsi" w:hAnsiTheme="majorHAnsi" w:cstheme="majorHAnsi"/>
          <w:szCs w:val="22"/>
        </w:rPr>
        <w:t xml:space="preserve"> programs,</w:t>
      </w:r>
      <w:r w:rsidRPr="005C324D">
        <w:rPr>
          <w:rFonts w:asciiTheme="majorHAnsi" w:hAnsiTheme="majorHAnsi" w:cstheme="majorHAnsi"/>
          <w:sz w:val="16"/>
          <w:szCs w:val="22"/>
        </w:rPr>
        <w:t xml:space="preserve"> 79</w:t>
      </w:r>
      <w:r w:rsidRPr="005C324D">
        <w:rPr>
          <w:rStyle w:val="StyleUnderline"/>
          <w:rFonts w:asciiTheme="majorHAnsi" w:hAnsiTheme="majorHAnsi" w:cstheme="majorHAnsi"/>
          <w:szCs w:val="22"/>
        </w:rPr>
        <w:t xml:space="preserve"> regulate forms of </w:t>
      </w:r>
      <w:r w:rsidRPr="002B3401">
        <w:rPr>
          <w:rStyle w:val="Emphasis"/>
          <w:rFonts w:asciiTheme="majorHAnsi" w:hAnsiTheme="majorHAnsi" w:cstheme="majorHAnsi"/>
          <w:szCs w:val="22"/>
          <w:highlight w:val="cyan"/>
        </w:rPr>
        <w:t>space tourism</w:t>
      </w:r>
      <w:r w:rsidRPr="002B3401">
        <w:rPr>
          <w:rFonts w:asciiTheme="majorHAnsi" w:hAnsiTheme="majorHAnsi" w:cstheme="majorHAnsi"/>
          <w:sz w:val="16"/>
          <w:szCs w:val="22"/>
          <w:highlight w:val="cyan"/>
        </w:rPr>
        <w:t>8</w:t>
      </w:r>
      <w:r w:rsidRPr="005C324D">
        <w:rPr>
          <w:rFonts w:asciiTheme="majorHAnsi" w:hAnsiTheme="majorHAnsi" w:cstheme="majorHAnsi"/>
          <w:sz w:val="16"/>
          <w:szCs w:val="22"/>
        </w:rPr>
        <w:t xml:space="preserve"> and space advertising, 8 ' </w:t>
      </w:r>
      <w:r w:rsidRPr="005C324D">
        <w:rPr>
          <w:rStyle w:val="StyleUnderline"/>
          <w:rFonts w:asciiTheme="majorHAnsi" w:hAnsiTheme="majorHAnsi" w:cstheme="majorHAnsi"/>
          <w:szCs w:val="22"/>
        </w:rPr>
        <w:t xml:space="preserve">impose minimum liability insurance </w:t>
      </w:r>
      <w:r w:rsidRPr="005C324D">
        <w:rPr>
          <w:rStyle w:val="Emphasis"/>
          <w:rFonts w:asciiTheme="majorHAnsi" w:hAnsiTheme="majorHAnsi" w:cstheme="majorHAnsi"/>
          <w:szCs w:val="22"/>
        </w:rPr>
        <w:t xml:space="preserve">and </w:t>
      </w:r>
      <w:r w:rsidRPr="002B3401">
        <w:rPr>
          <w:rStyle w:val="Emphasis"/>
          <w:rFonts w:asciiTheme="majorHAnsi" w:hAnsiTheme="majorHAnsi" w:cstheme="majorHAnsi"/>
          <w:szCs w:val="22"/>
          <w:highlight w:val="cyan"/>
        </w:rPr>
        <w:t>financial responsibility</w:t>
      </w:r>
      <w:r w:rsidRPr="005C324D">
        <w:rPr>
          <w:rStyle w:val="StyleUnderline"/>
          <w:rFonts w:asciiTheme="majorHAnsi" w:hAnsiTheme="majorHAnsi" w:cstheme="majorHAnsi"/>
          <w:szCs w:val="22"/>
        </w:rPr>
        <w:t xml:space="preserve"> requirements, and</w:t>
      </w:r>
      <w:r w:rsidRPr="005C324D">
        <w:rPr>
          <w:rFonts w:asciiTheme="majorHAnsi" w:hAnsiTheme="majorHAnsi" w:cstheme="majorHAnsi"/>
          <w:sz w:val="16"/>
          <w:szCs w:val="22"/>
        </w:rPr>
        <w:t xml:space="preserve">82 </w:t>
      </w:r>
      <w:r w:rsidRPr="005C324D">
        <w:rPr>
          <w:rStyle w:val="StyleUnderline"/>
          <w:rFonts w:asciiTheme="majorHAnsi" w:hAnsiTheme="majorHAnsi" w:cstheme="majorHAnsi"/>
          <w:szCs w:val="22"/>
        </w:rPr>
        <w:t>provide for administrative and judicial review</w:t>
      </w:r>
      <w:r w:rsidRPr="005C324D">
        <w:rPr>
          <w:rFonts w:asciiTheme="majorHAnsi" w:hAnsiTheme="majorHAnsi" w:cstheme="majorHAnsi"/>
          <w:sz w:val="16"/>
          <w:szCs w:val="22"/>
        </w:rPr>
        <w:t xml:space="preserve"> of DOT Secretariat decisions.83 Il.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C324D">
        <w:rPr>
          <w:rStyle w:val="Emphasis"/>
          <w:rFonts w:asciiTheme="majorHAnsi" w:hAnsiTheme="majorHAnsi" w:cstheme="majorHAnsi"/>
          <w:szCs w:val="22"/>
        </w:rPr>
        <w:t xml:space="preserve">the </w:t>
      </w:r>
      <w:r w:rsidRPr="002B3401">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2B3401">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2B3401">
        <w:rPr>
          <w:rStyle w:val="Emphasis"/>
          <w:rFonts w:asciiTheme="majorHAnsi" w:hAnsiTheme="majorHAnsi" w:cstheme="majorHAnsi"/>
          <w:szCs w:val="22"/>
          <w:highlight w:val="cyan"/>
        </w:rPr>
        <w:t xml:space="preserve"> is circumventing </w:t>
      </w:r>
      <w:r w:rsidRPr="004F1A86">
        <w:rPr>
          <w:rStyle w:val="Emphasis"/>
          <w:rFonts w:asciiTheme="majorHAnsi" w:hAnsiTheme="majorHAnsi" w:cstheme="majorHAnsi"/>
          <w:szCs w:val="22"/>
        </w:rPr>
        <w:t>the intent</w:t>
      </w:r>
      <w:r w:rsidRPr="005C324D">
        <w:rPr>
          <w:rStyle w:val="Emphasis"/>
          <w:rFonts w:asciiTheme="majorHAnsi" w:hAnsiTheme="majorHAnsi" w:cstheme="majorHAnsi"/>
          <w:szCs w:val="22"/>
        </w:rPr>
        <w:t xml:space="preserve"> of </w:t>
      </w:r>
      <w:r w:rsidRPr="004F1A86">
        <w:rPr>
          <w:rStyle w:val="Emphasis"/>
          <w:rFonts w:asciiTheme="majorHAnsi" w:hAnsiTheme="majorHAnsi" w:cstheme="majorHAnsi"/>
          <w:szCs w:val="22"/>
          <w:highlight w:val="cyan"/>
        </w:rPr>
        <w:t xml:space="preserve">non-appropriation by </w:t>
      </w:r>
      <w:r w:rsidRPr="002B3401">
        <w:rPr>
          <w:rStyle w:val="Emphasis"/>
          <w:rFonts w:asciiTheme="majorHAnsi" w:hAnsiTheme="majorHAnsi" w:cstheme="majorHAnsi"/>
          <w:szCs w:val="22"/>
          <w:highlight w:val="cyan"/>
        </w:rPr>
        <w:t>encouraging and protecting private</w:t>
      </w:r>
      <w:r w:rsidRPr="005C324D">
        <w:rPr>
          <w:rStyle w:val="Emphasis"/>
          <w:rFonts w:asciiTheme="majorHAnsi" w:hAnsiTheme="majorHAnsi" w:cstheme="majorHAnsi"/>
          <w:szCs w:val="22"/>
        </w:rPr>
        <w:t xml:space="preserve"> commercial </w:t>
      </w:r>
      <w:r w:rsidRPr="002B3401">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treaties, is </w:t>
      </w:r>
      <w:r w:rsidRPr="005C324D">
        <w:rPr>
          <w:rStyle w:val="Emphasis"/>
          <w:rFonts w:asciiTheme="majorHAnsi" w:hAnsiTheme="majorHAnsi" w:cstheme="majorHAnsi"/>
          <w:szCs w:val="22"/>
        </w:rPr>
        <w:t xml:space="preserve">an issue that could be </w:t>
      </w:r>
      <w:r w:rsidRPr="0004682F">
        <w:rPr>
          <w:rStyle w:val="Emphasis"/>
          <w:rFonts w:asciiTheme="majorHAnsi" w:hAnsiTheme="majorHAnsi" w:cstheme="majorHAnsi"/>
          <w:szCs w:val="22"/>
          <w:highlight w:val="cyan"/>
        </w:rPr>
        <w:t>reviewed</w:t>
      </w:r>
      <w:r w:rsidRPr="005C324D">
        <w:rPr>
          <w:rStyle w:val="Emphasis"/>
          <w:rFonts w:asciiTheme="majorHAnsi" w:hAnsiTheme="majorHAnsi" w:cstheme="majorHAnsi"/>
          <w:szCs w:val="22"/>
        </w:rPr>
        <w:t xml:space="preserve"> by the federal judiciary under its </w:t>
      </w:r>
      <w:r w:rsidRPr="0004682F">
        <w:rPr>
          <w:rStyle w:val="Emphasis"/>
          <w:rFonts w:asciiTheme="majorHAnsi" w:hAnsiTheme="majorHAnsi" w:cstheme="majorHAnsi"/>
          <w:szCs w:val="22"/>
          <w:highlight w:val="cyan"/>
        </w:rPr>
        <w:t>constitutional grant</w:t>
      </w:r>
      <w:r w:rsidRPr="005C324D">
        <w:rPr>
          <w:rStyle w:val="Emphasis"/>
          <w:rFonts w:asciiTheme="majorHAnsi" w:hAnsiTheme="majorHAnsi" w:cstheme="majorHAnsi"/>
          <w:szCs w:val="22"/>
        </w:rPr>
        <w:t xml:space="preserve"> of subject-matter jurisdiction over cases "arising under" treaties</w:t>
      </w:r>
      <w:r w:rsidRPr="005C324D">
        <w:rPr>
          <w:rFonts w:asciiTheme="majorHAnsi" w:hAnsiTheme="majorHAnsi" w:cstheme="maj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5C324D">
        <w:rPr>
          <w:rFonts w:asciiTheme="majorHAnsi" w:hAnsiTheme="majorHAnsi" w:cstheme="majorHAnsi"/>
          <w:sz w:val="16"/>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5C324D">
        <w:rPr>
          <w:rFonts w:asciiTheme="majorHAnsi" w:hAnsiTheme="majorHAnsi" w:cstheme="majorHAnsi"/>
          <w:sz w:val="16"/>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w:t>
      </w:r>
      <w:r w:rsidRPr="005C324D">
        <w:rPr>
          <w:rFonts w:asciiTheme="majorHAnsi" w:hAnsiTheme="majorHAnsi" w:cstheme="majorHAnsi"/>
          <w:sz w:val="16"/>
          <w:szCs w:val="22"/>
        </w:rPr>
        <w:lastRenderedPageBreak/>
        <w:t xml:space="preserve">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5C324D">
        <w:rPr>
          <w:rFonts w:asciiTheme="majorHAnsi" w:hAnsiTheme="majorHAnsi" w:cstheme="majorHAnsi"/>
          <w:sz w:val="16"/>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5C324D">
        <w:rPr>
          <w:rFonts w:asciiTheme="majorHAnsi" w:hAnsiTheme="majorHAnsi" w:cstheme="majorHAnsi"/>
          <w:sz w:val="16"/>
          <w:szCs w:val="22"/>
        </w:rPr>
        <w:t xml:space="preserve"> 100 One would also want to argue </w:t>
      </w:r>
      <w:r w:rsidRPr="005C324D">
        <w:rPr>
          <w:rStyle w:val="Emphasis"/>
          <w:rFonts w:asciiTheme="majorHAnsi" w:hAnsiTheme="majorHAnsi" w:cstheme="majorHAnsi"/>
          <w:szCs w:val="22"/>
        </w:rPr>
        <w:t xml:space="preserve">that the </w:t>
      </w:r>
      <w:r w:rsidRPr="002B3401">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2B3401">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5C324D">
        <w:rPr>
          <w:rFonts w:asciiTheme="majorHAnsi" w:hAnsiTheme="majorHAnsi" w:cstheme="majorHAnsi"/>
          <w:sz w:val="16"/>
          <w:szCs w:val="22"/>
        </w:rPr>
        <w:t xml:space="preserve"> 01 One who attacked the CSLA's general legitimacy in this way could argue that </w:t>
      </w:r>
      <w:r w:rsidRPr="005C324D">
        <w:rPr>
          <w:rStyle w:val="StyleUnderline"/>
          <w:rFonts w:asciiTheme="majorHAnsi" w:hAnsiTheme="majorHAnsi" w:cstheme="majorHAnsi"/>
          <w:szCs w:val="22"/>
        </w:rPr>
        <w:t xml:space="preserve">the </w:t>
      </w:r>
      <w:r w:rsidRPr="002B3401">
        <w:rPr>
          <w:rStyle w:val="StyleUnderline"/>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2B3401">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2B3401">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5C324D">
        <w:rPr>
          <w:rFonts w:asciiTheme="majorHAnsi" w:hAnsiTheme="majorHAnsi" w:cstheme="majorHAnsi"/>
          <w:sz w:val="16"/>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5C324D">
        <w:rPr>
          <w:rFonts w:asciiTheme="majorHAnsi" w:hAnsiTheme="majorHAnsi" w:cstheme="maj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5C324D">
        <w:rPr>
          <w:rFonts w:asciiTheme="majorHAnsi" w:hAnsiTheme="majorHAnsi" w:cstheme="majorHAnsi"/>
          <w:sz w:val="16"/>
          <w:szCs w:val="22"/>
        </w:rPr>
        <w:t xml:space="preserve"> 10 2 </w:t>
      </w:r>
      <w:r w:rsidRPr="005C324D">
        <w:rPr>
          <w:rStyle w:val="StyleUnderline"/>
          <w:rFonts w:asciiTheme="majorHAnsi" w:hAnsiTheme="majorHAnsi" w:cstheme="majorHAnsi"/>
          <w:szCs w:val="22"/>
        </w:rPr>
        <w:t>where each member state is responsible for all actions in outer space undertaken by the state and its nationals.</w:t>
      </w:r>
      <w:r w:rsidRPr="005C324D">
        <w:rPr>
          <w:rFonts w:asciiTheme="majorHAnsi" w:hAnsiTheme="majorHAnsi" w:cstheme="maj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5C324D">
        <w:rPr>
          <w:rFonts w:asciiTheme="majorHAnsi" w:hAnsiTheme="majorHAnsi" w:cstheme="majorHAnsi"/>
          <w:sz w:val="16"/>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5C324D">
        <w:rPr>
          <w:rFonts w:asciiTheme="majorHAnsi" w:hAnsiTheme="majorHAnsi" w:cstheme="majorHAnsi"/>
          <w:sz w:val="16"/>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2B3401">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2B3401">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2B3401">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2B3401">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2B3401">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5C324D">
        <w:rPr>
          <w:rFonts w:asciiTheme="majorHAnsi" w:hAnsiTheme="majorHAnsi" w:cstheme="majorHAnsi"/>
          <w:sz w:val="16"/>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5C324D">
        <w:rPr>
          <w:rFonts w:asciiTheme="majorHAnsi" w:hAnsiTheme="majorHAnsi" w:cstheme="majorHAnsi"/>
          <w:sz w:val="16"/>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w:t>
      </w:r>
      <w:r>
        <w:rPr>
          <w:rFonts w:asciiTheme="majorHAnsi" w:hAnsiTheme="majorHAnsi" w:cstheme="majorHAnsi"/>
          <w:sz w:val="16"/>
          <w:szCs w:val="22"/>
        </w:rPr>
        <w:t xml:space="preserve"> </w:t>
      </w:r>
      <w:r w:rsidRPr="005C324D">
        <w:rPr>
          <w:rFonts w:asciiTheme="majorHAnsi" w:hAnsiTheme="majorHAnsi" w:cstheme="majorHAnsi"/>
          <w:sz w:val="16"/>
          <w:szCs w:val="22"/>
        </w:rPr>
        <w:t xml:space="preserve">[]' . . . . </w:t>
      </w:r>
      <w:r w:rsidRPr="005C324D">
        <w:rPr>
          <w:rFonts w:asciiTheme="majorHAnsi" w:hAnsiTheme="majorHAnsi" w:cstheme="majorHAnsi"/>
          <w:sz w:val="16"/>
          <w:szCs w:val="22"/>
        </w:rPr>
        <w:lastRenderedPageBreak/>
        <w:t>NASA's budget for [fiscal year] 2009 provides $173 million for entrepreneurs-from big companies or small ones-to develop commercial transport capabilities. . . [and] NASA is designating $500 million toward the development of this commercial space capability." 2</w:t>
      </w:r>
    </w:p>
    <w:p w14:paraId="413DEBB9" w14:textId="77777777" w:rsidR="00484E5D" w:rsidRPr="00EC64A8" w:rsidRDefault="00484E5D" w:rsidP="00484E5D">
      <w:pPr>
        <w:pStyle w:val="Heading4"/>
        <w:rPr>
          <w:rFonts w:asciiTheme="majorHAnsi" w:hAnsiTheme="majorHAnsi" w:cstheme="majorHAnsi"/>
        </w:rPr>
      </w:pPr>
      <w:r w:rsidRPr="00EC64A8">
        <w:rPr>
          <w:rFonts w:asciiTheme="majorHAnsi" w:hAnsiTheme="majorHAnsi" w:cstheme="majorHAnsi"/>
        </w:rPr>
        <w:t>The United States</w:t>
      </w:r>
      <w:r>
        <w:rPr>
          <w:rFonts w:asciiTheme="majorHAnsi" w:hAnsiTheme="majorHAnsi" w:cstheme="majorHAnsi"/>
        </w:rPr>
        <w:t xml:space="preserve"> </w:t>
      </w:r>
      <w:r w:rsidRPr="00EC64A8">
        <w:rPr>
          <w:rFonts w:asciiTheme="majorHAnsi" w:hAnsiTheme="majorHAnsi" w:cstheme="majorHAnsi"/>
        </w:rPr>
        <w:t>encourag</w:t>
      </w:r>
      <w:r>
        <w:rPr>
          <w:rFonts w:asciiTheme="majorHAnsi" w:hAnsiTheme="majorHAnsi" w:cstheme="majorHAnsi"/>
        </w:rPr>
        <w:t>es</w:t>
      </w:r>
      <w:r w:rsidRPr="00EC64A8">
        <w:rPr>
          <w:rFonts w:asciiTheme="majorHAnsi" w:hAnsiTheme="majorHAnsi" w:cstheme="majorHAnsi"/>
        </w:rPr>
        <w:t xml:space="preserve"> the private sector. </w:t>
      </w:r>
    </w:p>
    <w:p w14:paraId="7F89006E"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 xml:space="preserve">Thompson 20 </w:t>
      </w:r>
      <w:r w:rsidRPr="00EC64A8">
        <w:rPr>
          <w:rFonts w:asciiTheme="majorHAnsi" w:hAnsiTheme="majorHAnsi" w:cstheme="maj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6" w:history="1">
        <w:r w:rsidRPr="00EC64A8">
          <w:rPr>
            <w:rStyle w:val="Hyperlink"/>
            <w:rFonts w:asciiTheme="majorHAnsi" w:hAnsiTheme="majorHAnsi" w:cstheme="majorHAnsi"/>
          </w:rPr>
          <w:t>https://newrepublic.com/article/160303/monetizing-final-frontier</w:t>
        </w:r>
      </w:hyperlink>
      <w:r w:rsidRPr="00EC64A8">
        <w:rPr>
          <w:rFonts w:asciiTheme="majorHAnsi" w:hAnsiTheme="majorHAnsi" w:cstheme="majorHAnsi"/>
        </w:rPr>
        <w:t>] Recut DurSac from TDI</w:t>
      </w:r>
    </w:p>
    <w:p w14:paraId="45E26F33"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Inherency for the aff</w:t>
      </w:r>
    </w:p>
    <w:p w14:paraId="1AD0DF75"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xml:space="preserve">--- Speccing US good </w:t>
      </w:r>
    </w:p>
    <w:p w14:paraId="5A193C81" w14:textId="77777777" w:rsidR="00484E5D" w:rsidRPr="00EC64A8" w:rsidRDefault="00484E5D" w:rsidP="00484E5D">
      <w:pPr>
        <w:rPr>
          <w:rFonts w:asciiTheme="majorHAnsi" w:hAnsiTheme="majorHAnsi" w:cstheme="majorHAnsi"/>
        </w:rPr>
      </w:pPr>
      <w:r w:rsidRPr="00EC64A8">
        <w:rPr>
          <w:rFonts w:asciiTheme="majorHAnsi" w:hAnsiTheme="majorHAnsi" w:cstheme="majorHAnsi"/>
        </w:rPr>
        <w:t>--- US key since they are the ones doing it now</w:t>
      </w:r>
    </w:p>
    <w:p w14:paraId="15331920" w14:textId="77777777" w:rsidR="00484E5D" w:rsidRPr="005C324D" w:rsidRDefault="00484E5D" w:rsidP="00484E5D">
      <w:pPr>
        <w:rPr>
          <w:rStyle w:val="StyleUnderline"/>
          <w:rFonts w:asciiTheme="majorHAnsi" w:hAnsiTheme="majorHAnsi" w:cstheme="majorHAnsi"/>
          <w:szCs w:val="22"/>
        </w:rPr>
      </w:pPr>
      <w:r w:rsidRPr="005C324D">
        <w:rPr>
          <w:rFonts w:asciiTheme="majorHAnsi" w:hAnsiTheme="majorHAnsi" w:cstheme="majorHAnsi"/>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5C324D">
        <w:rPr>
          <w:rStyle w:val="StyleUnderline"/>
          <w:rFonts w:asciiTheme="majorHAnsi" w:hAnsiTheme="majorHAnsi" w:cstheme="majorHAnsi"/>
          <w:szCs w:val="22"/>
        </w:rPr>
        <w:t>. It was the first time humans had flown in a rocket and a capsule made by a private-sector company: SpaceX, the creation of the billionaire Elon Musk.</w:t>
      </w:r>
      <w:r w:rsidRPr="005C324D">
        <w:rPr>
          <w:rFonts w:asciiTheme="majorHAnsi" w:hAnsiTheme="majorHAnsi" w:cstheme="majorHAnsi"/>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5C324D">
        <w:rPr>
          <w:rStyle w:val="StyleUnderline"/>
          <w:rFonts w:asciiTheme="majorHAnsi" w:hAnsiTheme="majorHAnsi" w:cstheme="majorHAnsi"/>
          <w:szCs w:val="22"/>
        </w:rPr>
        <w:t xml:space="preserve">. Over the next few years, </w:t>
      </w:r>
      <w:r w:rsidRPr="002B3401">
        <w:rPr>
          <w:rStyle w:val="StyleUnderline"/>
          <w:rFonts w:asciiTheme="majorHAnsi" w:hAnsiTheme="majorHAnsi" w:cstheme="majorHAnsi"/>
          <w:szCs w:val="22"/>
          <w:highlight w:val="cyan"/>
        </w:rPr>
        <w:t>NASA will pay Musk</w:t>
      </w:r>
      <w:r w:rsidRPr="005C324D">
        <w:rPr>
          <w:rStyle w:val="StyleUnderline"/>
          <w:rFonts w:asciiTheme="majorHAnsi" w:hAnsiTheme="majorHAnsi" w:cstheme="majorHAnsi"/>
          <w:szCs w:val="22"/>
        </w:rPr>
        <w:t xml:space="preserve"> and SpaceX </w:t>
      </w:r>
      <w:r w:rsidRPr="002B3401">
        <w:rPr>
          <w:rStyle w:val="StyleUnderline"/>
          <w:rFonts w:asciiTheme="majorHAnsi" w:hAnsiTheme="majorHAnsi" w:cstheme="majorHAnsi"/>
          <w:szCs w:val="22"/>
          <w:highlight w:val="cyan"/>
        </w:rPr>
        <w:t>$2.6 billion to ferry astronauts</w:t>
      </w:r>
      <w:r w:rsidRPr="005C324D">
        <w:rPr>
          <w:rStyle w:val="StyleUnderline"/>
          <w:rFonts w:asciiTheme="majorHAnsi" w:hAnsiTheme="majorHAnsi" w:cstheme="majorHAnsi"/>
          <w:szCs w:val="22"/>
        </w:rPr>
        <w:t xml:space="preserve"> </w:t>
      </w:r>
      <w:r w:rsidRPr="002B3401">
        <w:rPr>
          <w:rStyle w:val="StyleUnderline"/>
          <w:rFonts w:asciiTheme="majorHAnsi" w:hAnsiTheme="majorHAnsi" w:cstheme="majorHAnsi"/>
          <w:szCs w:val="22"/>
          <w:highlight w:val="cyan"/>
        </w:rPr>
        <w:t>to</w:t>
      </w:r>
      <w:r w:rsidRPr="005C324D">
        <w:rPr>
          <w:rStyle w:val="StyleUnderline"/>
          <w:rFonts w:asciiTheme="majorHAnsi" w:hAnsiTheme="majorHAnsi" w:cstheme="majorHAnsi"/>
          <w:szCs w:val="22"/>
        </w:rPr>
        <w:t xml:space="preserve"> and from </w:t>
      </w:r>
      <w:r w:rsidRPr="002B3401">
        <w:rPr>
          <w:rStyle w:val="StyleUnderline"/>
          <w:rFonts w:asciiTheme="majorHAnsi" w:hAnsiTheme="majorHAnsi" w:cstheme="majorHAnsi"/>
          <w:szCs w:val="22"/>
          <w:highlight w:val="cyan"/>
        </w:rPr>
        <w:t>the space station</w:t>
      </w:r>
      <w:r w:rsidRPr="005C324D">
        <w:rPr>
          <w:rStyle w:val="StyleUnderline"/>
          <w:rFonts w:asciiTheme="majorHAnsi" w:hAnsiTheme="majorHAnsi" w:cstheme="majorHAnsi"/>
          <w:szCs w:val="22"/>
        </w:rPr>
        <w:t xml:space="preserve"> six times. </w:t>
      </w:r>
      <w:r w:rsidRPr="005C324D">
        <w:rPr>
          <w:rFonts w:asciiTheme="majorHAnsi" w:hAnsiTheme="majorHAnsi" w:cstheme="majorHAnsi"/>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5C324D">
        <w:rPr>
          <w:rStyle w:val="StyleUnderline"/>
          <w:rFonts w:asciiTheme="majorHAnsi" w:hAnsiTheme="majorHAnsi" w:cstheme="majorHAnsi"/>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2B3401">
        <w:rPr>
          <w:rStyle w:val="StyleUnderline"/>
          <w:rFonts w:asciiTheme="majorHAnsi" w:hAnsiTheme="majorHAnsi" w:cstheme="majorHAnsi"/>
          <w:szCs w:val="22"/>
          <w:highlight w:val="cyan"/>
        </w:rPr>
        <w:t>Private-sector activity in space</w:t>
      </w:r>
      <w:r w:rsidRPr="005C324D">
        <w:rPr>
          <w:rStyle w:val="StyleUnderline"/>
          <w:rFonts w:asciiTheme="majorHAnsi" w:hAnsiTheme="majorHAnsi" w:cstheme="majorHAnsi"/>
          <w:szCs w:val="22"/>
        </w:rPr>
        <w:t xml:space="preserve"> travel </w:t>
      </w:r>
      <w:r w:rsidRPr="002B3401">
        <w:rPr>
          <w:rStyle w:val="StyleUnderline"/>
          <w:rFonts w:asciiTheme="majorHAnsi" w:hAnsiTheme="majorHAnsi" w:cstheme="majorHAnsi"/>
          <w:szCs w:val="22"/>
          <w:highlight w:val="cyan"/>
        </w:rPr>
        <w:t>is accelerating dramatically</w:t>
      </w:r>
      <w:r w:rsidRPr="005C324D">
        <w:rPr>
          <w:rStyle w:val="StyleUnderline"/>
          <w:rFonts w:asciiTheme="majorHAnsi" w:hAnsiTheme="majorHAnsi" w:cstheme="majorHAnsi"/>
          <w:szCs w:val="22"/>
        </w:rPr>
        <w:t>—rocketing, one might say. For decades, ever since people first headed for orbit in the 1960s, spaceflight had been mostly the preserve of governments.</w:t>
      </w:r>
      <w:r w:rsidRPr="005C324D">
        <w:rPr>
          <w:rFonts w:asciiTheme="majorHAnsi" w:hAnsiTheme="majorHAnsi" w:cstheme="majorHAnsi"/>
          <w:sz w:val="16"/>
          <w:szCs w:val="22"/>
        </w:rPr>
        <w:t xml:space="preserve"> States were the only actors with the money and technical acumen to blast things into the vacuum and get them safely down again. </w:t>
      </w:r>
      <w:r w:rsidRPr="005C324D">
        <w:rPr>
          <w:rStyle w:val="StyleUnderline"/>
          <w:rFonts w:asciiTheme="majorHAnsi" w:hAnsiTheme="majorHAnsi" w:cstheme="majorHAnsi"/>
          <w:szCs w:val="22"/>
        </w:rPr>
        <w:t xml:space="preserve">The private sector didn’t have NASA’s know-how, nor—more important—a business plan that could rationalize the massive outlay of capital required to operate in space. In the last few years, that calculus has changed </w:t>
      </w:r>
      <w:r w:rsidRPr="00F239BB">
        <w:rPr>
          <w:rStyle w:val="StyleUnderline"/>
          <w:rFonts w:asciiTheme="majorHAnsi" w:hAnsiTheme="majorHAnsi" w:cstheme="majorHAnsi"/>
          <w:szCs w:val="22"/>
        </w:rPr>
        <w:t>dramatically. A generation</w:t>
      </w:r>
      <w:r w:rsidRPr="005C324D">
        <w:rPr>
          <w:rStyle w:val="StyleUnderline"/>
          <w:rFonts w:asciiTheme="majorHAnsi" w:hAnsiTheme="majorHAnsi" w:cstheme="majorHAnsi"/>
          <w:szCs w:val="22"/>
        </w:rPr>
        <w:t xml:space="preserve"> of </w:t>
      </w:r>
      <w:r w:rsidRPr="002B3401">
        <w:rPr>
          <w:rStyle w:val="StyleUnderline"/>
          <w:rFonts w:asciiTheme="majorHAnsi" w:hAnsiTheme="majorHAnsi" w:cstheme="majorHAnsi"/>
          <w:szCs w:val="22"/>
          <w:highlight w:val="cyan"/>
        </w:rPr>
        <w:t xml:space="preserve">“New Space” entrepreneurs </w:t>
      </w:r>
      <w:r w:rsidRPr="00F239BB">
        <w:rPr>
          <w:rStyle w:val="StyleUnderline"/>
          <w:rFonts w:asciiTheme="majorHAnsi" w:hAnsiTheme="majorHAnsi" w:cstheme="majorHAnsi"/>
          <w:szCs w:val="22"/>
        </w:rPr>
        <w:t xml:space="preserve">has begun </w:t>
      </w:r>
      <w:r w:rsidRPr="002B3401">
        <w:rPr>
          <w:rStyle w:val="StyleUnderline"/>
          <w:rFonts w:asciiTheme="majorHAnsi" w:hAnsiTheme="majorHAnsi" w:cstheme="majorHAnsi"/>
          <w:szCs w:val="22"/>
          <w:highlight w:val="cyan"/>
        </w:rPr>
        <w:t>launch</w:t>
      </w:r>
      <w:r w:rsidRPr="00F239BB">
        <w:rPr>
          <w:rStyle w:val="StyleUnderline"/>
          <w:rFonts w:asciiTheme="majorHAnsi" w:hAnsiTheme="majorHAnsi" w:cstheme="majorHAnsi"/>
          <w:szCs w:val="22"/>
        </w:rPr>
        <w:t>ing</w:t>
      </w:r>
      <w:r w:rsidRPr="005C324D">
        <w:rPr>
          <w:rStyle w:val="StyleUnderline"/>
          <w:rFonts w:asciiTheme="majorHAnsi" w:hAnsiTheme="majorHAnsi" w:cstheme="majorHAnsi"/>
          <w:szCs w:val="22"/>
        </w:rPr>
        <w:t xml:space="preserve"> rockets and satellites. Some seek </w:t>
      </w:r>
      <w:r w:rsidRPr="002B3401">
        <w:rPr>
          <w:rStyle w:val="StyleUnderline"/>
          <w:rFonts w:asciiTheme="majorHAnsi" w:hAnsiTheme="majorHAnsi" w:cstheme="majorHAnsi"/>
          <w:szCs w:val="22"/>
          <w:highlight w:val="cyan"/>
        </w:rPr>
        <w:t xml:space="preserve">to flood the planet with </w:t>
      </w:r>
      <w:r w:rsidRPr="00F239BB">
        <w:rPr>
          <w:rStyle w:val="StyleUnderline"/>
          <w:rFonts w:asciiTheme="majorHAnsi" w:hAnsiTheme="majorHAnsi" w:cstheme="majorHAnsi"/>
          <w:szCs w:val="22"/>
        </w:rPr>
        <w:t>fast,</w:t>
      </w:r>
      <w:r w:rsidRPr="005C324D">
        <w:rPr>
          <w:rStyle w:val="StyleUnderline"/>
          <w:rFonts w:asciiTheme="majorHAnsi" w:hAnsiTheme="majorHAnsi" w:cstheme="majorHAnsi"/>
          <w:szCs w:val="22"/>
        </w:rPr>
        <w:t xml:space="preserve"> </w:t>
      </w:r>
      <w:r w:rsidRPr="00F239BB">
        <w:rPr>
          <w:rStyle w:val="StyleUnderline"/>
          <w:rFonts w:asciiTheme="majorHAnsi" w:hAnsiTheme="majorHAnsi" w:cstheme="majorHAnsi"/>
          <w:szCs w:val="22"/>
          <w:highlight w:val="cyan"/>
        </w:rPr>
        <w:t>cheap</w:t>
      </w:r>
      <w:r w:rsidRPr="005C324D">
        <w:rPr>
          <w:rStyle w:val="StyleUnderline"/>
          <w:rFonts w:asciiTheme="majorHAnsi" w:hAnsiTheme="majorHAnsi" w:cstheme="majorHAnsi"/>
          <w:szCs w:val="22"/>
        </w:rPr>
        <w:t xml:space="preserve"> mobile-</w:t>
      </w:r>
      <w:r w:rsidRPr="00F239BB">
        <w:rPr>
          <w:rStyle w:val="StyleUnderline"/>
          <w:rFonts w:asciiTheme="majorHAnsi" w:hAnsiTheme="majorHAnsi" w:cstheme="majorHAnsi"/>
          <w:szCs w:val="22"/>
        </w:rPr>
        <w:t xml:space="preserve">phone </w:t>
      </w:r>
      <w:r w:rsidRPr="002B3401">
        <w:rPr>
          <w:rStyle w:val="StyleUnderline"/>
          <w:rFonts w:asciiTheme="majorHAnsi" w:hAnsiTheme="majorHAnsi" w:cstheme="majorHAnsi"/>
          <w:szCs w:val="22"/>
          <w:highlight w:val="cyan"/>
        </w:rPr>
        <w:t>signals</w:t>
      </w:r>
      <w:r w:rsidRPr="005C324D">
        <w:rPr>
          <w:rStyle w:val="StyleUnderline"/>
          <w:rFonts w:asciiTheme="majorHAnsi" w:hAnsiTheme="majorHAnsi" w:cstheme="majorHAnsi"/>
          <w:szCs w:val="22"/>
        </w:rPr>
        <w:t xml:space="preserve">; others want to </w:t>
      </w:r>
      <w:r w:rsidRPr="002B3401">
        <w:rPr>
          <w:rStyle w:val="StyleUnderline"/>
          <w:rFonts w:asciiTheme="majorHAnsi" w:hAnsiTheme="majorHAnsi" w:cstheme="majorHAnsi"/>
          <w:szCs w:val="22"/>
          <w:highlight w:val="cyan"/>
        </w:rPr>
        <w:t xml:space="preserve">manufacture </w:t>
      </w:r>
      <w:r w:rsidRPr="005C324D">
        <w:rPr>
          <w:rStyle w:val="StyleUnderline"/>
          <w:rFonts w:asciiTheme="majorHAnsi" w:hAnsiTheme="majorHAnsi" w:cstheme="majorHAnsi"/>
          <w:szCs w:val="22"/>
        </w:rPr>
        <w:t xml:space="preserve">new </w:t>
      </w:r>
      <w:r w:rsidRPr="002B3401">
        <w:rPr>
          <w:rStyle w:val="StyleUnderline"/>
          <w:rFonts w:asciiTheme="majorHAnsi" w:hAnsiTheme="majorHAnsi" w:cstheme="majorHAnsi"/>
          <w:szCs w:val="22"/>
          <w:highlight w:val="cyan"/>
        </w:rPr>
        <w:t xml:space="preserve">products </w:t>
      </w:r>
      <w:r w:rsidRPr="00F239BB">
        <w:rPr>
          <w:rStyle w:val="StyleUnderline"/>
          <w:rFonts w:asciiTheme="majorHAnsi" w:hAnsiTheme="majorHAnsi" w:cstheme="majorHAnsi"/>
          <w:szCs w:val="22"/>
        </w:rPr>
        <w:t>in zero gravity</w:t>
      </w:r>
      <w:r w:rsidRPr="005C324D">
        <w:rPr>
          <w:rStyle w:val="StyleUnderline"/>
          <w:rFonts w:asciiTheme="majorHAnsi" w:hAnsiTheme="majorHAnsi" w:cstheme="majorHAnsi"/>
          <w:szCs w:val="22"/>
        </w:rPr>
        <w:t xml:space="preserve">, harnessing the novel physics of such conditions to </w:t>
      </w:r>
      <w:r w:rsidRPr="00F239BB">
        <w:rPr>
          <w:rStyle w:val="StyleUnderline"/>
          <w:rFonts w:asciiTheme="majorHAnsi" w:hAnsiTheme="majorHAnsi" w:cstheme="majorHAnsi"/>
          <w:szCs w:val="22"/>
        </w:rPr>
        <w:t>engineer substances that can’t be made in Earth’s gravity</w:t>
      </w:r>
      <w:r w:rsidRPr="005C324D">
        <w:rPr>
          <w:rFonts w:asciiTheme="majorHAnsi" w:hAnsiTheme="majorHAnsi" w:cstheme="majorHAnsi"/>
          <w:sz w:val="16"/>
          <w:szCs w:val="22"/>
        </w:rPr>
        <w:t>. Further afield, they’re aiming to harvest water on the moon and even mine asteroids</w:t>
      </w:r>
      <w:r w:rsidRPr="005C324D">
        <w:rPr>
          <w:rStyle w:val="StyleUnderline"/>
          <w:rFonts w:asciiTheme="majorHAnsi" w:hAnsiTheme="majorHAnsi" w:cstheme="majorHAnsi"/>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5C324D">
        <w:rPr>
          <w:rFonts w:asciiTheme="majorHAnsi" w:hAnsiTheme="majorHAnsi" w:cstheme="majorHAnsi"/>
          <w:b/>
          <w:szCs w:val="22"/>
          <w:u w:val="single"/>
        </w:rPr>
        <w:t xml:space="preserve"> </w:t>
      </w:r>
      <w:r w:rsidRPr="005C324D">
        <w:rPr>
          <w:rStyle w:val="StyleUnderline"/>
          <w:rFonts w:asciiTheme="majorHAnsi" w:hAnsiTheme="majorHAnsi" w:cstheme="majorHAnsi"/>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2B3401">
        <w:rPr>
          <w:rStyle w:val="StyleUnderline"/>
          <w:rFonts w:asciiTheme="majorHAnsi" w:hAnsiTheme="majorHAnsi" w:cstheme="majorHAnsi"/>
          <w:szCs w:val="22"/>
          <w:highlight w:val="cyan"/>
        </w:rPr>
        <w:t xml:space="preserve">officials </w:t>
      </w:r>
      <w:r w:rsidRPr="00F239BB">
        <w:rPr>
          <w:rStyle w:val="StyleUnderline"/>
          <w:rFonts w:asciiTheme="majorHAnsi" w:hAnsiTheme="majorHAnsi" w:cstheme="majorHAnsi"/>
          <w:szCs w:val="22"/>
        </w:rPr>
        <w:t>have</w:t>
      </w:r>
      <w:r w:rsidRPr="005C324D">
        <w:rPr>
          <w:rStyle w:val="StyleUnderline"/>
          <w:rFonts w:asciiTheme="majorHAnsi" w:hAnsiTheme="majorHAnsi" w:cstheme="majorHAnsi"/>
          <w:szCs w:val="22"/>
        </w:rPr>
        <w:t xml:space="preserve"> even </w:t>
      </w:r>
      <w:r w:rsidRPr="002B3401">
        <w:rPr>
          <w:rStyle w:val="StyleUnderline"/>
          <w:rFonts w:asciiTheme="majorHAnsi" w:hAnsiTheme="majorHAnsi" w:cstheme="majorHAnsi"/>
          <w:szCs w:val="22"/>
          <w:highlight w:val="cyan"/>
        </w:rPr>
        <w:t xml:space="preserve">touted </w:t>
      </w:r>
      <w:r w:rsidRPr="00F239BB">
        <w:rPr>
          <w:rStyle w:val="StyleUnderline"/>
          <w:rFonts w:asciiTheme="majorHAnsi" w:hAnsiTheme="majorHAnsi" w:cstheme="majorHAnsi"/>
          <w:szCs w:val="22"/>
        </w:rPr>
        <w:t xml:space="preserve">the idea of </w:t>
      </w:r>
      <w:r w:rsidRPr="002B3401">
        <w:rPr>
          <w:rStyle w:val="StyleUnderline"/>
          <w:rFonts w:asciiTheme="majorHAnsi" w:hAnsiTheme="majorHAnsi" w:cstheme="majorHAnsi"/>
          <w:szCs w:val="22"/>
          <w:highlight w:val="cyan"/>
        </w:rPr>
        <w:t>privatizing the $100 billion space station</w:t>
      </w:r>
      <w:r w:rsidRPr="005C324D">
        <w:rPr>
          <w:rStyle w:val="StyleUnderline"/>
          <w:rFonts w:asciiTheme="majorHAnsi" w:hAnsiTheme="majorHAnsi" w:cstheme="majorHAnsi"/>
          <w:szCs w:val="22"/>
        </w:rPr>
        <w:t xml:space="preserve"> itself</w:t>
      </w:r>
      <w:r w:rsidRPr="005C324D">
        <w:rPr>
          <w:rFonts w:asciiTheme="majorHAnsi" w:hAnsiTheme="majorHAnsi" w:cstheme="majorHAnsi"/>
          <w:sz w:val="16"/>
          <w:szCs w:val="22"/>
        </w:rPr>
        <w:t xml:space="preserve">—the last signature NASA-sponsored human spacecraft project still aloft. When Trump’s </w:t>
      </w:r>
      <w:r w:rsidRPr="005C324D">
        <w:rPr>
          <w:rFonts w:asciiTheme="majorHAnsi" w:hAnsiTheme="majorHAnsi" w:cstheme="majorHAnsi"/>
          <w:sz w:val="16"/>
          <w:szCs w:val="22"/>
        </w:rPr>
        <w:lastRenderedPageBreak/>
        <w:t>transition team in 2017 pondered the handoff of low-Earth orbit to the private sector, it concluded: “</w:t>
      </w:r>
      <w:r w:rsidRPr="005C324D">
        <w:rPr>
          <w:rStyle w:val="StyleUnderline"/>
          <w:rFonts w:asciiTheme="majorHAnsi" w:hAnsiTheme="majorHAnsi" w:cstheme="majorHAnsi"/>
          <w:szCs w:val="22"/>
        </w:rPr>
        <w:t xml:space="preserve">This may be </w:t>
      </w:r>
      <w:r w:rsidRPr="002B3401">
        <w:rPr>
          <w:rStyle w:val="StyleUnderline"/>
          <w:rFonts w:asciiTheme="majorHAnsi" w:hAnsiTheme="majorHAnsi" w:cstheme="majorHAnsi"/>
          <w:szCs w:val="22"/>
          <w:highlight w:val="cyan"/>
        </w:rPr>
        <w:t xml:space="preserve">the biggest </w:t>
      </w:r>
      <w:r w:rsidRPr="005C324D">
        <w:rPr>
          <w:rStyle w:val="StyleUnderline"/>
          <w:rFonts w:asciiTheme="majorHAnsi" w:hAnsiTheme="majorHAnsi" w:cstheme="majorHAnsi"/>
          <w:szCs w:val="22"/>
        </w:rPr>
        <w:t xml:space="preserve">and most public </w:t>
      </w:r>
      <w:r w:rsidRPr="002B3401">
        <w:rPr>
          <w:rStyle w:val="StyleUnderline"/>
          <w:rFonts w:asciiTheme="majorHAnsi" w:hAnsiTheme="majorHAnsi" w:cstheme="majorHAnsi"/>
          <w:szCs w:val="22"/>
          <w:highlight w:val="cyan"/>
        </w:rPr>
        <w:t xml:space="preserve">privatization effort </w:t>
      </w:r>
      <w:r w:rsidRPr="00F239BB">
        <w:rPr>
          <w:rStyle w:val="StyleUnderline"/>
          <w:rFonts w:asciiTheme="majorHAnsi" w:hAnsiTheme="majorHAnsi" w:cstheme="majorHAnsi"/>
          <w:szCs w:val="22"/>
        </w:rPr>
        <w:t xml:space="preserve">America has </w:t>
      </w:r>
      <w:r w:rsidRPr="002B3401">
        <w:rPr>
          <w:rStyle w:val="StyleUnderline"/>
          <w:rFonts w:asciiTheme="majorHAnsi" w:hAnsiTheme="majorHAnsi" w:cstheme="majorHAnsi"/>
          <w:szCs w:val="22"/>
          <w:highlight w:val="cyan"/>
        </w:rPr>
        <w:t xml:space="preserve">ever </w:t>
      </w:r>
      <w:r w:rsidRPr="00F239BB">
        <w:rPr>
          <w:rStyle w:val="StyleUnderline"/>
          <w:rFonts w:asciiTheme="majorHAnsi" w:hAnsiTheme="majorHAnsi" w:cstheme="majorHAnsi"/>
          <w:szCs w:val="22"/>
        </w:rPr>
        <w:t>conducted</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Or as Texas GOP Senator Ted Cruz—at the time the chairman of the Space, Science, and Competitiveness Subcommittee—put it in 2018: “</w:t>
      </w:r>
      <w:r w:rsidRPr="005C324D">
        <w:rPr>
          <w:rStyle w:val="StyleUnderline"/>
          <w:rFonts w:asciiTheme="majorHAnsi" w:hAnsiTheme="majorHAnsi" w:cstheme="majorHAnsi"/>
          <w:szCs w:val="22"/>
        </w:rPr>
        <w:t xml:space="preserve">I predict the </w:t>
      </w:r>
      <w:r w:rsidRPr="00F239BB">
        <w:rPr>
          <w:rStyle w:val="StyleUnderline"/>
          <w:rFonts w:asciiTheme="majorHAnsi" w:hAnsiTheme="majorHAnsi" w:cstheme="majorHAnsi"/>
          <w:szCs w:val="22"/>
          <w:highlight w:val="cyan"/>
        </w:rPr>
        <w:t>first trillionaire will be made</w:t>
      </w:r>
      <w:r w:rsidRPr="005C324D">
        <w:rPr>
          <w:rStyle w:val="StyleUnderline"/>
          <w:rFonts w:asciiTheme="majorHAnsi" w:hAnsiTheme="majorHAnsi" w:cstheme="majorHAnsi"/>
          <w:szCs w:val="22"/>
        </w:rPr>
        <w:t xml:space="preserve"> in space.” </w:t>
      </w:r>
      <w:r w:rsidRPr="005C324D">
        <w:rPr>
          <w:rFonts w:asciiTheme="majorHAnsi" w:hAnsiTheme="majorHAnsi" w:cstheme="majorHAnsi"/>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5C324D">
        <w:rPr>
          <w:rStyle w:val="StyleUnderline"/>
          <w:rFonts w:asciiTheme="majorHAnsi" w:hAnsiTheme="majorHAnsi" w:cstheme="majorHAnsi"/>
          <w:szCs w:val="22"/>
        </w:rPr>
        <w:t xml:space="preserve">the </w:t>
      </w:r>
      <w:r w:rsidRPr="00F239BB">
        <w:rPr>
          <w:rStyle w:val="StyleUnderline"/>
          <w:rFonts w:asciiTheme="majorHAnsi" w:hAnsiTheme="majorHAnsi" w:cstheme="majorHAnsi"/>
          <w:szCs w:val="22"/>
          <w:highlight w:val="cyan"/>
        </w:rPr>
        <w:t>history of privatization is spotty</w:t>
      </w:r>
      <w:r w:rsidRPr="005C324D">
        <w:rPr>
          <w:rStyle w:val="StyleUnderline"/>
          <w:rFonts w:asciiTheme="majorHAnsi" w:hAnsiTheme="majorHAnsi" w:cstheme="majorHAnsi"/>
          <w:szCs w:val="22"/>
        </w:rPr>
        <w:t xml:space="preserve">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457A88E" w14:textId="77777777" w:rsidR="00484E5D" w:rsidRPr="005C324D" w:rsidRDefault="00484E5D" w:rsidP="00484E5D">
      <w:pPr>
        <w:rPr>
          <w:rFonts w:asciiTheme="majorHAnsi" w:hAnsiTheme="majorHAnsi" w:cstheme="majorHAnsi"/>
          <w:sz w:val="16"/>
          <w:szCs w:val="22"/>
        </w:rPr>
      </w:pPr>
    </w:p>
    <w:p w14:paraId="11EA37D0"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Framing</w:t>
      </w:r>
    </w:p>
    <w:p w14:paraId="616BF370" w14:textId="77777777" w:rsidR="00484E5D" w:rsidRPr="00771783" w:rsidRDefault="00484E5D" w:rsidP="00484E5D">
      <w:pPr>
        <w:pStyle w:val="Heading4"/>
        <w:rPr>
          <w:rFonts w:asciiTheme="majorHAnsi" w:hAnsiTheme="majorHAnsi" w:cstheme="majorHAnsi"/>
        </w:rPr>
      </w:pPr>
      <w:r w:rsidRPr="00EC64A8">
        <w:rPr>
          <w:rFonts w:asciiTheme="majorHAnsi" w:hAnsiTheme="majorHAnsi" w:cstheme="majorHAnsi"/>
        </w:rPr>
        <w:t>The standard is maximizing expected wellbeing</w:t>
      </w:r>
      <w:r>
        <w:rPr>
          <w:rFonts w:asciiTheme="majorHAnsi" w:hAnsiTheme="majorHAnsi" w:cstheme="majorHAnsi"/>
        </w:rPr>
        <w:t>---</w:t>
      </w:r>
      <w:r w:rsidRPr="00EC64A8">
        <w:rPr>
          <w:rFonts w:asciiTheme="majorHAnsi" w:hAnsiTheme="majorHAnsi" w:cstheme="majorHAnsi"/>
        </w:rPr>
        <w:t>act hedonistic util</w:t>
      </w:r>
    </w:p>
    <w:p w14:paraId="0566F778" w14:textId="77777777" w:rsidR="00484E5D" w:rsidRPr="00EC64A8" w:rsidRDefault="00484E5D" w:rsidP="00484E5D">
      <w:pPr>
        <w:pStyle w:val="Heading4"/>
        <w:rPr>
          <w:rFonts w:asciiTheme="majorHAnsi" w:hAnsiTheme="majorHAnsi" w:cstheme="majorHAnsi"/>
          <w:b w:val="0"/>
        </w:rPr>
      </w:pPr>
      <w:r w:rsidRPr="00EC64A8">
        <w:rPr>
          <w:rFonts w:asciiTheme="majorHAnsi" w:hAnsiTheme="majorHAnsi" w:cstheme="majorHAnsi"/>
        </w:rPr>
        <w:t>1] Only pleasure and pain are intrinsically valuable – all other frameworks collapse.</w:t>
      </w:r>
    </w:p>
    <w:p w14:paraId="5A3059A9" w14:textId="77777777" w:rsidR="00484E5D" w:rsidRPr="00EC64A8" w:rsidRDefault="00484E5D" w:rsidP="00484E5D">
      <w:pPr>
        <w:rPr>
          <w:rFonts w:asciiTheme="majorHAnsi" w:hAnsiTheme="majorHAnsi" w:cstheme="majorHAnsi"/>
        </w:rPr>
      </w:pPr>
      <w:r w:rsidRPr="00EC64A8">
        <w:rPr>
          <w:rStyle w:val="Style13ptBold"/>
          <w:rFonts w:asciiTheme="majorHAnsi" w:hAnsiTheme="majorHAnsi" w:cstheme="majorHAnsi"/>
        </w:rPr>
        <w:t>Moen 16</w:t>
      </w:r>
      <w:r>
        <w:rPr>
          <w:rStyle w:val="Style13ptBold"/>
          <w:rFonts w:asciiTheme="majorHAnsi" w:hAnsiTheme="majorHAnsi" w:cstheme="majorHAnsi"/>
        </w:rPr>
        <w:t>,</w:t>
      </w:r>
      <w:r w:rsidRPr="00EC64A8">
        <w:rPr>
          <w:rFonts w:asciiTheme="majorHAnsi" w:hAnsiTheme="majorHAnsi" w:cstheme="majorHAnsi"/>
        </w:rPr>
        <w:t xml:space="preserve"> </w:t>
      </w:r>
      <w:r w:rsidRPr="00936ABE">
        <w:t>[Ole Martin Moen, Research Fellow in Philosophy at University of Oslo “An Argument for Hedonism” Journal of Value Inquiry (Springer), 50 (2) 2016: 267–</w:t>
      </w:r>
      <w:r w:rsidRPr="00B801C5">
        <w:t>281] Sachin</w:t>
      </w:r>
    </w:p>
    <w:p w14:paraId="0BEC8289" w14:textId="77777777" w:rsidR="00484E5D" w:rsidRDefault="00484E5D" w:rsidP="00484E5D">
      <w:pPr>
        <w:rPr>
          <w:rStyle w:val="StyleUnderline"/>
          <w:rFonts w:asciiTheme="majorHAnsi" w:hAnsiTheme="majorHAnsi" w:cstheme="majorHAnsi"/>
          <w:bCs/>
        </w:rPr>
      </w:pPr>
      <w:r w:rsidRPr="00EC64A8">
        <w:rPr>
          <w:rFonts w:asciiTheme="majorHAnsi" w:hAnsiTheme="majorHAnsi" w:cstheme="majorHAnsi"/>
          <w:sz w:val="14"/>
        </w:rPr>
        <w:t xml:space="preserve">Let us start by observing, empirically, that </w:t>
      </w:r>
      <w:r w:rsidRPr="00EC64A8">
        <w:rPr>
          <w:rStyle w:val="StyleUnderline"/>
          <w:rFonts w:asciiTheme="majorHAnsi" w:hAnsiTheme="majorHAnsi" w:cstheme="majorHAnsi"/>
        </w:rPr>
        <w:t xml:space="preserve">a widely shared judgment about intrinsic value and disvalue is that </w:t>
      </w:r>
      <w:r w:rsidRPr="002B3401">
        <w:rPr>
          <w:rStyle w:val="StyleUnderline"/>
          <w:rFonts w:asciiTheme="majorHAnsi" w:hAnsiTheme="majorHAnsi" w:cstheme="majorHAnsi"/>
          <w:bCs/>
          <w:highlight w:val="cyan"/>
        </w:rPr>
        <w:t xml:space="preserve">pleasure is intrinsically valuable </w:t>
      </w:r>
      <w:r w:rsidRPr="00EC64A8">
        <w:rPr>
          <w:rStyle w:val="StyleUnderline"/>
          <w:rFonts w:asciiTheme="majorHAnsi" w:hAnsiTheme="majorHAnsi" w:cstheme="majorHAnsi"/>
          <w:bCs/>
        </w:rPr>
        <w:t xml:space="preserve">and </w:t>
      </w:r>
      <w:r w:rsidRPr="002B3401">
        <w:rPr>
          <w:rStyle w:val="StyleUnderline"/>
          <w:rFonts w:asciiTheme="majorHAnsi" w:hAnsiTheme="majorHAnsi" w:cstheme="majorHAnsi"/>
          <w:bCs/>
          <w:highlight w:val="cyan"/>
        </w:rPr>
        <w:t>pain is intrinsically disvaluable</w:t>
      </w:r>
      <w:r w:rsidRPr="00EC64A8">
        <w:rPr>
          <w:rStyle w:val="StyleUnderline"/>
          <w:rFonts w:asciiTheme="majorHAnsi" w:hAnsiTheme="majorHAnsi" w:cstheme="majorHAnsi"/>
        </w:rPr>
        <w:t>.</w:t>
      </w:r>
      <w:r w:rsidRPr="00EC64A8">
        <w:rPr>
          <w:rFonts w:asciiTheme="majorHAnsi" w:hAnsiTheme="majorHAnsi" w:cstheme="majorHAnsi"/>
          <w:sz w:val="14"/>
        </w:rPr>
        <w:t xml:space="preserve"> </w:t>
      </w:r>
      <w:r w:rsidRPr="00EC64A8">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C64A8">
        <w:rPr>
          <w:rFonts w:asciiTheme="majorHAnsi" w:hAnsiTheme="majorHAnsi" w:cstheme="majorHAnsi"/>
          <w:sz w:val="14"/>
        </w:rPr>
        <w:t xml:space="preserve"> This inclusion makes intuitive sense, moreover, for </w:t>
      </w:r>
      <w:r w:rsidRPr="00EC64A8">
        <w:rPr>
          <w:rStyle w:val="StyleUnderline"/>
          <w:rFonts w:asciiTheme="majorHAnsi" w:hAnsiTheme="majorHAnsi" w:cstheme="majorHAnsi"/>
          <w:bCs/>
        </w:rPr>
        <w:t xml:space="preserve">there is </w:t>
      </w:r>
      <w:r w:rsidRPr="002B3401">
        <w:rPr>
          <w:rStyle w:val="StyleUnderline"/>
          <w:rFonts w:asciiTheme="majorHAnsi" w:hAnsiTheme="majorHAnsi" w:cstheme="majorHAnsi"/>
          <w:bCs/>
          <w:highlight w:val="cyan"/>
        </w:rPr>
        <w:t>something undeniably good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pleasure</w:t>
      </w:r>
      <w:r w:rsidRPr="00EC64A8">
        <w:rPr>
          <w:rStyle w:val="StyleUnderline"/>
          <w:rFonts w:asciiTheme="majorHAnsi" w:hAnsiTheme="majorHAnsi" w:cstheme="majorHAnsi"/>
          <w:bCs/>
        </w:rPr>
        <w:t xml:space="preserve"> feels </w:t>
      </w:r>
      <w:r w:rsidRPr="002B3401">
        <w:rPr>
          <w:rStyle w:val="StyleUnderline"/>
          <w:rFonts w:asciiTheme="majorHAnsi" w:hAnsiTheme="majorHAnsi" w:cstheme="majorHAnsi"/>
          <w:bCs/>
          <w:highlight w:val="cyan"/>
        </w:rPr>
        <w:t xml:space="preserve">and </w:t>
      </w:r>
      <w:r w:rsidRPr="00EC64A8">
        <w:rPr>
          <w:rStyle w:val="StyleUnderline"/>
          <w:rFonts w:asciiTheme="majorHAnsi" w:hAnsiTheme="majorHAnsi" w:cstheme="majorHAnsi"/>
          <w:bCs/>
        </w:rPr>
        <w:t xml:space="preserve">something </w:t>
      </w:r>
      <w:r w:rsidRPr="002B3401">
        <w:rPr>
          <w:rStyle w:val="StyleUnderline"/>
          <w:rFonts w:asciiTheme="majorHAnsi" w:hAnsiTheme="majorHAnsi" w:cstheme="majorHAnsi"/>
          <w:bCs/>
          <w:highlight w:val="cyan"/>
        </w:rPr>
        <w:t>undeniably bad about</w:t>
      </w:r>
      <w:r w:rsidRPr="00EC64A8">
        <w:rPr>
          <w:rStyle w:val="StyleUnderline"/>
          <w:rFonts w:asciiTheme="majorHAnsi" w:hAnsiTheme="majorHAnsi" w:cstheme="majorHAnsi"/>
          <w:bCs/>
        </w:rPr>
        <w:t xml:space="preserve"> the way </w:t>
      </w:r>
      <w:r w:rsidRPr="002B3401">
        <w:rPr>
          <w:rStyle w:val="StyleUnderline"/>
          <w:rFonts w:asciiTheme="majorHAnsi" w:hAnsiTheme="majorHAnsi" w:cstheme="majorHAnsi"/>
          <w:bCs/>
          <w:highlight w:val="cyan"/>
        </w:rPr>
        <w:t>pain</w:t>
      </w:r>
      <w:r w:rsidRPr="00EC64A8">
        <w:rPr>
          <w:rStyle w:val="StyleUnderline"/>
          <w:rFonts w:asciiTheme="majorHAnsi" w:hAnsiTheme="majorHAnsi" w:cstheme="majorHAnsi"/>
          <w:bCs/>
        </w:rPr>
        <w:t xml:space="preserve"> feels</w:t>
      </w:r>
      <w:r w:rsidRPr="00EC64A8">
        <w:rPr>
          <w:rStyle w:val="StyleUnderline"/>
          <w:rFonts w:asciiTheme="majorHAnsi" w:hAnsiTheme="majorHAnsi" w:cstheme="majorHAnsi"/>
        </w:rPr>
        <w:t>, and neither the goodness of pleasure nor the badness of pain seems to be exhausted by the further effects that these experiences might have.</w:t>
      </w:r>
      <w:r w:rsidRPr="00EC64A8">
        <w:rPr>
          <w:rFonts w:asciiTheme="majorHAnsi" w:hAnsiTheme="majorHAnsi" w:cstheme="majorHAnsi"/>
          <w:sz w:val="14"/>
        </w:rPr>
        <w:t xml:space="preserve"> “Pleasure” and “pain” are here understood inclusively, as encompassing anything hedonically positive and anything hedonically negative.2 </w:t>
      </w:r>
      <w:r w:rsidRPr="00EC64A8">
        <w:rPr>
          <w:rStyle w:val="StyleUnderline"/>
          <w:rFonts w:asciiTheme="majorHAnsi" w:hAnsiTheme="majorHAnsi" w:cstheme="majorHAnsi"/>
          <w:bCs/>
        </w:rPr>
        <w:t xml:space="preserve">The special value statuses of pleasure and pain are </w:t>
      </w:r>
      <w:r w:rsidRPr="002B3401">
        <w:rPr>
          <w:rStyle w:val="StyleUnderline"/>
          <w:rFonts w:asciiTheme="majorHAnsi" w:hAnsiTheme="majorHAnsi" w:cstheme="majorHAnsi"/>
          <w:bCs/>
          <w:highlight w:val="cyan"/>
        </w:rPr>
        <w:t xml:space="preserve">manifested in </w:t>
      </w:r>
      <w:r w:rsidRPr="00EC64A8">
        <w:rPr>
          <w:rStyle w:val="StyleUnderline"/>
          <w:rFonts w:asciiTheme="majorHAnsi" w:hAnsiTheme="majorHAnsi" w:cstheme="majorHAnsi"/>
          <w:bCs/>
        </w:rPr>
        <w:t xml:space="preserve">how we treat these </w:t>
      </w:r>
      <w:r w:rsidRPr="002B3401">
        <w:rPr>
          <w:rStyle w:val="StyleUnderline"/>
          <w:rFonts w:asciiTheme="majorHAnsi" w:hAnsiTheme="majorHAnsi" w:cstheme="majorHAnsi"/>
          <w:bCs/>
          <w:highlight w:val="cyan"/>
        </w:rPr>
        <w:t xml:space="preserve">experiences </w:t>
      </w:r>
      <w:r w:rsidRPr="00EC64A8">
        <w:rPr>
          <w:rStyle w:val="StyleUnderline"/>
          <w:rFonts w:asciiTheme="majorHAnsi" w:hAnsiTheme="majorHAnsi" w:cstheme="majorHAnsi"/>
          <w:bCs/>
        </w:rPr>
        <w:t>in our everyday reasoning about values.</w:t>
      </w:r>
      <w:r w:rsidRPr="00EC64A8">
        <w:rPr>
          <w:rFonts w:asciiTheme="majorHAnsi" w:hAnsiTheme="majorHAnsi" w:cstheme="majorHAnsi"/>
          <w:sz w:val="14"/>
        </w:rPr>
        <w:t xml:space="preserve"> If you tell me that you are heading for the convenience store, </w:t>
      </w:r>
      <w:r w:rsidRPr="00EC64A8">
        <w:rPr>
          <w:rStyle w:val="StyleUnderline"/>
          <w:rFonts w:asciiTheme="majorHAnsi" w:hAnsiTheme="majorHAnsi" w:cstheme="majorHAnsi"/>
        </w:rPr>
        <w:t>I might ask: “What for?” This is a reasonable question, for when you go to the convenience store you usually do so</w:t>
      </w:r>
      <w:r w:rsidRPr="00EC64A8">
        <w:rPr>
          <w:rFonts w:asciiTheme="majorHAnsi" w:hAnsiTheme="majorHAnsi" w:cstheme="majorHAnsi"/>
          <w:sz w:val="14"/>
        </w:rPr>
        <w:t xml:space="preserve">, not merely for the sake of going to the convenience store, but </w:t>
      </w:r>
      <w:r w:rsidRPr="00EC64A8">
        <w:rPr>
          <w:rStyle w:val="StyleUnderline"/>
          <w:rFonts w:asciiTheme="majorHAnsi" w:hAnsiTheme="majorHAnsi" w:cstheme="majorHAnsi"/>
        </w:rPr>
        <w:t>for the sake of achieving something further that you deem to be valuable.</w:t>
      </w:r>
      <w:r w:rsidRPr="00EC64A8">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C64A8">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EC64A8">
        <w:rPr>
          <w:rStyle w:val="StyleUnderline"/>
          <w:rFonts w:asciiTheme="majorHAnsi" w:hAnsiTheme="majorHAnsi" w:cstheme="majorHAnsi"/>
          <w:bCs/>
        </w:rPr>
        <w:t>pleasure is not good for anything further</w:t>
      </w:r>
      <w:r w:rsidRPr="00EC64A8">
        <w:rPr>
          <w:rStyle w:val="StyleUnderline"/>
          <w:rFonts w:asciiTheme="majorHAnsi" w:hAnsiTheme="majorHAnsi" w:cstheme="majorHAnsi"/>
        </w:rPr>
        <w:t>; it is simply that for which going to the convenience store and buying the soda is good.</w:t>
      </w:r>
      <w:r w:rsidRPr="00EC64A8">
        <w:rPr>
          <w:rFonts w:asciiTheme="majorHAnsi" w:hAnsiTheme="majorHAnsi" w:cstheme="majorHAnsi"/>
          <w:sz w:val="14"/>
        </w:rPr>
        <w:t>3 As Aristotle observes</w:t>
      </w:r>
      <w:r w:rsidRPr="00EC64A8">
        <w:rPr>
          <w:rStyle w:val="StyleUnderline"/>
          <w:rFonts w:asciiTheme="majorHAnsi" w:hAnsiTheme="majorHAnsi" w:cstheme="majorHAnsi"/>
        </w:rPr>
        <w:t>: “We never ask [a man] what his end is in being pleased, because we assume that pleasure is choice worthy in itself.</w:t>
      </w:r>
      <w:r w:rsidRPr="00EC64A8">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B3401">
        <w:rPr>
          <w:rStyle w:val="StyleUnderline"/>
          <w:rFonts w:asciiTheme="majorHAnsi" w:hAnsiTheme="majorHAnsi" w:cstheme="majorHAnsi"/>
          <w:bCs/>
          <w:highlight w:val="cyan"/>
        </w:rPr>
        <w:t>pleasure and pain</w:t>
      </w:r>
      <w:r w:rsidRPr="00EC64A8">
        <w:rPr>
          <w:rStyle w:val="StyleUnderline"/>
          <w:rFonts w:asciiTheme="majorHAnsi" w:hAnsiTheme="majorHAnsi" w:cstheme="majorHAnsi"/>
          <w:bCs/>
        </w:rPr>
        <w:t xml:space="preserve"> are both places where we </w:t>
      </w:r>
      <w:r w:rsidRPr="002B3401">
        <w:rPr>
          <w:rStyle w:val="StyleUnderline"/>
          <w:rFonts w:asciiTheme="majorHAnsi" w:hAnsiTheme="majorHAnsi" w:cstheme="majorHAnsi"/>
          <w:bCs/>
          <w:highlight w:val="cyan"/>
        </w:rPr>
        <w:t xml:space="preserve">reach </w:t>
      </w:r>
      <w:r w:rsidRPr="00EC64A8">
        <w:rPr>
          <w:rStyle w:val="StyleUnderline"/>
          <w:rFonts w:asciiTheme="majorHAnsi" w:hAnsiTheme="majorHAnsi" w:cstheme="majorHAnsi"/>
          <w:bCs/>
        </w:rPr>
        <w:t xml:space="preserve">the </w:t>
      </w:r>
      <w:r w:rsidRPr="002B3401">
        <w:rPr>
          <w:rStyle w:val="StyleUnderline"/>
          <w:rFonts w:asciiTheme="majorHAnsi" w:hAnsiTheme="majorHAnsi" w:cstheme="majorHAnsi"/>
          <w:bCs/>
          <w:highlight w:val="cyan"/>
        </w:rPr>
        <w:t>end of the line in matters of value.</w:t>
      </w:r>
      <w:r w:rsidRPr="00EC64A8">
        <w:rPr>
          <w:rStyle w:val="StyleUnderline"/>
          <w:rFonts w:asciiTheme="majorHAnsi" w:hAnsiTheme="majorHAnsi" w:cstheme="majorHAnsi"/>
          <w:bCs/>
        </w:rPr>
        <w:t xml:space="preserve"> </w:t>
      </w:r>
    </w:p>
    <w:p w14:paraId="0B5888F4" w14:textId="77777777" w:rsidR="00484E5D" w:rsidRPr="00EC64A8" w:rsidRDefault="00484E5D" w:rsidP="00484E5D">
      <w:pPr>
        <w:rPr>
          <w:rFonts w:asciiTheme="majorHAnsi" w:hAnsiTheme="majorHAnsi" w:cstheme="majorHAnsi"/>
          <w:b/>
          <w:bCs/>
          <w:u w:val="single"/>
        </w:rPr>
      </w:pPr>
    </w:p>
    <w:p w14:paraId="5E8AC18B" w14:textId="77777777" w:rsidR="00484E5D" w:rsidRPr="00EC64A8" w:rsidRDefault="00484E5D" w:rsidP="00484E5D">
      <w:pPr>
        <w:pStyle w:val="Heading4"/>
        <w:keepLines w:val="0"/>
        <w:rPr>
          <w:rFonts w:asciiTheme="majorHAnsi" w:hAnsiTheme="majorHAnsi" w:cstheme="majorHAnsi"/>
        </w:rPr>
      </w:pPr>
      <w:r w:rsidRPr="00EC64A8">
        <w:rPr>
          <w:rFonts w:asciiTheme="majorHAnsi" w:hAnsiTheme="majorHAnsi" w:cstheme="majorHAnsi"/>
        </w:rPr>
        <w:t xml:space="preserve">2] Reducing existential risks is the top priority in </w:t>
      </w:r>
      <w:r w:rsidRPr="00916DBD">
        <w:rPr>
          <w:rFonts w:asciiTheme="majorHAnsi" w:hAnsiTheme="majorHAnsi" w:cstheme="majorHAnsi"/>
        </w:rPr>
        <w:t>any coherent</w:t>
      </w:r>
      <w:r w:rsidRPr="00EC64A8">
        <w:rPr>
          <w:rFonts w:asciiTheme="majorHAnsi" w:hAnsiTheme="majorHAnsi" w:cstheme="majorHAnsi"/>
        </w:rPr>
        <w:t xml:space="preserve"> moral theory </w:t>
      </w:r>
    </w:p>
    <w:p w14:paraId="0C2FE796" w14:textId="77777777" w:rsidR="00484E5D" w:rsidRPr="00EC64A8" w:rsidRDefault="00484E5D" w:rsidP="00484E5D">
      <w:pPr>
        <w:rPr>
          <w:rFonts w:asciiTheme="majorHAnsi" w:hAnsiTheme="majorHAnsi" w:cstheme="majorHAnsi"/>
          <w:b/>
          <w:sz w:val="26"/>
        </w:rPr>
      </w:pPr>
      <w:r w:rsidRPr="00EC64A8">
        <w:rPr>
          <w:rStyle w:val="Style13ptBold"/>
          <w:rFonts w:asciiTheme="majorHAnsi" w:hAnsiTheme="majorHAnsi" w:cstheme="majorHAnsi"/>
        </w:rPr>
        <w:t>Pummer 15</w:t>
      </w:r>
      <w:r>
        <w:rPr>
          <w:rStyle w:val="Style13ptBold"/>
          <w:rFonts w:asciiTheme="majorHAnsi" w:hAnsiTheme="majorHAnsi" w:cstheme="majorHAnsi"/>
        </w:rPr>
        <w:t>,</w:t>
      </w:r>
      <w:r w:rsidRPr="00EC64A8">
        <w:rPr>
          <w:rStyle w:val="Style13ptBold"/>
          <w:rFonts w:asciiTheme="majorHAnsi" w:hAnsiTheme="majorHAnsi" w:cstheme="majorHAnsi"/>
        </w:rPr>
        <w:t xml:space="preserve"> </w:t>
      </w:r>
      <w:r w:rsidRPr="003D5937">
        <w:t xml:space="preserve">[Theron, Philosophy @St. Andrews </w:t>
      </w:r>
      <w:hyperlink r:id="rId27" w:history="1">
        <w:r w:rsidRPr="00057E8C">
          <w:rPr>
            <w:rStyle w:val="Hyperlink"/>
          </w:rPr>
          <w:t>http://blog.practicalethics.ox.ac.uk/2015/05/moral-agreement-on-saving-the-world/</w:t>
        </w:r>
      </w:hyperlink>
      <w:r w:rsidRPr="003D5937">
        <w:t>]</w:t>
      </w:r>
      <w:r>
        <w:t xml:space="preserve"> Sachin</w:t>
      </w:r>
    </w:p>
    <w:p w14:paraId="24D42329" w14:textId="77777777" w:rsidR="00484E5D" w:rsidRDefault="00484E5D" w:rsidP="00484E5D">
      <w:pPr>
        <w:rPr>
          <w:rFonts w:asciiTheme="majorHAnsi" w:hAnsiTheme="majorHAnsi" w:cstheme="majorHAnsi"/>
        </w:rPr>
      </w:pPr>
      <w:r w:rsidRPr="00EC64A8">
        <w:rPr>
          <w:rFonts w:asciiTheme="majorHAnsi" w:hAnsiTheme="majorHAnsi" w:cstheme="majorHAnsi"/>
        </w:rPr>
        <w:t xml:space="preserve">There appears to be lot of disagreement in moral philosophy. Whether these many apparent disagreements are deep and irresolvable, I believe </w:t>
      </w:r>
      <w:r w:rsidRPr="00EC64A8">
        <w:rPr>
          <w:rStyle w:val="StyleUnderline"/>
          <w:rFonts w:asciiTheme="majorHAnsi" w:hAnsiTheme="majorHAnsi" w:cstheme="majorHAnsi"/>
        </w:rPr>
        <w:t>there is</w:t>
      </w:r>
      <w:r w:rsidRPr="00EC64A8">
        <w:rPr>
          <w:rFonts w:asciiTheme="majorHAnsi" w:hAnsiTheme="majorHAnsi" w:cstheme="majorHAnsi"/>
        </w:rPr>
        <w:t xml:space="preserve"> at least </w:t>
      </w:r>
      <w:r w:rsidRPr="00EC64A8">
        <w:rPr>
          <w:rStyle w:val="StyleUnderline"/>
          <w:rFonts w:asciiTheme="majorHAnsi" w:hAnsiTheme="majorHAnsi" w:cstheme="majorHAnsi"/>
        </w:rPr>
        <w:t>one thing</w:t>
      </w:r>
      <w:r w:rsidRPr="00EC64A8">
        <w:rPr>
          <w:rFonts w:asciiTheme="majorHAnsi" w:hAnsiTheme="majorHAnsi" w:cstheme="majorHAnsi"/>
        </w:rPr>
        <w:t xml:space="preserve"> </w:t>
      </w:r>
      <w:r w:rsidRPr="00EC64A8">
        <w:rPr>
          <w:rStyle w:val="StyleUnderline"/>
          <w:rFonts w:asciiTheme="majorHAnsi" w:hAnsiTheme="majorHAnsi" w:cstheme="majorHAnsi"/>
        </w:rPr>
        <w:t>it is reasonable to agree on</w:t>
      </w:r>
      <w:r w:rsidRPr="00EC64A8">
        <w:rPr>
          <w:rFonts w:asciiTheme="majorHAnsi" w:hAnsiTheme="majorHAnsi" w:cstheme="majorHAnsi"/>
        </w:rPr>
        <w:t xml:space="preserve"> right now, </w:t>
      </w:r>
      <w:r w:rsidRPr="002B3401">
        <w:rPr>
          <w:rStyle w:val="Emphasis"/>
          <w:rFonts w:asciiTheme="majorHAnsi" w:hAnsiTheme="majorHAnsi" w:cstheme="majorHAnsi"/>
          <w:highlight w:val="cyan"/>
        </w:rPr>
        <w:t>whatever</w:t>
      </w:r>
      <w:r w:rsidRPr="00EC64A8">
        <w:rPr>
          <w:rFonts w:asciiTheme="majorHAnsi" w:hAnsiTheme="majorHAnsi" w:cstheme="majorHAnsi"/>
        </w:rPr>
        <w:t xml:space="preserve"> general </w:t>
      </w:r>
      <w:r w:rsidRPr="002B3401">
        <w:rPr>
          <w:rStyle w:val="Emphasis"/>
          <w:rFonts w:asciiTheme="majorHAnsi" w:hAnsiTheme="majorHAnsi" w:cstheme="majorHAnsi"/>
          <w:highlight w:val="cyan"/>
        </w:rPr>
        <w:t>moral view we adopt</w:t>
      </w:r>
      <w:r w:rsidRPr="00EC64A8">
        <w:rPr>
          <w:rFonts w:asciiTheme="majorHAnsi" w:hAnsiTheme="majorHAnsi" w:cstheme="majorHAnsi"/>
        </w:rPr>
        <w:t xml:space="preserve">: that </w:t>
      </w:r>
      <w:r w:rsidRPr="00EC64A8">
        <w:rPr>
          <w:rStyle w:val="StyleUnderline"/>
          <w:rFonts w:asciiTheme="majorHAnsi" w:hAnsiTheme="majorHAnsi" w:cstheme="majorHAnsi"/>
        </w:rPr>
        <w:t>it is</w:t>
      </w:r>
      <w:r w:rsidRPr="00EC64A8">
        <w:rPr>
          <w:rFonts w:asciiTheme="majorHAnsi" w:hAnsiTheme="majorHAnsi" w:cstheme="majorHAnsi"/>
        </w:rPr>
        <w:t xml:space="preserve"> very </w:t>
      </w:r>
      <w:r w:rsidRPr="002B3401">
        <w:rPr>
          <w:rStyle w:val="StyleUnderline"/>
          <w:rFonts w:asciiTheme="majorHAnsi" w:hAnsiTheme="majorHAnsi" w:cstheme="majorHAnsi"/>
          <w:highlight w:val="cyan"/>
        </w:rPr>
        <w:t>important to reduce</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risk</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Fonts w:asciiTheme="majorHAnsi" w:hAnsiTheme="majorHAnsi" w:cstheme="majorHAnsi"/>
        </w:rPr>
        <w:t xml:space="preserve"> all intelligent </w:t>
      </w:r>
      <w:r w:rsidRPr="002B3401">
        <w:rPr>
          <w:rStyle w:val="StyleUnderline"/>
          <w:rFonts w:asciiTheme="majorHAnsi" w:hAnsiTheme="majorHAnsi" w:cstheme="majorHAnsi"/>
          <w:highlight w:val="cyan"/>
        </w:rPr>
        <w:t>beings</w:t>
      </w:r>
      <w:r w:rsidRPr="00EC64A8">
        <w:rPr>
          <w:rFonts w:asciiTheme="majorHAnsi" w:hAnsiTheme="majorHAnsi" w:cstheme="majorHAnsi"/>
        </w:rPr>
        <w:t xml:space="preserve"> on this planet </w:t>
      </w:r>
      <w:r w:rsidRPr="00EC64A8">
        <w:rPr>
          <w:rStyle w:val="StyleUnderline"/>
          <w:rFonts w:asciiTheme="majorHAnsi" w:hAnsiTheme="majorHAnsi" w:cstheme="majorHAnsi"/>
        </w:rPr>
        <w:t xml:space="preserve">are </w:t>
      </w:r>
      <w:r w:rsidRPr="002B3401">
        <w:rPr>
          <w:rStyle w:val="StyleUnderline"/>
          <w:rFonts w:asciiTheme="majorHAnsi" w:hAnsiTheme="majorHAnsi" w:cstheme="majorHAnsi"/>
          <w:highlight w:val="cyan"/>
        </w:rPr>
        <w:t>eliminated by</w:t>
      </w:r>
      <w:r w:rsidRPr="00EC64A8">
        <w:rPr>
          <w:rFonts w:asciiTheme="majorHAnsi" w:hAnsiTheme="majorHAnsi" w:cstheme="majorHAnsi"/>
        </w:rPr>
        <w:t xml:space="preserve"> an enormous </w:t>
      </w:r>
      <w:r w:rsidRPr="002B3401">
        <w:rPr>
          <w:rStyle w:val="Emphasis"/>
          <w:rFonts w:asciiTheme="majorHAnsi" w:hAnsiTheme="majorHAnsi" w:cstheme="majorHAnsi"/>
          <w:highlight w:val="cyan"/>
        </w:rPr>
        <w:t>catastrophe</w:t>
      </w:r>
      <w:r w:rsidRPr="00EC64A8">
        <w:rPr>
          <w:rFonts w:asciiTheme="majorHAnsi" w:hAnsiTheme="majorHAnsi" w:cstheme="majorHAnsi"/>
        </w:rPr>
        <w:t xml:space="preserve">, such as a nuclear war. How we might in fact try to reduce such existential risks is discussed elsewhere. My claim here is only that </w:t>
      </w:r>
      <w:r w:rsidRPr="00EC64A8">
        <w:rPr>
          <w:rStyle w:val="StyleUnderline"/>
          <w:rFonts w:asciiTheme="majorHAnsi" w:hAnsiTheme="majorHAnsi" w:cstheme="majorHAnsi"/>
        </w:rPr>
        <w:t xml:space="preserve">we </w:t>
      </w:r>
      <w:r w:rsidRPr="00EC64A8">
        <w:rPr>
          <w:rFonts w:asciiTheme="majorHAnsi" w:hAnsiTheme="majorHAnsi" w:cstheme="majorHAnsi"/>
        </w:rPr>
        <w:t xml:space="preserve">– </w:t>
      </w:r>
      <w:r w:rsidRPr="00EC64A8">
        <w:rPr>
          <w:rStyle w:val="StyleUnderline"/>
          <w:rFonts w:asciiTheme="majorHAnsi" w:hAnsiTheme="majorHAnsi" w:cstheme="majorHAnsi"/>
        </w:rPr>
        <w:t>whether we’re consequentialists, deontologists, or virtue ethicists</w:t>
      </w:r>
      <w:r w:rsidRPr="00EC64A8">
        <w:rPr>
          <w:rFonts w:asciiTheme="majorHAnsi" w:hAnsiTheme="majorHAnsi" w:cstheme="majorHAnsi"/>
        </w:rPr>
        <w:t xml:space="preserve"> – </w:t>
      </w:r>
      <w:r w:rsidRPr="002B3401">
        <w:rPr>
          <w:rStyle w:val="StyleUnderline"/>
          <w:rFonts w:asciiTheme="majorHAnsi" w:hAnsiTheme="majorHAnsi" w:cstheme="majorHAnsi"/>
          <w:highlight w:val="cyan"/>
        </w:rPr>
        <w:t>should all agree</w:t>
      </w:r>
      <w:r w:rsidRPr="00EC64A8">
        <w:rPr>
          <w:rStyle w:val="StyleUnderline"/>
          <w:rFonts w:asciiTheme="majorHAnsi" w:hAnsiTheme="majorHAnsi" w:cstheme="majorHAnsi"/>
        </w:rPr>
        <w:t xml:space="preserve"> that we should </w:t>
      </w:r>
      <w:r w:rsidRPr="002B3401">
        <w:rPr>
          <w:rStyle w:val="StyleUnderline"/>
          <w:rFonts w:asciiTheme="majorHAnsi" w:hAnsiTheme="majorHAnsi" w:cstheme="majorHAnsi"/>
          <w:highlight w:val="cyan"/>
        </w:rPr>
        <w:t xml:space="preserve">try </w:t>
      </w:r>
      <w:r w:rsidRPr="002B3401">
        <w:rPr>
          <w:rStyle w:val="Emphasis"/>
          <w:rFonts w:asciiTheme="majorHAnsi" w:hAnsiTheme="majorHAnsi" w:cstheme="majorHAnsi"/>
          <w:highlight w:val="cyan"/>
        </w:rPr>
        <w:t>to save the world</w:t>
      </w:r>
      <w:r w:rsidRPr="00EC64A8">
        <w:rPr>
          <w:rStyle w:val="Emphasis"/>
          <w:rFonts w:asciiTheme="majorHAnsi" w:hAnsiTheme="majorHAnsi" w:cstheme="majorHAnsi"/>
        </w:rPr>
        <w:t>.</w:t>
      </w:r>
      <w:r w:rsidRPr="00EC64A8">
        <w:rPr>
          <w:rFonts w:asciiTheme="majorHAnsi" w:hAnsiTheme="majorHAnsi" w:cstheme="majorHAnsi"/>
        </w:rPr>
        <w:t xml:space="preserve"> According to consequentialism, we should maximize the good, where this is taken to be the goodness, from </w:t>
      </w:r>
      <w:r w:rsidRPr="00EC64A8">
        <w:rPr>
          <w:rFonts w:asciiTheme="majorHAnsi" w:hAnsiTheme="majorHAnsi" w:cstheme="majorHAnsi"/>
        </w:rPr>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EC64A8">
        <w:rPr>
          <w:rStyle w:val="StyleUnderline"/>
          <w:rFonts w:asciiTheme="majorHAnsi" w:hAnsiTheme="majorHAnsi" w:cstheme="majorHAnsi"/>
        </w:rPr>
        <w:t xml:space="preserve">There are </w:t>
      </w:r>
      <w:r w:rsidRPr="002B3401">
        <w:rPr>
          <w:rStyle w:val="StyleUnderline"/>
          <w:rFonts w:asciiTheme="majorHAnsi" w:hAnsiTheme="majorHAnsi" w:cstheme="majorHAnsi"/>
          <w:highlight w:val="cyan"/>
        </w:rPr>
        <w:t>so many possible future people</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reducing existential risk</w:t>
      </w:r>
      <w:r w:rsidRPr="00EC64A8">
        <w:rPr>
          <w:rStyle w:val="StyleUnderline"/>
          <w:rFonts w:asciiTheme="majorHAnsi" w:hAnsiTheme="majorHAnsi" w:cstheme="majorHAnsi"/>
        </w:rPr>
        <w:t xml:space="preserve"> is arguably the </w:t>
      </w:r>
      <w:r w:rsidRPr="002B3401">
        <w:rPr>
          <w:rStyle w:val="StyleUnderline"/>
          <w:rFonts w:asciiTheme="majorHAnsi" w:hAnsiTheme="majorHAnsi" w:cstheme="majorHAnsi"/>
          <w:highlight w:val="cyan"/>
        </w:rPr>
        <w:t>most important thing</w:t>
      </w:r>
      <w:r w:rsidRPr="00EC64A8">
        <w:rPr>
          <w:rStyle w:val="StyleUnderline"/>
          <w:rFonts w:asciiTheme="majorHAnsi" w:hAnsiTheme="majorHAnsi" w:cstheme="majorHAnsi"/>
        </w:rPr>
        <w:t xml:space="preserve"> in the world</w:t>
      </w:r>
      <w:r w:rsidRPr="00EC64A8">
        <w:rPr>
          <w:rFonts w:asciiTheme="majorHAnsi" w:hAnsiTheme="majorHAnsi" w:cstheme="majorHAnsi"/>
        </w:rPr>
        <w:t xml:space="preserve">, even if the well-being of these possible people were given only 0.001% as much weight as that of existing people. </w:t>
      </w:r>
      <w:r w:rsidRPr="00EC64A8">
        <w:rPr>
          <w:rStyle w:val="StyleUnderline"/>
          <w:rFonts w:asciiTheme="majorHAnsi" w:hAnsiTheme="majorHAnsi" w:cstheme="majorHAnsi"/>
        </w:rPr>
        <w:t>Even on a wholly person-affecting view</w:t>
      </w:r>
      <w:r w:rsidRPr="00EC64A8">
        <w:rPr>
          <w:rFonts w:asciiTheme="majorHAnsi" w:hAnsiTheme="majorHAnsi" w:cstheme="majorHAnsi"/>
        </w:rPr>
        <w:t xml:space="preserve"> – according to which there’s nothing (apart from effects on existing people) to be said in favor of creating happy people – </w:t>
      </w:r>
      <w:r w:rsidRPr="00EC64A8">
        <w:rPr>
          <w:rStyle w:val="StyleUnderline"/>
          <w:rFonts w:asciiTheme="majorHAnsi" w:hAnsiTheme="majorHAnsi" w:cstheme="majorHAnsi"/>
        </w:rPr>
        <w:t>the case for reducing existential risk is very strong</w:t>
      </w:r>
      <w:r w:rsidRPr="00EC64A8">
        <w:rPr>
          <w:rFonts w:asciiTheme="majorHAnsi" w:hAnsiTheme="majorHAnsi" w:cstheme="majorHAnsi"/>
        </w:rPr>
        <w:t xml:space="preserve">. As noted in this seminal paper, this case is strengthened by the fact that there’s a good chance that many existing people will, with the aid of life-extension technology, live very long and very high quality lives. </w:t>
      </w:r>
      <w:r w:rsidRPr="00EC64A8">
        <w:rPr>
          <w:rStyle w:val="StyleUnderline"/>
          <w:rFonts w:asciiTheme="majorHAnsi" w:hAnsiTheme="majorHAnsi" w:cstheme="majorHAnsi"/>
        </w:rPr>
        <w:t>You might think what I have just argued applies to consequentialists only.</w:t>
      </w:r>
      <w:r w:rsidRPr="00EC64A8">
        <w:rPr>
          <w:rFonts w:asciiTheme="majorHAnsi" w:hAnsiTheme="majorHAnsi" w:cstheme="majorHAnsi"/>
        </w:rPr>
        <w:t xml:space="preserve"> </w:t>
      </w:r>
      <w:r w:rsidRPr="00EC64A8">
        <w:rPr>
          <w:rStyle w:val="StyleUnderline"/>
          <w:rFonts w:asciiTheme="majorHAnsi" w:hAnsiTheme="majorHAnsi" w:cstheme="majorHAnsi"/>
        </w:rPr>
        <w:t>There is a tendency to assume that, if an argument appeals to consequentialist considerations</w:t>
      </w:r>
      <w:r w:rsidRPr="00EC64A8">
        <w:rPr>
          <w:rFonts w:asciiTheme="majorHAnsi" w:hAnsiTheme="majorHAnsi" w:cstheme="majorHAnsi"/>
        </w:rPr>
        <w:t xml:space="preserve"> (the goodness of outcomes), </w:t>
      </w:r>
      <w:r w:rsidRPr="00EC64A8">
        <w:rPr>
          <w:rStyle w:val="Emphasis"/>
          <w:rFonts w:asciiTheme="majorHAnsi" w:hAnsiTheme="majorHAnsi" w:cstheme="majorHAnsi"/>
        </w:rPr>
        <w:t>it is irrelevant to non-consequentialists</w:t>
      </w:r>
      <w:r w:rsidRPr="00EC64A8">
        <w:rPr>
          <w:rFonts w:asciiTheme="majorHAnsi" w:hAnsiTheme="majorHAnsi" w:cstheme="majorHAnsi"/>
        </w:rPr>
        <w:t xml:space="preserve">. </w:t>
      </w:r>
      <w:r w:rsidRPr="00EC64A8">
        <w:rPr>
          <w:rStyle w:val="Emphasis"/>
          <w:rFonts w:asciiTheme="majorHAnsi" w:hAnsiTheme="majorHAnsi" w:cstheme="majorHAnsi"/>
        </w:rPr>
        <w:t>But that is a huge mistake</w:t>
      </w:r>
      <w:r w:rsidRPr="00EC64A8">
        <w:rPr>
          <w:rFonts w:asciiTheme="majorHAnsi" w:hAnsiTheme="majorHAnsi" w:cstheme="majorHAnsi"/>
        </w:rPr>
        <w:t xml:space="preserve">. </w:t>
      </w:r>
      <w:r w:rsidRPr="00EC64A8">
        <w:rPr>
          <w:rStyle w:val="StyleUnderline"/>
          <w:rFonts w:asciiTheme="majorHAnsi" w:hAnsiTheme="majorHAnsi" w:cstheme="majorHAnsi"/>
        </w:rPr>
        <w:t>Non-consequentialism is the view that there’s more that determines rightness</w:t>
      </w:r>
      <w:r w:rsidRPr="00EC64A8">
        <w:rPr>
          <w:rFonts w:asciiTheme="majorHAnsi" w:hAnsiTheme="majorHAnsi" w:cstheme="majorHAnsi"/>
        </w:rPr>
        <w:t xml:space="preserve"> </w:t>
      </w:r>
      <w:r w:rsidRPr="00EC64A8">
        <w:rPr>
          <w:rStyle w:val="Emphasis"/>
          <w:rFonts w:asciiTheme="majorHAnsi" w:hAnsiTheme="majorHAnsi" w:cstheme="majorHAnsi"/>
        </w:rPr>
        <w:t>than</w:t>
      </w:r>
      <w:r w:rsidRPr="00EC64A8">
        <w:rPr>
          <w:rFonts w:asciiTheme="majorHAnsi" w:hAnsiTheme="majorHAnsi" w:cstheme="majorHAnsi"/>
        </w:rPr>
        <w:t xml:space="preserve"> the goodness of </w:t>
      </w:r>
      <w:r w:rsidRPr="00EC64A8">
        <w:rPr>
          <w:rStyle w:val="Emphasis"/>
          <w:rFonts w:asciiTheme="majorHAnsi" w:hAnsiTheme="majorHAnsi" w:cstheme="majorHAnsi"/>
        </w:rPr>
        <w:t>consequences</w:t>
      </w:r>
      <w:r w:rsidRPr="00EC64A8">
        <w:rPr>
          <w:rStyle w:val="StyleUnderline"/>
          <w:rFonts w:asciiTheme="majorHAnsi" w:hAnsiTheme="majorHAnsi" w:cstheme="majorHAnsi"/>
        </w:rPr>
        <w:t xml:space="preserve"> </w:t>
      </w:r>
      <w:r w:rsidRPr="00EC64A8">
        <w:rPr>
          <w:rFonts w:asciiTheme="majorHAnsi" w:hAnsiTheme="majorHAnsi" w:cstheme="majorHAnsi"/>
        </w:rPr>
        <w:t xml:space="preserve">or outcomes; </w:t>
      </w:r>
      <w:r w:rsidRPr="00EC64A8">
        <w:rPr>
          <w:rStyle w:val="Emphasis"/>
          <w:rFonts w:asciiTheme="majorHAnsi" w:hAnsiTheme="majorHAnsi" w:cstheme="majorHAnsi"/>
        </w:rPr>
        <w:t>it is not the view that the latter don’t matter</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Even </w:t>
      </w:r>
      <w:r w:rsidRPr="00EC64A8">
        <w:rPr>
          <w:rFonts w:asciiTheme="majorHAnsi" w:hAnsiTheme="majorHAnsi" w:cstheme="majorHAnsi"/>
        </w:rPr>
        <w:t xml:space="preserve">John </w:t>
      </w:r>
      <w:r w:rsidRPr="00EC64A8">
        <w:rPr>
          <w:rStyle w:val="Emphasis"/>
          <w:rFonts w:asciiTheme="majorHAnsi" w:hAnsiTheme="majorHAnsi" w:cstheme="majorHAnsi"/>
        </w:rPr>
        <w:t>Rawls wrote, “</w:t>
      </w:r>
      <w:r w:rsidRPr="002B3401">
        <w:rPr>
          <w:rStyle w:val="Emphasis"/>
          <w:rFonts w:asciiTheme="majorHAnsi" w:hAnsiTheme="majorHAnsi" w:cstheme="majorHAnsi"/>
          <w:highlight w:val="cyan"/>
        </w:rPr>
        <w:t>All ethical doctrines</w:t>
      </w:r>
      <w:r w:rsidRPr="00EC64A8">
        <w:rPr>
          <w:rStyle w:val="Emphasis"/>
          <w:rFonts w:asciiTheme="majorHAnsi" w:hAnsiTheme="majorHAnsi" w:cstheme="majorHAnsi"/>
        </w:rPr>
        <w:t xml:space="preserve"> worth our attention </w:t>
      </w:r>
      <w:r w:rsidRPr="002B3401">
        <w:rPr>
          <w:rStyle w:val="Emphasis"/>
          <w:rFonts w:asciiTheme="majorHAnsi" w:hAnsiTheme="majorHAnsi" w:cstheme="majorHAnsi"/>
          <w:highlight w:val="cyan"/>
        </w:rPr>
        <w:t>take consequences</w:t>
      </w:r>
      <w:r w:rsidRPr="00EC64A8">
        <w:rPr>
          <w:rStyle w:val="Emphasis"/>
          <w:rFonts w:asciiTheme="majorHAnsi" w:hAnsiTheme="majorHAnsi" w:cstheme="majorHAnsi"/>
        </w:rPr>
        <w:t xml:space="preserve"> into account</w:t>
      </w:r>
      <w:r w:rsidRPr="00EC64A8">
        <w:rPr>
          <w:rFonts w:asciiTheme="majorHAnsi" w:hAnsiTheme="majorHAnsi" w:cstheme="majorHAnsi"/>
        </w:rPr>
        <w:t xml:space="preserve"> in judging rightness. </w:t>
      </w:r>
      <w:r w:rsidRPr="00EC64A8">
        <w:rPr>
          <w:rStyle w:val="StyleUnderline"/>
          <w:rFonts w:asciiTheme="majorHAnsi" w:hAnsiTheme="majorHAnsi" w:cstheme="majorHAnsi"/>
        </w:rPr>
        <w:t>One which did not would simply be irrational</w:t>
      </w:r>
      <w:r w:rsidRPr="00EC64A8">
        <w:rPr>
          <w:rFonts w:asciiTheme="majorHAnsi" w:hAnsiTheme="majorHAnsi" w:cstheme="majorHAnsi"/>
        </w:rPr>
        <w:t xml:space="preserve">, crazy.” </w:t>
      </w:r>
      <w:r w:rsidRPr="00EC64A8">
        <w:rPr>
          <w:rStyle w:val="Emphasis"/>
          <w:rFonts w:asciiTheme="majorHAnsi" w:hAnsiTheme="majorHAnsi" w:cstheme="majorHAnsi"/>
        </w:rPr>
        <w:t xml:space="preserve">Minimally plausible versions of deontology and virtue ethics must be concerned in part with </w:t>
      </w:r>
      <w:r w:rsidRPr="002B3401">
        <w:rPr>
          <w:rStyle w:val="Emphasis"/>
          <w:rFonts w:asciiTheme="majorHAnsi" w:hAnsiTheme="majorHAnsi" w:cstheme="majorHAnsi"/>
          <w:highlight w:val="cyan"/>
        </w:rPr>
        <w:t>promoting the good</w:t>
      </w:r>
      <w:r w:rsidRPr="00EC64A8">
        <w:rPr>
          <w:rStyle w:val="Emphasis"/>
          <w:rFonts w:asciiTheme="majorHAnsi" w:hAnsiTheme="majorHAnsi" w:cstheme="majorHAnsi"/>
        </w:rPr>
        <w:t>, from an impartial point of view</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They’d thus imply </w:t>
      </w:r>
      <w:r w:rsidRPr="00EC64A8">
        <w:rPr>
          <w:rStyle w:val="Emphasis"/>
          <w:rFonts w:asciiTheme="majorHAnsi" w:hAnsiTheme="majorHAnsi" w:cstheme="majorHAnsi"/>
        </w:rPr>
        <w:t xml:space="preserve">very </w:t>
      </w:r>
      <w:r w:rsidRPr="002B3401">
        <w:rPr>
          <w:rStyle w:val="Emphasis"/>
          <w:rFonts w:asciiTheme="majorHAnsi" w:hAnsiTheme="majorHAnsi" w:cstheme="majorHAnsi"/>
          <w:highlight w:val="cyan"/>
        </w:rPr>
        <w:t>strong reasons</w:t>
      </w:r>
      <w:r w:rsidRPr="00EC64A8">
        <w:rPr>
          <w:rStyle w:val="StyleUnderline"/>
          <w:rFonts w:asciiTheme="majorHAnsi" w:hAnsiTheme="majorHAnsi" w:cstheme="majorHAnsi"/>
        </w:rPr>
        <w:t xml:space="preserve"> to reduce existential risk</w:t>
      </w:r>
      <w:r w:rsidRPr="00EC64A8">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C64A8">
        <w:rPr>
          <w:rStyle w:val="StyleUnderline"/>
          <w:rFonts w:asciiTheme="majorHAnsi" w:hAnsiTheme="majorHAnsi" w:cstheme="majorHAnsi"/>
        </w:rPr>
        <w:t>Even egoism</w:t>
      </w:r>
      <w:r w:rsidRPr="00EC64A8">
        <w:rPr>
          <w:rFonts w:asciiTheme="majorHAnsi" w:hAnsiTheme="majorHAnsi" w:cstheme="majorHAnsi"/>
        </w:rPr>
        <w:t xml:space="preserve">, the view that each agent should maximize her own good, </w:t>
      </w:r>
      <w:r w:rsidRPr="00EC64A8">
        <w:rPr>
          <w:rStyle w:val="StyleUnderline"/>
          <w:rFonts w:asciiTheme="majorHAnsi" w:hAnsiTheme="majorHAnsi" w:cstheme="majorHAnsi"/>
        </w:rPr>
        <w:t xml:space="preserve">might imply strong reasons to reduce existential risk. </w:t>
      </w:r>
      <w:r w:rsidRPr="00EC64A8">
        <w:rPr>
          <w:rFonts w:asciiTheme="majorHAnsi" w:hAnsiTheme="majorHAnsi" w:cstheme="maj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EC64A8">
        <w:rPr>
          <w:rFonts w:asciiTheme="majorHAnsi" w:hAnsiTheme="majorHAnsi" w:cstheme="majorHAnsi"/>
        </w:rPr>
        <w:lastRenderedPageBreak/>
        <w:t xml:space="preserve">(roughly, as above) argue that this sort of egoism will imply strong reasons to reduce existential risk. Add to all of this Samuel Scheffler’s recent intriguing arguments (quick podcast version available here) that </w:t>
      </w:r>
      <w:r w:rsidRPr="00EC64A8">
        <w:rPr>
          <w:rStyle w:val="Emphasis"/>
          <w:rFonts w:asciiTheme="majorHAnsi" w:hAnsiTheme="majorHAnsi" w:cstheme="majorHAnsi"/>
        </w:rPr>
        <w:t>most of what makes our lives go well would be undermined if there were no future generations</w:t>
      </w:r>
      <w:r w:rsidRPr="00EC64A8">
        <w:rPr>
          <w:rFonts w:asciiTheme="majorHAnsi" w:hAnsiTheme="majorHAnsi" w:cstheme="majorHAnsi"/>
        </w:rPr>
        <w:t xml:space="preserve"> of intelligent persons. On his view, my life would contain vastly less well-being if (say) a year after my death the world came to an end. </w:t>
      </w:r>
      <w:r w:rsidRPr="00EC64A8">
        <w:rPr>
          <w:rStyle w:val="StyleUnderline"/>
          <w:rFonts w:asciiTheme="majorHAnsi" w:hAnsiTheme="majorHAnsi" w:cstheme="majorHAnsi"/>
        </w:rPr>
        <w:t>So obviously</w:t>
      </w:r>
      <w:r w:rsidRPr="00EC64A8">
        <w:rPr>
          <w:rFonts w:asciiTheme="majorHAnsi" w:hAnsiTheme="majorHAnsi" w:cstheme="majorHAnsi"/>
        </w:rPr>
        <w:t xml:space="preserve"> if Scheffler were right </w:t>
      </w:r>
      <w:r w:rsidRPr="00EC64A8">
        <w:rPr>
          <w:rStyle w:val="StyleUnderline"/>
          <w:rFonts w:asciiTheme="majorHAnsi" w:hAnsiTheme="majorHAnsi" w:cstheme="majorHAnsi"/>
        </w:rPr>
        <w:t>I’d have very strong reason to reduce existential risk</w:t>
      </w:r>
      <w:r w:rsidRPr="00EC64A8">
        <w:rPr>
          <w:rFonts w:asciiTheme="majorHAnsi" w:hAnsiTheme="majorHAnsi" w:cstheme="majorHAnsi"/>
        </w:rPr>
        <w:t xml:space="preserve">. </w:t>
      </w:r>
      <w:r w:rsidRPr="00EC64A8">
        <w:rPr>
          <w:rStyle w:val="Emphasis"/>
          <w:rFonts w:asciiTheme="majorHAnsi" w:hAnsiTheme="majorHAnsi" w:cstheme="majorHAnsi"/>
        </w:rPr>
        <w:t xml:space="preserve">We should also take into </w:t>
      </w:r>
      <w:r w:rsidRPr="002B3401">
        <w:rPr>
          <w:rStyle w:val="Emphasis"/>
          <w:rFonts w:asciiTheme="majorHAnsi" w:hAnsiTheme="majorHAnsi" w:cstheme="majorHAnsi"/>
          <w:highlight w:val="cyan"/>
        </w:rPr>
        <w:t>account moral uncertainty.</w:t>
      </w:r>
      <w:r w:rsidRPr="00EC64A8">
        <w:rPr>
          <w:rFonts w:asciiTheme="majorHAnsi" w:hAnsiTheme="majorHAnsi" w:cstheme="majorHAnsi"/>
        </w:rPr>
        <w:t xml:space="preserve"> W</w:t>
      </w:r>
      <w:r w:rsidRPr="00EC64A8">
        <w:rPr>
          <w:rStyle w:val="StyleUnderline"/>
          <w:rFonts w:asciiTheme="majorHAnsi" w:hAnsiTheme="majorHAnsi" w:cstheme="majorHAnsi"/>
        </w:rPr>
        <w:t>hat is it reasonable for one to do, when one is uncertain</w:t>
      </w:r>
      <w:r w:rsidRPr="00EC64A8">
        <w:rPr>
          <w:rFonts w:asciiTheme="majorHAnsi" w:hAnsiTheme="majorHAnsi" w:cstheme="majorHAnsi"/>
        </w:rPr>
        <w:t xml:space="preserve"> not (only</w:t>
      </w:r>
      <w:r w:rsidRPr="00EC64A8">
        <w:rPr>
          <w:rStyle w:val="StyleUnderline"/>
          <w:rFonts w:asciiTheme="majorHAnsi" w:hAnsiTheme="majorHAnsi" w:cstheme="majorHAnsi"/>
        </w:rPr>
        <w:t>) about</w:t>
      </w:r>
      <w:r w:rsidRPr="00EC64A8">
        <w:rPr>
          <w:rFonts w:asciiTheme="majorHAnsi" w:hAnsiTheme="majorHAnsi" w:cstheme="majorHAnsi"/>
        </w:rPr>
        <w:t xml:space="preserve"> the empirical facts, but also about the </w:t>
      </w:r>
      <w:r w:rsidRPr="00EC64A8">
        <w:rPr>
          <w:rStyle w:val="StyleUnderline"/>
          <w:rFonts w:asciiTheme="majorHAnsi" w:hAnsiTheme="majorHAnsi" w:cstheme="majorHAnsi"/>
        </w:rPr>
        <w:t>moral facts?</w:t>
      </w:r>
      <w:r w:rsidRPr="00EC64A8">
        <w:rPr>
          <w:rFonts w:asciiTheme="majorHAnsi" w:hAnsiTheme="majorHAnsi" w:cstheme="maj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EC64A8">
        <w:rPr>
          <w:rStyle w:val="StyleUnderline"/>
          <w:rFonts w:asciiTheme="majorHAnsi" w:hAnsiTheme="majorHAnsi" w:cstheme="majorHAnsi"/>
        </w:rPr>
        <w:t xml:space="preserve">those </w:t>
      </w:r>
      <w:r w:rsidRPr="00EC64A8">
        <w:rPr>
          <w:rFonts w:asciiTheme="majorHAnsi" w:hAnsiTheme="majorHAnsi" w:cstheme="majorHAnsi"/>
        </w:rPr>
        <w:t xml:space="preserve">(hedonistic egoists) </w:t>
      </w:r>
      <w:r w:rsidRPr="00EC64A8">
        <w:rPr>
          <w:rStyle w:val="Emphasis"/>
          <w:rFonts w:asciiTheme="majorHAnsi" w:hAnsiTheme="majorHAnsi" w:cstheme="majorHAnsi"/>
        </w:rPr>
        <w:t>who disagree should have a significant level of confidence that they are mistaken,</w:t>
      </w:r>
      <w:r w:rsidRPr="00EC64A8">
        <w:rPr>
          <w:rFonts w:asciiTheme="majorHAnsi" w:hAnsiTheme="majorHAnsi" w:cstheme="majorHAnsi"/>
        </w:rPr>
        <w:t xml:space="preserve"> and that one of the above views is correct. </w:t>
      </w:r>
      <w:r w:rsidRPr="00EC64A8">
        <w:rPr>
          <w:rStyle w:val="StyleUnderline"/>
          <w:rFonts w:asciiTheme="majorHAnsi" w:hAnsiTheme="majorHAnsi" w:cstheme="majorHAnsi"/>
        </w:rPr>
        <w:t>Even if they were 90% sure that their view is the correct one</w:t>
      </w:r>
      <w:r w:rsidRPr="00EC64A8">
        <w:rPr>
          <w:rFonts w:asciiTheme="majorHAnsi" w:hAnsiTheme="majorHAnsi" w:cstheme="majorHAnsi"/>
        </w:rPr>
        <w:t xml:space="preserve"> (and 10% sure that one of these other ones is correct), </w:t>
      </w:r>
      <w:r w:rsidRPr="00EC64A8">
        <w:rPr>
          <w:rStyle w:val="Emphasis"/>
          <w:rFonts w:asciiTheme="majorHAnsi" w:hAnsiTheme="majorHAnsi" w:cstheme="majorHAnsi"/>
        </w:rPr>
        <w:t>they would have pretty strong reason, from the standpoint of moral uncertainty, to reduce existential risk</w:t>
      </w:r>
      <w:r w:rsidRPr="00EC64A8">
        <w:rPr>
          <w:rFonts w:asciiTheme="majorHAnsi" w:hAnsiTheme="majorHAnsi" w:cstheme="majorHAnsi"/>
        </w:rPr>
        <w:t xml:space="preserve">. Perhaps most disturbingly still, </w:t>
      </w:r>
      <w:r w:rsidRPr="002B3401">
        <w:rPr>
          <w:rStyle w:val="StyleUnderline"/>
          <w:rFonts w:asciiTheme="majorHAnsi" w:hAnsiTheme="majorHAnsi" w:cstheme="majorHAnsi"/>
          <w:highlight w:val="cyan"/>
        </w:rPr>
        <w:t>even if</w:t>
      </w:r>
      <w:r w:rsidRPr="00EC64A8">
        <w:rPr>
          <w:rStyle w:val="StyleUnderline"/>
          <w:rFonts w:asciiTheme="majorHAnsi" w:hAnsiTheme="majorHAnsi" w:cstheme="majorHAnsi"/>
        </w:rPr>
        <w:t xml:space="preserve"> we are only </w:t>
      </w:r>
      <w:r w:rsidRPr="002B3401">
        <w:rPr>
          <w:rStyle w:val="StyleUnderline"/>
          <w:rFonts w:asciiTheme="majorHAnsi" w:hAnsiTheme="majorHAnsi" w:cstheme="majorHAnsi"/>
          <w:highlight w:val="cyan"/>
        </w:rPr>
        <w:t>1% sure</w:t>
      </w:r>
      <w:r w:rsidRPr="00EC64A8">
        <w:rPr>
          <w:rStyle w:val="StyleUnderline"/>
          <w:rFonts w:asciiTheme="majorHAnsi" w:hAnsiTheme="majorHAnsi" w:cstheme="majorHAnsi"/>
        </w:rPr>
        <w:t xml:space="preserve"> that the well-being of possible </w:t>
      </w:r>
      <w:r w:rsidRPr="002B3401">
        <w:rPr>
          <w:rStyle w:val="StyleUnderline"/>
          <w:rFonts w:asciiTheme="majorHAnsi" w:hAnsiTheme="majorHAnsi" w:cstheme="majorHAnsi"/>
          <w:highlight w:val="cyan"/>
        </w:rPr>
        <w:t>future people matter</w:t>
      </w:r>
      <w:r w:rsidRPr="00EC64A8">
        <w:rPr>
          <w:rStyle w:val="StyleUnderline"/>
          <w:rFonts w:asciiTheme="majorHAnsi" w:hAnsiTheme="majorHAnsi" w:cstheme="majorHAnsi"/>
        </w:rPr>
        <w:t>s</w:t>
      </w:r>
      <w:r w:rsidRPr="00EC64A8">
        <w:rPr>
          <w:rFonts w:asciiTheme="majorHAnsi" w:hAnsiTheme="majorHAnsi" w:cstheme="majorHAnsi"/>
        </w:rPr>
        <w:t xml:space="preserve">, it is at least arguable that, from the standpoint of moral uncertainty, </w:t>
      </w:r>
      <w:r w:rsidRPr="002B3401">
        <w:rPr>
          <w:rStyle w:val="Emphasis"/>
          <w:rFonts w:asciiTheme="majorHAnsi" w:hAnsiTheme="majorHAnsi" w:cstheme="majorHAnsi"/>
          <w:highlight w:val="cyan"/>
        </w:rPr>
        <w:t>reducing</w:t>
      </w:r>
      <w:r w:rsidRPr="00EC64A8">
        <w:rPr>
          <w:rStyle w:val="Emphasis"/>
          <w:rFonts w:asciiTheme="majorHAnsi" w:hAnsiTheme="majorHAnsi" w:cstheme="majorHAnsi"/>
        </w:rPr>
        <w:t xml:space="preserve"> existential </w:t>
      </w:r>
      <w:r w:rsidRPr="002B3401">
        <w:rPr>
          <w:rStyle w:val="Emphasis"/>
          <w:rFonts w:asciiTheme="majorHAnsi" w:hAnsiTheme="majorHAnsi" w:cstheme="majorHAnsi"/>
          <w:highlight w:val="cyan"/>
        </w:rPr>
        <w:t>risk</w:t>
      </w:r>
      <w:r w:rsidRPr="00EC64A8">
        <w:rPr>
          <w:rStyle w:val="Emphasis"/>
          <w:rFonts w:asciiTheme="majorHAnsi" w:hAnsiTheme="majorHAnsi" w:cstheme="majorHAnsi"/>
        </w:rPr>
        <w:t xml:space="preserve"> is the most </w:t>
      </w:r>
      <w:r w:rsidRPr="002B3401">
        <w:rPr>
          <w:rStyle w:val="Emphasis"/>
          <w:rFonts w:asciiTheme="majorHAnsi" w:hAnsiTheme="majorHAnsi" w:cstheme="majorHAnsi"/>
          <w:highlight w:val="cyan"/>
        </w:rPr>
        <w:t>important</w:t>
      </w:r>
      <w:r w:rsidRPr="00EC64A8">
        <w:rPr>
          <w:rStyle w:val="Emphasis"/>
          <w:rFonts w:asciiTheme="majorHAnsi" w:hAnsiTheme="majorHAnsi" w:cstheme="majorHAnsi"/>
        </w:rPr>
        <w:t xml:space="preserve"> thing in the world</w:t>
      </w:r>
      <w:r w:rsidRPr="00EC64A8">
        <w:rPr>
          <w:rFonts w:asciiTheme="majorHAnsi" w:hAnsiTheme="majorHAnsi" w:cstheme="majorHAnsi"/>
        </w:rPr>
        <w:t xml:space="preserve">. Again, this is largely </w:t>
      </w:r>
      <w:r w:rsidRPr="00EC64A8">
        <w:rPr>
          <w:rStyle w:val="StyleUnderline"/>
          <w:rFonts w:asciiTheme="majorHAnsi" w:hAnsiTheme="majorHAnsi" w:cstheme="majorHAnsi"/>
        </w:rPr>
        <w:t>for the reason that there are so many people who could exist in the future –</w:t>
      </w:r>
      <w:r w:rsidRPr="00EC64A8">
        <w:rPr>
          <w:rFonts w:asciiTheme="majorHAnsi" w:hAnsiTheme="majorHAnsi" w:cstheme="majorHAnsi"/>
        </w:rPr>
        <w:t xml:space="preserve"> there are trillions upon trillions… upon trillions. (For more on this and other related issues, see this excellent dissertation</w:t>
      </w:r>
      <w:r w:rsidRPr="00EC64A8">
        <w:rPr>
          <w:rStyle w:val="StyleUnderline"/>
          <w:rFonts w:asciiTheme="majorHAnsi" w:hAnsiTheme="majorHAnsi" w:cstheme="majorHAnsi"/>
        </w:rPr>
        <w:t>). Of course, it is uncertain whether these untold trillions would, in general, have good lives</w:t>
      </w:r>
      <w:r w:rsidRPr="00EC64A8">
        <w:rPr>
          <w:rFonts w:asciiTheme="majorHAnsi" w:hAnsiTheme="majorHAnsi" w:cstheme="majorHAnsi"/>
        </w:rPr>
        <w:t>. It’s possible they’ll be miserable</w:t>
      </w:r>
      <w:r w:rsidRPr="00EC64A8">
        <w:rPr>
          <w:rStyle w:val="StyleUnderline"/>
          <w:rFonts w:asciiTheme="majorHAnsi" w:hAnsiTheme="majorHAnsi" w:cstheme="majorHAnsi"/>
        </w:rPr>
        <w:t>. It is enough</w:t>
      </w:r>
      <w:r w:rsidRPr="00EC64A8">
        <w:rPr>
          <w:rFonts w:asciiTheme="majorHAnsi" w:hAnsiTheme="majorHAnsi" w:cstheme="majorHAnsi"/>
        </w:rPr>
        <w:t xml:space="preserve"> for my claim </w:t>
      </w:r>
      <w:r w:rsidRPr="00EC64A8">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EC64A8">
        <w:rPr>
          <w:rFonts w:asciiTheme="majorHAnsi" w:hAnsiTheme="majorHAnsi" w:cstheme="maj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EC64A8">
        <w:rPr>
          <w:rStyle w:val="StyleUnderline"/>
          <w:rFonts w:asciiTheme="majorHAnsi" w:hAnsiTheme="majorHAnsi" w:cstheme="majorHAnsi"/>
        </w:rPr>
        <w:t>even if things did not go well for our ancestors, I am optimistic that they will overall go fantastically well for our descendants, if we allow them to</w:t>
      </w:r>
      <w:r w:rsidRPr="00EC64A8">
        <w:rPr>
          <w:rFonts w:asciiTheme="majorHAnsi" w:hAnsiTheme="majorHAnsi" w:cstheme="majorHAnsi"/>
        </w:rPr>
        <w:t xml:space="preserve">. I suspect that </w:t>
      </w:r>
      <w:r w:rsidRPr="00EC64A8">
        <w:rPr>
          <w:rStyle w:val="StyleUnderline"/>
          <w:rFonts w:asciiTheme="majorHAnsi" w:hAnsiTheme="majorHAnsi" w:cstheme="majorHAnsi"/>
        </w:rPr>
        <w:t>most of us alive today</w:t>
      </w:r>
      <w:r w:rsidRPr="00EC64A8">
        <w:rPr>
          <w:rFonts w:asciiTheme="majorHAnsi" w:hAnsiTheme="majorHAnsi" w:cstheme="majorHAnsi"/>
        </w:rPr>
        <w:t xml:space="preserve"> – at least those of us not suffering from extreme illness or poverty – </w:t>
      </w:r>
      <w:r w:rsidRPr="00EC64A8">
        <w:rPr>
          <w:rStyle w:val="StyleUnderline"/>
          <w:rFonts w:asciiTheme="majorHAnsi" w:hAnsiTheme="majorHAnsi" w:cstheme="majorHAnsi"/>
        </w:rPr>
        <w:t>have lives that are well worth living, and that things will continue to improve</w:t>
      </w:r>
      <w:r w:rsidRPr="00EC64A8">
        <w:rPr>
          <w:rFonts w:asciiTheme="majorHAnsi" w:hAnsiTheme="majorHAnsi" w:cstheme="majorHAnsi"/>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955A22D" w14:textId="77777777" w:rsidR="00484E5D" w:rsidRPr="00EC64A8" w:rsidRDefault="00484E5D" w:rsidP="00484E5D">
      <w:pPr>
        <w:rPr>
          <w:rFonts w:asciiTheme="majorHAnsi" w:hAnsiTheme="majorHAnsi" w:cstheme="majorHAnsi"/>
        </w:rPr>
      </w:pPr>
    </w:p>
    <w:p w14:paraId="653B80B9" w14:textId="77777777" w:rsidR="00484E5D" w:rsidRDefault="00484E5D" w:rsidP="00484E5D">
      <w:pPr>
        <w:pStyle w:val="Heading4"/>
        <w:rPr>
          <w:rFonts w:asciiTheme="majorHAnsi" w:hAnsiTheme="majorHAnsi" w:cstheme="majorHAnsi"/>
        </w:rPr>
      </w:pPr>
      <w:r w:rsidRPr="00EC64A8">
        <w:rPr>
          <w:rFonts w:asciiTheme="majorHAnsi" w:hAnsiTheme="majorHAnsi" w:cstheme="majorHAnsi"/>
        </w:rPr>
        <w:lastRenderedPageBreak/>
        <w:t xml:space="preserve">3] Theory </w:t>
      </w:r>
    </w:p>
    <w:p w14:paraId="67FDC338" w14:textId="77777777" w:rsidR="00484E5D" w:rsidRPr="00B9636F" w:rsidRDefault="00484E5D" w:rsidP="00484E5D">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w:t>
      </w:r>
      <w:r>
        <w:rPr>
          <w:rFonts w:asciiTheme="majorHAnsi" w:hAnsiTheme="majorHAnsi" w:cstheme="majorHAnsi"/>
        </w:rPr>
        <w:t>G</w:t>
      </w:r>
      <w:r w:rsidRPr="00EC64A8">
        <w:rPr>
          <w:rFonts w:asciiTheme="majorHAnsi" w:hAnsiTheme="majorHAnsi" w:cstheme="majorHAnsi"/>
        </w:rPr>
        <w:t>round – most frameworks divisively lean one way or another, util is the best in allowing arguments</w:t>
      </w:r>
      <w:r>
        <w:rPr>
          <w:rFonts w:asciiTheme="majorHAnsi" w:hAnsiTheme="majorHAnsi" w:cstheme="majorHAnsi"/>
        </w:rPr>
        <w:t xml:space="preserve"> on both sides i.e. we get the debris aff, they get the mining da.</w:t>
      </w:r>
    </w:p>
    <w:p w14:paraId="0D3727C5" w14:textId="77777777" w:rsidR="00484E5D" w:rsidRPr="00EC64A8" w:rsidRDefault="00484E5D" w:rsidP="00484E5D">
      <w:pPr>
        <w:rPr>
          <w:rFonts w:asciiTheme="majorHAnsi" w:hAnsiTheme="majorHAnsi" w:cstheme="majorHAnsi"/>
        </w:rPr>
      </w:pPr>
    </w:p>
    <w:p w14:paraId="17FD5DAD" w14:textId="77777777" w:rsidR="00484E5D" w:rsidRPr="00EC64A8" w:rsidRDefault="00484E5D" w:rsidP="00484E5D">
      <w:pPr>
        <w:rPr>
          <w:rFonts w:asciiTheme="majorHAnsi" w:hAnsiTheme="majorHAnsi" w:cstheme="majorHAnsi"/>
        </w:rPr>
      </w:pPr>
    </w:p>
    <w:p w14:paraId="6DFF76A8" w14:textId="77777777" w:rsidR="00484E5D" w:rsidRPr="00EC64A8" w:rsidRDefault="00484E5D" w:rsidP="00484E5D">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Underview</w:t>
      </w:r>
    </w:p>
    <w:p w14:paraId="7C780FCD" w14:textId="77777777" w:rsidR="00484E5D" w:rsidRDefault="00484E5D" w:rsidP="00484E5D">
      <w:pPr>
        <w:pStyle w:val="Heading4"/>
        <w:rPr>
          <w:rFonts w:asciiTheme="majorHAnsi" w:hAnsiTheme="majorHAnsi" w:cstheme="majorHAnsi"/>
        </w:rPr>
      </w:pPr>
      <w:r>
        <w:rPr>
          <w:rFonts w:asciiTheme="majorHAnsi" w:hAnsiTheme="majorHAnsi" w:cstheme="majorHAnsi"/>
        </w:rPr>
        <w:t>1</w:t>
      </w:r>
      <w:r w:rsidRPr="00EC64A8">
        <w:rPr>
          <w:rFonts w:asciiTheme="majorHAnsi" w:hAnsiTheme="majorHAnsi" w:cstheme="majorHAnsi"/>
        </w:rPr>
        <w:t xml:space="preserve">] </w:t>
      </w:r>
      <w:r w:rsidRPr="00C51946">
        <w:rPr>
          <w:rFonts w:asciiTheme="majorHAnsi" w:hAnsiTheme="majorHAnsi" w:cstheme="majorHAnsi"/>
          <w:u w:val="single"/>
        </w:rPr>
        <w:t>1AR Theory</w:t>
      </w:r>
      <w:r w:rsidRPr="00EC64A8">
        <w:rPr>
          <w:rFonts w:asciiTheme="majorHAnsi" w:hAnsiTheme="majorHAnsi" w:cstheme="majorHAnsi"/>
        </w:rPr>
        <w:t xml:space="preserve"> – </w:t>
      </w:r>
    </w:p>
    <w:p w14:paraId="25032695" w14:textId="77777777" w:rsidR="00484E5D" w:rsidRDefault="00484E5D" w:rsidP="00484E5D">
      <w:pPr>
        <w:pStyle w:val="Heading4"/>
        <w:rPr>
          <w:rFonts w:asciiTheme="majorHAnsi" w:hAnsiTheme="majorHAnsi" w:cstheme="majorHAnsi"/>
        </w:rPr>
      </w:pPr>
      <w:r>
        <w:rPr>
          <w:rFonts w:asciiTheme="majorHAnsi" w:hAnsiTheme="majorHAnsi" w:cstheme="majorHAnsi"/>
        </w:rPr>
        <w:t>---A</w:t>
      </w:r>
      <w:r w:rsidRPr="00EC64A8">
        <w:rPr>
          <w:rFonts w:asciiTheme="majorHAnsi" w:hAnsiTheme="majorHAnsi" w:cstheme="majorHAnsi"/>
        </w:rPr>
        <w:t xml:space="preserve">] the aff gets it because otherwise the 1NC could be infinitely abusive which o/w, </w:t>
      </w:r>
    </w:p>
    <w:p w14:paraId="04EBE664" w14:textId="77777777" w:rsidR="00484E5D" w:rsidRDefault="00484E5D" w:rsidP="00484E5D">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it’s drop the debater because the 2AR is too short to win a shell AND substance so theory can only check abuse for the aff  </w:t>
      </w:r>
    </w:p>
    <w:p w14:paraId="68F25002" w14:textId="77777777" w:rsidR="00484E5D" w:rsidRDefault="00484E5D" w:rsidP="00484E5D">
      <w:pPr>
        <w:pStyle w:val="Heading4"/>
        <w:rPr>
          <w:rFonts w:asciiTheme="majorHAnsi" w:hAnsiTheme="majorHAnsi" w:cstheme="majorHAnsi"/>
        </w:rPr>
      </w:pPr>
      <w:r>
        <w:rPr>
          <w:rFonts w:asciiTheme="majorHAnsi" w:hAnsiTheme="majorHAnsi" w:cstheme="majorHAnsi"/>
        </w:rPr>
        <w:t>---C</w:t>
      </w:r>
      <w:r w:rsidRPr="00EC64A8">
        <w:rPr>
          <w:rFonts w:asciiTheme="majorHAnsi" w:hAnsiTheme="majorHAnsi" w:cstheme="majorHAnsi"/>
        </w:rPr>
        <w:t xml:space="preserve">] no neg RVI because otherwise they could dump on the shell for 6 minutes and get away with anything by sheer brute force, </w:t>
      </w:r>
    </w:p>
    <w:p w14:paraId="32F45A15" w14:textId="77777777" w:rsidR="00484E5D" w:rsidRDefault="00484E5D" w:rsidP="00484E5D">
      <w:pPr>
        <w:pStyle w:val="Heading4"/>
        <w:rPr>
          <w:rFonts w:asciiTheme="majorHAnsi" w:hAnsiTheme="majorHAnsi" w:cstheme="majorHAnsi"/>
        </w:rPr>
      </w:pPr>
      <w:r>
        <w:rPr>
          <w:rFonts w:asciiTheme="majorHAnsi" w:hAnsiTheme="majorHAnsi" w:cstheme="majorHAnsi"/>
        </w:rPr>
        <w:t>---D</w:t>
      </w:r>
      <w:r w:rsidRPr="00EC64A8">
        <w:rPr>
          <w:rFonts w:asciiTheme="majorHAnsi" w:hAnsiTheme="majorHAnsi" w:cstheme="majorHAnsi"/>
        </w:rPr>
        <w:t>] fairness is a voter and outweighs</w:t>
      </w:r>
      <w:r>
        <w:rPr>
          <w:rFonts w:asciiTheme="majorHAnsi" w:hAnsiTheme="majorHAnsi" w:cstheme="majorHAnsi"/>
        </w:rPr>
        <w:t>---c</w:t>
      </w:r>
      <w:r w:rsidRPr="00EC64A8">
        <w:rPr>
          <w:rFonts w:asciiTheme="majorHAnsi" w:hAnsiTheme="majorHAnsi" w:cstheme="majorHAnsi"/>
        </w:rPr>
        <w:t>onstitutive of competitive activities like debate</w:t>
      </w:r>
      <w:r>
        <w:rPr>
          <w:rFonts w:asciiTheme="majorHAnsi" w:hAnsiTheme="majorHAnsi" w:cstheme="majorHAnsi"/>
        </w:rPr>
        <w:t>---</w:t>
      </w:r>
      <w:r w:rsidRPr="00EC64A8">
        <w:rPr>
          <w:rFonts w:asciiTheme="majorHAnsi" w:hAnsiTheme="majorHAnsi" w:cstheme="majorHAnsi"/>
        </w:rPr>
        <w:t>every argument either debater makes relies on the judge evaluating them fairly</w:t>
      </w:r>
      <w:r>
        <w:rPr>
          <w:rFonts w:asciiTheme="majorHAnsi" w:hAnsiTheme="majorHAnsi" w:cstheme="majorHAnsi"/>
        </w:rPr>
        <w:t>---</w:t>
      </w:r>
      <w:r w:rsidRPr="00EC64A8">
        <w:rPr>
          <w:rFonts w:asciiTheme="majorHAnsi" w:hAnsiTheme="majorHAnsi" w:cstheme="majorHAnsi"/>
        </w:rPr>
        <w:t>comes before substance</w:t>
      </w:r>
      <w:r>
        <w:rPr>
          <w:rFonts w:asciiTheme="majorHAnsi" w:hAnsiTheme="majorHAnsi" w:cstheme="majorHAnsi"/>
        </w:rPr>
        <w:t xml:space="preserve">, </w:t>
      </w:r>
      <w:r w:rsidRPr="00EC64A8">
        <w:rPr>
          <w:rFonts w:asciiTheme="majorHAnsi" w:hAnsiTheme="majorHAnsi" w:cstheme="majorHAnsi"/>
        </w:rPr>
        <w:t>it determines whether it’s an accurate measure of who debate better.  </w:t>
      </w:r>
    </w:p>
    <w:p w14:paraId="6330AD0C" w14:textId="77777777" w:rsidR="00484E5D" w:rsidRDefault="00484E5D" w:rsidP="00484E5D"/>
    <w:p w14:paraId="5D6B81E5" w14:textId="77777777" w:rsidR="00484E5D" w:rsidRDefault="00484E5D" w:rsidP="00484E5D">
      <w:pPr>
        <w:pStyle w:val="Heading4"/>
      </w:pPr>
      <w:r>
        <w:t xml:space="preserve">2] </w:t>
      </w:r>
      <w:r w:rsidRPr="002B30D5">
        <w:rPr>
          <w:u w:val="single"/>
        </w:rPr>
        <w:t>Reasonability on T</w:t>
      </w:r>
      <w:r>
        <w:t xml:space="preserve"> – Use a brightline of disclosure and link and impact turn ground. Brightline resolves arbitrariness –</w:t>
      </w:r>
    </w:p>
    <w:p w14:paraId="0063148C" w14:textId="77777777" w:rsidR="00484E5D" w:rsidRDefault="00484E5D" w:rsidP="00484E5D">
      <w:pPr>
        <w:pStyle w:val="Heading4"/>
      </w:pPr>
      <w:r>
        <w:t xml:space="preserve">---A] Reciprocity – the neg gets exclusive access to topicality so its irreciprocal to hold it to the same standard as other theory, </w:t>
      </w:r>
    </w:p>
    <w:p w14:paraId="7417F6FA" w14:textId="77777777" w:rsidR="00484E5D" w:rsidRDefault="00484E5D" w:rsidP="00484E5D">
      <w:pPr>
        <w:pStyle w:val="Heading4"/>
      </w:pPr>
      <w:r>
        <w:t xml:space="preserve">---B] Bidirectionality – means they get topicality either way – choosing the best interpretation is a bad standard, </w:t>
      </w:r>
    </w:p>
    <w:p w14:paraId="566AD6E5" w14:textId="77777777" w:rsidR="00484E5D" w:rsidRDefault="00484E5D" w:rsidP="00484E5D">
      <w:pPr>
        <w:pStyle w:val="Heading4"/>
      </w:pPr>
      <w:r>
        <w:t xml:space="preserve">---C] Engagement – reasonability encourages a refocus on substantive education – the brightline proves they had the ability to engage. </w:t>
      </w:r>
    </w:p>
    <w:p w14:paraId="5BC30401" w14:textId="77777777" w:rsidR="00484E5D" w:rsidRPr="00837AC9" w:rsidRDefault="00484E5D" w:rsidP="00484E5D"/>
    <w:p w14:paraId="637D7B05" w14:textId="77777777" w:rsidR="00484E5D" w:rsidRPr="008D3FD3" w:rsidRDefault="00484E5D" w:rsidP="00484E5D">
      <w:pPr>
        <w:pStyle w:val="Heading4"/>
        <w:rPr>
          <w:rFonts w:cs="Calibri"/>
        </w:rPr>
      </w:pPr>
      <w:r>
        <w:rPr>
          <w:rFonts w:asciiTheme="majorHAnsi" w:hAnsiTheme="majorHAnsi" w:cstheme="majorHAnsi"/>
        </w:rPr>
        <w:t>3</w:t>
      </w:r>
      <w:r w:rsidRPr="00EC64A8">
        <w:rPr>
          <w:rFonts w:asciiTheme="majorHAnsi" w:hAnsiTheme="majorHAnsi" w:cstheme="majorHAnsi"/>
        </w:rPr>
        <w:t xml:space="preserve">] </w:t>
      </w:r>
      <w:r w:rsidRPr="00886A2B">
        <w:rPr>
          <w:rFonts w:cs="Calibri"/>
        </w:rPr>
        <w:t xml:space="preserve">Condo is a voting issue – the time crunched </w:t>
      </w:r>
      <w:r>
        <w:rPr>
          <w:rFonts w:cs="Calibri"/>
        </w:rPr>
        <w:t>1AR</w:t>
      </w:r>
      <w:r w:rsidRPr="00886A2B">
        <w:rPr>
          <w:rFonts w:cs="Calibri"/>
        </w:rPr>
        <w:t xml:space="preserve"> can’t read its best offense against multiple worlds with different uniqueness conditions – they collapse to what’s undercovered which wrecks engagement. </w:t>
      </w:r>
    </w:p>
    <w:p w14:paraId="5FE554CB" w14:textId="77777777" w:rsidR="00484E5D" w:rsidRPr="00EC64A8" w:rsidRDefault="00484E5D" w:rsidP="00484E5D">
      <w:pPr>
        <w:rPr>
          <w:rFonts w:asciiTheme="majorHAnsi" w:hAnsiTheme="majorHAnsi" w:cstheme="majorHAnsi"/>
        </w:rPr>
      </w:pPr>
    </w:p>
    <w:p w14:paraId="7BF2D1C0" w14:textId="77777777" w:rsidR="00484E5D" w:rsidRDefault="00484E5D" w:rsidP="00484E5D">
      <w:pPr>
        <w:pStyle w:val="Heading4"/>
      </w:pPr>
      <w:r>
        <w:rPr>
          <w:rFonts w:asciiTheme="majorHAnsi" w:hAnsiTheme="majorHAnsi" w:cstheme="majorHAnsi"/>
        </w:rPr>
        <w:t>4</w:t>
      </w:r>
      <w:r w:rsidRPr="00EC64A8">
        <w:rPr>
          <w:rFonts w:asciiTheme="majorHAnsi" w:hAnsiTheme="majorHAnsi" w:cstheme="majorHAnsi"/>
        </w:rPr>
        <w:t xml:space="preserve">] PICs </w:t>
      </w:r>
      <w:r w:rsidRPr="00886A2B">
        <w:t>are a voting issue – they moot aff offense with minute policy changes, shifting debates from the core of the literature towards its margins, undermining both topic specific education and strategic options.</w:t>
      </w:r>
    </w:p>
    <w:p w14:paraId="2D65A312" w14:textId="77777777" w:rsidR="00484E5D" w:rsidRPr="008D3FD3" w:rsidRDefault="00484E5D" w:rsidP="00484E5D"/>
    <w:p w14:paraId="2F2DA7CE"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t>5</w:t>
      </w:r>
      <w:r w:rsidRPr="00EC64A8">
        <w:rPr>
          <w:rFonts w:asciiTheme="majorHAnsi" w:hAnsiTheme="majorHAnsi" w:cstheme="majorHAnsi"/>
        </w:rPr>
        <w:t>] Counterplans must have a solvency advocate – anything else explodes limits because we have to prepare for infinite counter-plans but having a solvency advocate specific to the aff solves because we know what links.  </w:t>
      </w:r>
    </w:p>
    <w:p w14:paraId="058B6182" w14:textId="77777777" w:rsidR="00484E5D" w:rsidRPr="004F4B75" w:rsidRDefault="00484E5D" w:rsidP="00484E5D"/>
    <w:p w14:paraId="4F285945"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lastRenderedPageBreak/>
        <w:t>6</w:t>
      </w:r>
      <w:r w:rsidRPr="00EC64A8">
        <w:rPr>
          <w:rFonts w:asciiTheme="majorHAnsi" w:hAnsiTheme="majorHAnsi" w:cstheme="majorHAnsi"/>
        </w:rPr>
        <w:t>] Presumption and Permissibility affirm</w:t>
      </w:r>
    </w:p>
    <w:p w14:paraId="59F589E0" w14:textId="77777777" w:rsidR="00484E5D" w:rsidRPr="00EC64A8" w:rsidRDefault="00484E5D" w:rsidP="00484E5D">
      <w:pPr>
        <w:pStyle w:val="Heading4"/>
        <w:rPr>
          <w:rFonts w:asciiTheme="majorHAnsi" w:eastAsia="Calibri" w:hAnsiTheme="majorHAnsi" w:cstheme="majorHAnsi"/>
        </w:rPr>
      </w:pPr>
      <w:r>
        <w:rPr>
          <w:rFonts w:asciiTheme="majorHAnsi" w:hAnsiTheme="majorHAnsi" w:cstheme="majorHAnsi"/>
        </w:rPr>
        <w:t>---</w:t>
      </w:r>
      <w:r w:rsidRPr="00EC64A8">
        <w:rPr>
          <w:rFonts w:asciiTheme="majorHAnsi" w:hAnsiTheme="majorHAnsi" w:cstheme="majorHAnsi"/>
        </w:rPr>
        <w:t>A] Logic – Negating an obligation requires proving a prohibition. To negate you have to give proactive reasoning</w:t>
      </w:r>
      <w:r w:rsidRPr="00EC64A8">
        <w:rPr>
          <w:rFonts w:asciiTheme="majorHAnsi" w:eastAsia="Calibri" w:hAnsiTheme="majorHAnsi" w:cstheme="majorHAnsi"/>
        </w:rPr>
        <w:t xml:space="preserve"> why an action is wrong. If there are none, affirm.</w:t>
      </w:r>
    </w:p>
    <w:p w14:paraId="559AB3E1" w14:textId="77777777" w:rsidR="00484E5D" w:rsidRPr="00837AC9" w:rsidRDefault="00484E5D" w:rsidP="00484E5D"/>
    <w:p w14:paraId="2AF38FAA"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t>7</w:t>
      </w:r>
      <w:r w:rsidRPr="00EC64A8">
        <w:rPr>
          <w:rFonts w:asciiTheme="majorHAnsi" w:hAnsiTheme="majorHAnsi" w:cstheme="majorHAnsi"/>
        </w:rPr>
        <w:t>] Permissibility and presumption triggers are voting issues –</w:t>
      </w:r>
    </w:p>
    <w:p w14:paraId="5CDB3536" w14:textId="77777777" w:rsidR="00484E5D" w:rsidRPr="00EC64A8" w:rsidRDefault="00484E5D" w:rsidP="00484E5D">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A] moots the entirety of the 1ac</w:t>
      </w:r>
    </w:p>
    <w:p w14:paraId="60954B41" w14:textId="4B6E7ADC" w:rsidR="00484E5D" w:rsidRDefault="00484E5D" w:rsidP="00484E5D">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B] disincentivizes clash</w:t>
      </w:r>
    </w:p>
    <w:p w14:paraId="686C2243" w14:textId="77777777" w:rsidR="00444BDE" w:rsidRPr="00444BDE" w:rsidRDefault="00444BDE" w:rsidP="00444BDE"/>
    <w:p w14:paraId="721A3CB5" w14:textId="3373BEC9" w:rsidR="00444BDE" w:rsidRPr="00EC64A8" w:rsidRDefault="00444BDE" w:rsidP="00444BDE">
      <w:pPr>
        <w:pStyle w:val="Heading4"/>
        <w:rPr>
          <w:rFonts w:asciiTheme="majorHAnsi" w:hAnsiTheme="majorHAnsi" w:cstheme="majorHAnsi"/>
        </w:rPr>
      </w:pPr>
      <w:r>
        <w:rPr>
          <w:rFonts w:asciiTheme="majorHAnsi" w:hAnsiTheme="majorHAnsi" w:cstheme="majorHAnsi"/>
        </w:rPr>
        <w:t xml:space="preserve">8] </w:t>
      </w:r>
      <w:r w:rsidRPr="00EC64A8">
        <w:rPr>
          <w:rFonts w:asciiTheme="majorHAnsi" w:hAnsiTheme="majorHAnsi" w:cstheme="majorHAnsi"/>
        </w:rPr>
        <w:t xml:space="preserve">Apocalyptic images challenge dominant power structures by contesting the implausibility that inequitable structures can produce catastrophe </w:t>
      </w:r>
    </w:p>
    <w:p w14:paraId="7397DEC4" w14:textId="77777777" w:rsidR="00444BDE" w:rsidRPr="00EC64A8" w:rsidRDefault="00444BDE" w:rsidP="00444BDE">
      <w:pPr>
        <w:rPr>
          <w:rFonts w:asciiTheme="majorHAnsi" w:hAnsiTheme="majorHAnsi" w:cstheme="majorHAnsi"/>
        </w:rPr>
      </w:pPr>
      <w:r w:rsidRPr="00EC64A8">
        <w:rPr>
          <w:rFonts w:asciiTheme="majorHAnsi" w:hAnsiTheme="majorHAnsi" w:cstheme="majorHAnsi"/>
        </w:rPr>
        <w:t xml:space="preserve">Jessica </w:t>
      </w:r>
      <w:r w:rsidRPr="00EC64A8">
        <w:rPr>
          <w:rStyle w:val="Style13ptBold"/>
          <w:rFonts w:asciiTheme="majorHAnsi" w:hAnsiTheme="majorHAnsi" w:cstheme="majorHAnsi"/>
        </w:rPr>
        <w:t>Hurley 17</w:t>
      </w:r>
      <w:r w:rsidRPr="00EC64A8">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2449FE84" w14:textId="77777777" w:rsidR="00444BDE" w:rsidRPr="00EC64A8" w:rsidRDefault="00444BDE" w:rsidP="00444BDE">
      <w:pPr>
        <w:rPr>
          <w:rFonts w:asciiTheme="majorHAnsi" w:hAnsiTheme="majorHAnsi" w:cstheme="majorHAnsi"/>
          <w:sz w:val="12"/>
        </w:rPr>
      </w:pPr>
      <w:r w:rsidRPr="00EC64A8">
        <w:rPr>
          <w:rFonts w:asciiTheme="majorHAnsi" w:hAnsiTheme="majorHAnsi" w:cstheme="majorHAnsi"/>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EC64A8">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EC64A8">
        <w:rPr>
          <w:rFonts w:asciiTheme="majorHAnsi" w:hAnsiTheme="majorHAnsi" w:cstheme="majorHAnsi"/>
          <w:sz w:val="12"/>
        </w:rPr>
        <w:t xml:space="preserve">looks closely at social and environmental changes in process and </w:t>
      </w:r>
      <w:r w:rsidRPr="00EC64A8">
        <w:rPr>
          <w:rStyle w:val="StyleUnderline"/>
          <w:rFonts w:asciiTheme="majorHAnsi" w:hAnsiTheme="majorHAnsi" w:cstheme="majorHAnsi"/>
        </w:rPr>
        <w:t>recognizes crisis as a place where people dwell</w:t>
      </w:r>
      <w:r w:rsidRPr="00EC64A8">
        <w:rPr>
          <w:rFonts w:asciiTheme="majorHAnsi" w:hAnsiTheme="majorHAnsi" w:cstheme="majorHAnsi"/>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EC64A8">
        <w:rPr>
          <w:rStyle w:val="StyleUnderline"/>
          <w:rFonts w:asciiTheme="majorHAnsi" w:hAnsiTheme="majorHAnsi" w:cstheme="majorHAnsi"/>
        </w:rPr>
        <w:t xml:space="preserve">This essay argues for the continuing importance of </w:t>
      </w:r>
      <w:r w:rsidRPr="00472393">
        <w:rPr>
          <w:rStyle w:val="StyleUnderline"/>
          <w:rFonts w:asciiTheme="majorHAnsi" w:hAnsiTheme="majorHAnsi" w:cstheme="majorHAnsi"/>
          <w:highlight w:val="cyan"/>
        </w:rPr>
        <w:t>apocalyptic narrative forms</w:t>
      </w:r>
      <w:r w:rsidRPr="00EC64A8">
        <w:rPr>
          <w:rStyle w:val="StyleUnderline"/>
          <w:rFonts w:asciiTheme="majorHAnsi" w:hAnsiTheme="majorHAnsi" w:cstheme="majorHAnsi"/>
        </w:rPr>
        <w:t xml:space="preserve"> in representations of</w:t>
      </w:r>
      <w:r w:rsidRPr="00EC64A8">
        <w:rPr>
          <w:rFonts w:asciiTheme="majorHAnsi" w:hAnsiTheme="majorHAnsi" w:cstheme="majorHAnsi"/>
          <w:sz w:val="12"/>
        </w:rPr>
        <w:t xml:space="preserve"> environmental </w:t>
      </w:r>
      <w:r w:rsidRPr="00EC64A8">
        <w:rPr>
          <w:rStyle w:val="StyleUnderline"/>
          <w:rFonts w:asciiTheme="majorHAnsi" w:hAnsiTheme="majorHAnsi" w:cstheme="majorHAnsi"/>
        </w:rPr>
        <w:t xml:space="preserve">risk to </w:t>
      </w:r>
      <w:r w:rsidRPr="00472393">
        <w:rPr>
          <w:rStyle w:val="StyleUnderline"/>
          <w:rFonts w:asciiTheme="majorHAnsi" w:hAnsiTheme="majorHAnsi" w:cstheme="majorHAnsi"/>
          <w:highlight w:val="cyan"/>
        </w:rPr>
        <w:t xml:space="preserve">disrupt conservative </w:t>
      </w:r>
      <w:r w:rsidRPr="00EC64A8">
        <w:rPr>
          <w:rStyle w:val="StyleUnderline"/>
          <w:rFonts w:asciiTheme="majorHAnsi" w:hAnsiTheme="majorHAnsi" w:cstheme="majorHAnsi"/>
        </w:rPr>
        <w:t xml:space="preserve">realisms that maintain the </w:t>
      </w:r>
      <w:r w:rsidRPr="00472393">
        <w:rPr>
          <w:rStyle w:val="StyleUnderline"/>
          <w:rFonts w:asciiTheme="majorHAnsi" w:hAnsiTheme="majorHAnsi" w:cstheme="majorHAnsi"/>
          <w:highlight w:val="cyan"/>
        </w:rPr>
        <w:t>status quo</w:t>
      </w:r>
      <w:r w:rsidRPr="00EC64A8">
        <w:rPr>
          <w:rFonts w:asciiTheme="majorHAnsi" w:hAnsiTheme="majorHAnsi" w:cstheme="majorHAnsi"/>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EC64A8">
        <w:rPr>
          <w:rStyle w:val="StyleUnderline"/>
          <w:rFonts w:asciiTheme="majorHAnsi" w:hAnsiTheme="majorHAnsi" w:cstheme="majorHAnsi"/>
        </w:rPr>
        <w:t xml:space="preserve">state logics of </w:t>
      </w:r>
      <w:r w:rsidRPr="00EC64A8">
        <w:rPr>
          <w:rStyle w:val="Emphasis"/>
          <w:rFonts w:asciiTheme="majorHAnsi" w:hAnsiTheme="majorHAnsi" w:cstheme="majorHAnsi"/>
        </w:rPr>
        <w:t xml:space="preserve">implausibility </w:t>
      </w:r>
      <w:r w:rsidRPr="00EC64A8">
        <w:rPr>
          <w:rFonts w:asciiTheme="majorHAnsi" w:hAnsiTheme="majorHAnsi" w:cstheme="majorHAnsi"/>
          <w:sz w:val="12"/>
        </w:rPr>
        <w:t xml:space="preserve">that </w:t>
      </w:r>
      <w:r w:rsidRPr="00EC64A8">
        <w:rPr>
          <w:rStyle w:val="StyleUnderline"/>
          <w:rFonts w:asciiTheme="majorHAnsi" w:hAnsiTheme="majorHAnsi" w:cstheme="majorHAnsi"/>
        </w:rPr>
        <w:t>have long undergirded settler colonialism in the United States</w:t>
      </w:r>
      <w:r w:rsidRPr="00EC64A8">
        <w:rPr>
          <w:rFonts w:asciiTheme="majorHAnsi" w:hAnsiTheme="majorHAnsi" w:cstheme="majorHAnsi"/>
          <w:sz w:val="12"/>
        </w:rPr>
        <w:t xml:space="preserve">. In contrast, Leslie Marmon Silko’s contemporaneous novel Almanac of the Dead (1991) uses its </w:t>
      </w:r>
      <w:r w:rsidRPr="00472393">
        <w:rPr>
          <w:rStyle w:val="StyleUnderline"/>
          <w:rFonts w:asciiTheme="majorHAnsi" w:hAnsiTheme="majorHAnsi" w:cstheme="majorHAnsi"/>
          <w:highlight w:val="cyan"/>
        </w:rPr>
        <w:t>apocalyptic form</w:t>
      </w:r>
      <w:r w:rsidRPr="00EC64A8">
        <w:rPr>
          <w:rFonts w:asciiTheme="majorHAnsi" w:hAnsiTheme="majorHAnsi" w:cstheme="majorHAnsi"/>
          <w:sz w:val="12"/>
        </w:rPr>
        <w:t xml:space="preserve"> to </w:t>
      </w:r>
      <w:r w:rsidRPr="00EC64A8">
        <w:rPr>
          <w:rStyle w:val="StyleUnderline"/>
          <w:rFonts w:asciiTheme="majorHAnsi" w:hAnsiTheme="majorHAnsi" w:cstheme="majorHAnsi"/>
        </w:rPr>
        <w:t xml:space="preserve">deconstruct the claims to verisimilitude that undergird state realism, </w:t>
      </w:r>
      <w:r w:rsidRPr="00472393">
        <w:rPr>
          <w:rStyle w:val="StyleUnderline"/>
          <w:rFonts w:asciiTheme="majorHAnsi" w:hAnsiTheme="majorHAnsi" w:cstheme="majorHAnsi"/>
          <w:highlight w:val="cyan"/>
        </w:rPr>
        <w:t>transformi</w:t>
      </w:r>
      <w:r w:rsidRPr="00EC64A8">
        <w:rPr>
          <w:rStyle w:val="StyleUnderline"/>
          <w:rFonts w:asciiTheme="majorHAnsi" w:hAnsiTheme="majorHAnsi" w:cstheme="majorHAnsi"/>
        </w:rPr>
        <w:t xml:space="preserve">ng </w:t>
      </w:r>
      <w:r w:rsidRPr="00472393">
        <w:rPr>
          <w:rStyle w:val="StyleUnderline"/>
          <w:rFonts w:asciiTheme="majorHAnsi" w:hAnsiTheme="majorHAnsi" w:cstheme="majorHAnsi"/>
          <w:highlight w:val="cyan"/>
        </w:rPr>
        <w:t>nuclear waste into a prophecy of the end of the United States rather than a means for imagining its continuation</w:t>
      </w:r>
      <w:r w:rsidRPr="00EC64A8">
        <w:rPr>
          <w:rStyle w:val="StyleUnderline"/>
          <w:rFonts w:asciiTheme="majorHAnsi" w:hAnsiTheme="majorHAnsi" w:cstheme="majorHAnsi"/>
        </w:rPr>
        <w:t>.</w:t>
      </w:r>
      <w:r w:rsidRPr="00EC64A8">
        <w:rPr>
          <w:rFonts w:asciiTheme="majorHAnsi" w:hAnsiTheme="majorHAnsi" w:cstheme="majorHAnsi"/>
          <w:sz w:val="12"/>
        </w:rPr>
        <w:t xml:space="preserve"> In Almanac of the Dead, the presence of nuclear waste introjects </w:t>
      </w:r>
      <w:r w:rsidRPr="00EC64A8">
        <w:rPr>
          <w:rStyle w:val="StyleUnderline"/>
          <w:rFonts w:asciiTheme="majorHAnsi" w:hAnsiTheme="majorHAnsi" w:cstheme="majorHAnsi"/>
        </w:rPr>
        <w:t xml:space="preserve">a deep-time </w:t>
      </w:r>
      <w:r w:rsidRPr="00472393">
        <w:rPr>
          <w:rStyle w:val="StyleUnderline"/>
          <w:rFonts w:asciiTheme="majorHAnsi" w:hAnsiTheme="majorHAnsi" w:cstheme="majorHAnsi"/>
          <w:highlight w:val="cyan"/>
        </w:rPr>
        <w:t>perspective</w:t>
      </w:r>
      <w:r w:rsidRPr="00EC64A8">
        <w:rPr>
          <w:rStyle w:val="StyleUnderline"/>
          <w:rFonts w:asciiTheme="majorHAnsi" w:hAnsiTheme="majorHAnsi" w:cstheme="majorHAnsi"/>
        </w:rPr>
        <w:t xml:space="preserve"> into contemporary America</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transform</w:t>
      </w:r>
      <w:r w:rsidRPr="00EC64A8">
        <w:rPr>
          <w:rFonts w:asciiTheme="majorHAnsi" w:hAnsiTheme="majorHAnsi" w:cstheme="majorHAnsi"/>
          <w:sz w:val="12"/>
        </w:rPr>
        <w:t xml:space="preserve">ing </w:t>
      </w:r>
      <w:r w:rsidRPr="00EC64A8">
        <w:rPr>
          <w:rStyle w:val="StyleUnderline"/>
          <w:rFonts w:asciiTheme="majorHAnsi" w:hAnsiTheme="majorHAnsi" w:cstheme="majorHAnsi"/>
        </w:rPr>
        <w:t>the</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 xml:space="preserve">present into a </w:t>
      </w:r>
      <w:r w:rsidRPr="00472393">
        <w:rPr>
          <w:rStyle w:val="Emphasis"/>
          <w:rFonts w:asciiTheme="majorHAnsi" w:hAnsiTheme="majorHAnsi" w:cstheme="majorHAnsi"/>
          <w:highlight w:val="cyan"/>
        </w:rPr>
        <w:t>speculative space</w:t>
      </w:r>
      <w:r w:rsidRPr="00472393">
        <w:rPr>
          <w:rStyle w:val="StyleUnderline"/>
          <w:rFonts w:asciiTheme="majorHAnsi" w:hAnsiTheme="majorHAnsi" w:cstheme="majorHAnsi"/>
          <w:highlight w:val="cyan"/>
        </w:rPr>
        <w:t xml:space="preserve"> where</w:t>
      </w:r>
      <w:r w:rsidRPr="00EC64A8">
        <w:rPr>
          <w:rFonts w:asciiTheme="majorHAnsi" w:hAnsiTheme="majorHAnsi" w:cstheme="majorHAnsi"/>
          <w:sz w:val="12"/>
        </w:rPr>
        <w:t xml:space="preserve"> environmental </w:t>
      </w:r>
      <w:r w:rsidRPr="00472393">
        <w:rPr>
          <w:rStyle w:val="StyleUnderline"/>
          <w:rFonts w:asciiTheme="majorHAnsi" w:hAnsiTheme="majorHAnsi" w:cstheme="majorHAnsi"/>
          <w:highlight w:val="cyan"/>
        </w:rPr>
        <w:t xml:space="preserve">catastrophe produces not only </w:t>
      </w:r>
      <w:r w:rsidRPr="00472393">
        <w:rPr>
          <w:rStyle w:val="Emphasis"/>
          <w:rFonts w:asciiTheme="majorHAnsi" w:hAnsiTheme="majorHAnsi" w:cstheme="majorHAnsi"/>
          <w:highlight w:val="cyan"/>
        </w:rPr>
        <w:t>unevenly distributed damage</w:t>
      </w:r>
      <w:r w:rsidRPr="00EC64A8">
        <w:rPr>
          <w:rFonts w:asciiTheme="majorHAnsi" w:hAnsiTheme="majorHAnsi" w:cstheme="majorHAnsi"/>
          <w:sz w:val="12"/>
        </w:rPr>
        <w:t xml:space="preserve"> </w:t>
      </w:r>
      <w:r w:rsidRPr="00472393">
        <w:rPr>
          <w:rStyle w:val="StyleUnderline"/>
          <w:rFonts w:asciiTheme="majorHAnsi" w:hAnsiTheme="majorHAnsi" w:cstheme="majorHAnsi"/>
          <w:highlight w:val="cyan"/>
        </w:rPr>
        <w:t>but also revolutionary forms of social justice</w:t>
      </w:r>
      <w:r w:rsidRPr="00EC64A8">
        <w:rPr>
          <w:rStyle w:val="StyleUnderline"/>
          <w:rFonts w:asciiTheme="majorHAnsi" w:hAnsiTheme="majorHAnsi" w:cstheme="majorHAnsi"/>
        </w:rPr>
        <w:t xml:space="preserve"> that insist on a truth that probability modeling cannot contain: that </w:t>
      </w:r>
      <w:r w:rsidRPr="00472393">
        <w:rPr>
          <w:rStyle w:val="StyleUnderline"/>
          <w:rFonts w:asciiTheme="majorHAnsi" w:hAnsiTheme="majorHAnsi" w:cstheme="majorHAnsi"/>
          <w:highlight w:val="cyan"/>
        </w:rPr>
        <w:t>the future will be</w:t>
      </w:r>
      <w:r w:rsidRPr="00EC64A8">
        <w:rPr>
          <w:rFonts w:asciiTheme="majorHAnsi" w:hAnsiTheme="majorHAnsi" w:cstheme="majorHAnsi"/>
          <w:sz w:val="12"/>
        </w:rPr>
        <w:t xml:space="preserve"> </w:t>
      </w:r>
      <w:r w:rsidRPr="00472393">
        <w:rPr>
          <w:rStyle w:val="Emphasis"/>
          <w:rFonts w:asciiTheme="majorHAnsi" w:hAnsiTheme="majorHAnsi" w:cstheme="majorHAnsi"/>
          <w:highlight w:val="cyan"/>
        </w:rPr>
        <w:t>unimaginably different</w:t>
      </w:r>
      <w:r w:rsidRPr="00472393">
        <w:rPr>
          <w:rStyle w:val="StyleUnderline"/>
          <w:rFonts w:asciiTheme="majorHAnsi" w:hAnsiTheme="majorHAnsi" w:cstheme="majorHAnsi"/>
          <w:highlight w:val="cyan"/>
        </w:rPr>
        <w:t xml:space="preserve"> from the present</w:t>
      </w:r>
      <w:r w:rsidRPr="00EC64A8">
        <w:rPr>
          <w:rStyle w:val="StyleUnderline"/>
          <w:rFonts w:asciiTheme="majorHAnsi" w:hAnsiTheme="majorHAnsi" w:cstheme="majorHAnsi"/>
        </w:rPr>
        <w:t>, while the present, too, might yet be utterly different from the real that we think we know</w:t>
      </w:r>
      <w:r w:rsidRPr="00EC64A8">
        <w:rPr>
          <w:rFonts w:asciiTheme="majorHAnsi" w:hAnsiTheme="majorHAnsi" w:cstheme="majorHAnsi"/>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w:t>
      </w:r>
      <w:r w:rsidRPr="00EC64A8">
        <w:rPr>
          <w:rFonts w:asciiTheme="majorHAnsi" w:hAnsiTheme="majorHAnsi" w:cstheme="majorHAnsi"/>
          <w:sz w:val="12"/>
        </w:rPr>
        <w:lastRenderedPageBreak/>
        <w:t xml:space="preserve">analyzing risk society through a heuristic of nuclear waste, this essay offers a critique of nuclear colonialism and environmental racism. At the same time, it shows how </w:t>
      </w:r>
      <w:r w:rsidRPr="00EC64A8">
        <w:rPr>
          <w:rStyle w:val="StyleUnderline"/>
          <w:rFonts w:asciiTheme="majorHAnsi" w:hAnsiTheme="majorHAnsi" w:cstheme="majorHAnsi"/>
        </w:rPr>
        <w:t xml:space="preserve">the </w:t>
      </w:r>
      <w:r w:rsidRPr="00EC64A8">
        <w:rPr>
          <w:rFonts w:asciiTheme="majorHAnsi" w:hAnsiTheme="majorHAnsi" w:cstheme="majorHAnsi"/>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6C3EDFB9" w14:textId="77777777" w:rsidR="00444BDE" w:rsidRPr="00444BDE" w:rsidRDefault="00444BDE" w:rsidP="00444BDE"/>
    <w:p w14:paraId="504731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38B6"/>
    <w:rsid w:val="000029E3"/>
    <w:rsid w:val="000029E8"/>
    <w:rsid w:val="00004225"/>
    <w:rsid w:val="00005583"/>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50E"/>
    <w:rsid w:val="001761FC"/>
    <w:rsid w:val="00182655"/>
    <w:rsid w:val="001840F2"/>
    <w:rsid w:val="00185134"/>
    <w:rsid w:val="001856C6"/>
    <w:rsid w:val="0018624A"/>
    <w:rsid w:val="00191B5F"/>
    <w:rsid w:val="00192487"/>
    <w:rsid w:val="00193416"/>
    <w:rsid w:val="00195073"/>
    <w:rsid w:val="0019668D"/>
    <w:rsid w:val="001A25FD"/>
    <w:rsid w:val="001A3A60"/>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9E5"/>
    <w:rsid w:val="003C5F4C"/>
    <w:rsid w:val="003D5EA8"/>
    <w:rsid w:val="003D7B28"/>
    <w:rsid w:val="003E305E"/>
    <w:rsid w:val="003E34DB"/>
    <w:rsid w:val="003E5302"/>
    <w:rsid w:val="003E5BF1"/>
    <w:rsid w:val="003F2452"/>
    <w:rsid w:val="003F41EA"/>
    <w:rsid w:val="003F7DF0"/>
    <w:rsid w:val="004039AF"/>
    <w:rsid w:val="00407AFF"/>
    <w:rsid w:val="0041155D"/>
    <w:rsid w:val="004116AA"/>
    <w:rsid w:val="004170BF"/>
    <w:rsid w:val="004270E3"/>
    <w:rsid w:val="004348DC"/>
    <w:rsid w:val="00434921"/>
    <w:rsid w:val="00442018"/>
    <w:rsid w:val="00444BDE"/>
    <w:rsid w:val="00446567"/>
    <w:rsid w:val="00447B10"/>
    <w:rsid w:val="00452EE4"/>
    <w:rsid w:val="00452F0B"/>
    <w:rsid w:val="004536D6"/>
    <w:rsid w:val="00457224"/>
    <w:rsid w:val="0047482C"/>
    <w:rsid w:val="00475436"/>
    <w:rsid w:val="0048047E"/>
    <w:rsid w:val="00482AF9"/>
    <w:rsid w:val="00484E5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FEA"/>
    <w:rsid w:val="00563D3D"/>
    <w:rsid w:val="005659AA"/>
    <w:rsid w:val="005676E8"/>
    <w:rsid w:val="00577C12"/>
    <w:rsid w:val="00580BFC"/>
    <w:rsid w:val="00581048"/>
    <w:rsid w:val="00581203"/>
    <w:rsid w:val="0058349C"/>
    <w:rsid w:val="00585FBE"/>
    <w:rsid w:val="005870E8"/>
    <w:rsid w:val="0058789C"/>
    <w:rsid w:val="005941DF"/>
    <w:rsid w:val="005A4D4E"/>
    <w:rsid w:val="005A7237"/>
    <w:rsid w:val="005B21FA"/>
    <w:rsid w:val="005B3244"/>
    <w:rsid w:val="005B6EE8"/>
    <w:rsid w:val="005B7562"/>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621"/>
    <w:rsid w:val="006A4840"/>
    <w:rsid w:val="006A52A0"/>
    <w:rsid w:val="006A7E1D"/>
    <w:rsid w:val="006C3A56"/>
    <w:rsid w:val="006D13F4"/>
    <w:rsid w:val="006D6AED"/>
    <w:rsid w:val="006E6D0B"/>
    <w:rsid w:val="006F126E"/>
    <w:rsid w:val="006F32C9"/>
    <w:rsid w:val="006F3834"/>
    <w:rsid w:val="006F5693"/>
    <w:rsid w:val="006F5D4C"/>
    <w:rsid w:val="007109D1"/>
    <w:rsid w:val="00717B01"/>
    <w:rsid w:val="007227D9"/>
    <w:rsid w:val="0072491F"/>
    <w:rsid w:val="00725598"/>
    <w:rsid w:val="007374A1"/>
    <w:rsid w:val="00752712"/>
    <w:rsid w:val="00753A84"/>
    <w:rsid w:val="007611F5"/>
    <w:rsid w:val="007619E4"/>
    <w:rsid w:val="00761E75"/>
    <w:rsid w:val="0076495E"/>
    <w:rsid w:val="00765FC8"/>
    <w:rsid w:val="00775694"/>
    <w:rsid w:val="007857AA"/>
    <w:rsid w:val="0079054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894"/>
    <w:rsid w:val="00803A12"/>
    <w:rsid w:val="00805417"/>
    <w:rsid w:val="008266F9"/>
    <w:rsid w:val="008267E2"/>
    <w:rsid w:val="00826A9B"/>
    <w:rsid w:val="00834842"/>
    <w:rsid w:val="00840E7B"/>
    <w:rsid w:val="00842054"/>
    <w:rsid w:val="008536AF"/>
    <w:rsid w:val="00853D40"/>
    <w:rsid w:val="008564FC"/>
    <w:rsid w:val="00857547"/>
    <w:rsid w:val="00864E76"/>
    <w:rsid w:val="008653F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A5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8B6"/>
    <w:rsid w:val="00976E78"/>
    <w:rsid w:val="009775C0"/>
    <w:rsid w:val="00981F23"/>
    <w:rsid w:val="00990634"/>
    <w:rsid w:val="00991733"/>
    <w:rsid w:val="00992078"/>
    <w:rsid w:val="00992BE3"/>
    <w:rsid w:val="009A1467"/>
    <w:rsid w:val="009A29A7"/>
    <w:rsid w:val="009A6464"/>
    <w:rsid w:val="009B69F5"/>
    <w:rsid w:val="009C5FF7"/>
    <w:rsid w:val="009C6292"/>
    <w:rsid w:val="009D15DB"/>
    <w:rsid w:val="009D3133"/>
    <w:rsid w:val="009E160D"/>
    <w:rsid w:val="009F0F5D"/>
    <w:rsid w:val="009F1CBB"/>
    <w:rsid w:val="009F3305"/>
    <w:rsid w:val="009F6FB2"/>
    <w:rsid w:val="00A071C0"/>
    <w:rsid w:val="00A22670"/>
    <w:rsid w:val="00A24B35"/>
    <w:rsid w:val="00A271BA"/>
    <w:rsid w:val="00A27F86"/>
    <w:rsid w:val="00A431C6"/>
    <w:rsid w:val="00A511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37D"/>
    <w:rsid w:val="00B12933"/>
    <w:rsid w:val="00B12B88"/>
    <w:rsid w:val="00B137E0"/>
    <w:rsid w:val="00B13BC8"/>
    <w:rsid w:val="00B24662"/>
    <w:rsid w:val="00B3569C"/>
    <w:rsid w:val="00B369A0"/>
    <w:rsid w:val="00B43676"/>
    <w:rsid w:val="00B5602D"/>
    <w:rsid w:val="00B60125"/>
    <w:rsid w:val="00B6459C"/>
    <w:rsid w:val="00B6656B"/>
    <w:rsid w:val="00B71625"/>
    <w:rsid w:val="00B75C54"/>
    <w:rsid w:val="00B8710E"/>
    <w:rsid w:val="00B92A93"/>
    <w:rsid w:val="00B94B7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FCC"/>
    <w:rsid w:val="00C203FA"/>
    <w:rsid w:val="00C244F5"/>
    <w:rsid w:val="00C3164F"/>
    <w:rsid w:val="00C31B5E"/>
    <w:rsid w:val="00C34D3E"/>
    <w:rsid w:val="00C35B37"/>
    <w:rsid w:val="00C3747A"/>
    <w:rsid w:val="00C37F29"/>
    <w:rsid w:val="00C56DCC"/>
    <w:rsid w:val="00C57075"/>
    <w:rsid w:val="00C72AFE"/>
    <w:rsid w:val="00C764EF"/>
    <w:rsid w:val="00C81619"/>
    <w:rsid w:val="00CA013C"/>
    <w:rsid w:val="00CA6D6D"/>
    <w:rsid w:val="00CC7A4E"/>
    <w:rsid w:val="00CD1359"/>
    <w:rsid w:val="00CD3D82"/>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B14"/>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DD1"/>
    <w:rsid w:val="00FC0050"/>
    <w:rsid w:val="00FC27E3"/>
    <w:rsid w:val="00FC74C7"/>
    <w:rsid w:val="00FD451D"/>
    <w:rsid w:val="00FD5B22"/>
    <w:rsid w:val="00FE1B01"/>
    <w:rsid w:val="00FE5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086D0"/>
  <w14:defaultImageDpi w14:val="300"/>
  <w15:docId w15:val="{BC15F491-2450-EE46-A009-5B17FBB5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4E5D"/>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9738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9738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9738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738B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84E5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84E5D"/>
    <w:pPr>
      <w:keepNext/>
      <w:keepLines/>
      <w:spacing w:before="200" w:after="40"/>
      <w:outlineLvl w:val="5"/>
    </w:pPr>
    <w:rPr>
      <w:b/>
      <w:sz w:val="20"/>
      <w:szCs w:val="20"/>
    </w:rPr>
  </w:style>
  <w:style w:type="character" w:default="1" w:styleId="DefaultParagraphFont">
    <w:name w:val="Default Paragraph Font"/>
    <w:uiPriority w:val="1"/>
    <w:semiHidden/>
    <w:unhideWhenUsed/>
    <w:rsid w:val="009738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8B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9738B6"/>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9738B6"/>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9738B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738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38B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9738B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9738B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738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9738B6"/>
    <w:rPr>
      <w:color w:val="auto"/>
      <w:u w:val="none"/>
    </w:rPr>
  </w:style>
  <w:style w:type="paragraph" w:styleId="DocumentMap">
    <w:name w:val="Document Map"/>
    <w:basedOn w:val="Normal"/>
    <w:link w:val="DocumentMapChar"/>
    <w:uiPriority w:val="99"/>
    <w:semiHidden/>
    <w:unhideWhenUsed/>
    <w:rsid w:val="00973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8B6"/>
    <w:rPr>
      <w:rFonts w:ascii="Lucida Grande" w:hAnsi="Lucida Grande" w:cs="Lucida Grande"/>
    </w:rPr>
  </w:style>
  <w:style w:type="character" w:customStyle="1" w:styleId="Heading5Char">
    <w:name w:val="Heading 5 Char"/>
    <w:basedOn w:val="DefaultParagraphFont"/>
    <w:link w:val="Heading5"/>
    <w:uiPriority w:val="9"/>
    <w:semiHidden/>
    <w:rsid w:val="00484E5D"/>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484E5D"/>
    <w:rPr>
      <w:rFonts w:ascii="Calibri" w:hAnsi="Calibri"/>
      <w:b/>
      <w:sz w:val="20"/>
      <w:szCs w:val="20"/>
    </w:rPr>
  </w:style>
  <w:style w:type="paragraph" w:customStyle="1" w:styleId="textbold">
    <w:name w:val="text bold"/>
    <w:basedOn w:val="Normal"/>
    <w:link w:val="Emphasis"/>
    <w:uiPriority w:val="20"/>
    <w:qFormat/>
    <w:rsid w:val="00484E5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484E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484E5D"/>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484E5D"/>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484E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84E5D"/>
    <w:rPr>
      <w:vertAlign w:val="superscript"/>
    </w:rPr>
  </w:style>
  <w:style w:type="paragraph" w:styleId="ListParagraph">
    <w:name w:val="List Paragraph"/>
    <w:aliases w:val="6 font,Colorful List - Accent 11"/>
    <w:basedOn w:val="Normal"/>
    <w:uiPriority w:val="99"/>
    <w:unhideWhenUsed/>
    <w:qFormat/>
    <w:rsid w:val="00484E5D"/>
    <w:pPr>
      <w:ind w:left="720"/>
      <w:contextualSpacing/>
    </w:pPr>
  </w:style>
  <w:style w:type="paragraph" w:customStyle="1" w:styleId="Emphasis1">
    <w:name w:val="Emphasis1"/>
    <w:basedOn w:val="Normal"/>
    <w:autoRedefine/>
    <w:uiPriority w:val="20"/>
    <w:qFormat/>
    <w:rsid w:val="00484E5D"/>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uiPriority w:val="1"/>
    <w:qFormat/>
    <w:rsid w:val="00484E5D"/>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484E5D"/>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484E5D"/>
    <w:rPr>
      <w:color w:val="605E5C"/>
      <w:shd w:val="clear" w:color="auto" w:fill="E1DFDD"/>
    </w:rPr>
  </w:style>
  <w:style w:type="paragraph" w:styleId="FootnoteText">
    <w:name w:val="footnote text"/>
    <w:basedOn w:val="Normal"/>
    <w:link w:val="FootnoteTextChar"/>
    <w:uiPriority w:val="99"/>
    <w:unhideWhenUsed/>
    <w:qFormat/>
    <w:rsid w:val="00484E5D"/>
  </w:style>
  <w:style w:type="character" w:customStyle="1" w:styleId="FootnoteTextChar">
    <w:name w:val="Footnote Text Char"/>
    <w:basedOn w:val="DefaultParagraphFont"/>
    <w:link w:val="FootnoteText"/>
    <w:uiPriority w:val="99"/>
    <w:rsid w:val="00484E5D"/>
    <w:rPr>
      <w:rFonts w:ascii="Calibri" w:hAnsi="Calibri"/>
      <w:sz w:val="22"/>
    </w:rPr>
  </w:style>
  <w:style w:type="character" w:styleId="Strong">
    <w:name w:val="Strong"/>
    <w:basedOn w:val="DefaultParagraphFont"/>
    <w:uiPriority w:val="22"/>
    <w:qFormat/>
    <w:rsid w:val="00484E5D"/>
    <w:rPr>
      <w:b/>
      <w:bCs/>
    </w:rPr>
  </w:style>
  <w:style w:type="paragraph" w:customStyle="1" w:styleId="paragraph">
    <w:name w:val="paragraph"/>
    <w:basedOn w:val="Normal"/>
    <w:rsid w:val="00484E5D"/>
    <w:pPr>
      <w:spacing w:before="100" w:beforeAutospacing="1" w:after="100" w:afterAutospacing="1"/>
    </w:pPr>
  </w:style>
  <w:style w:type="character" w:customStyle="1" w:styleId="normaltextrun">
    <w:name w:val="normaltextrun"/>
    <w:basedOn w:val="DefaultParagraphFont"/>
    <w:rsid w:val="00484E5D"/>
  </w:style>
  <w:style w:type="character" w:customStyle="1" w:styleId="eop">
    <w:name w:val="eop"/>
    <w:basedOn w:val="DefaultParagraphFont"/>
    <w:rsid w:val="00484E5D"/>
  </w:style>
  <w:style w:type="character" w:customStyle="1" w:styleId="spellingerror">
    <w:name w:val="spellingerror"/>
    <w:basedOn w:val="DefaultParagraphFont"/>
    <w:rsid w:val="00484E5D"/>
  </w:style>
  <w:style w:type="character" w:customStyle="1" w:styleId="contextualspellingandgrammarerror">
    <w:name w:val="contextualspellingandgrammarerror"/>
    <w:basedOn w:val="DefaultParagraphFont"/>
    <w:rsid w:val="00484E5D"/>
  </w:style>
  <w:style w:type="character" w:customStyle="1" w:styleId="apple-converted-space">
    <w:name w:val="apple-converted-space"/>
    <w:basedOn w:val="DefaultParagraphFont"/>
    <w:rsid w:val="00484E5D"/>
  </w:style>
  <w:style w:type="character" w:customStyle="1" w:styleId="EmphasizeThis">
    <w:name w:val="EmphasizeThis"/>
    <w:rsid w:val="00484E5D"/>
    <w:rPr>
      <w:rFonts w:ascii="Georgia" w:hAnsi="Georgia"/>
      <w:b/>
      <w:iCs/>
      <w:sz w:val="24"/>
      <w:u w:val="thick"/>
    </w:rPr>
  </w:style>
  <w:style w:type="character" w:customStyle="1" w:styleId="cite">
    <w:name w:val="cite"/>
    <w:rsid w:val="00484E5D"/>
    <w:rPr>
      <w:rFonts w:ascii="Times New Roman" w:hAnsi="Times New Roman"/>
      <w:b/>
      <w:sz w:val="24"/>
    </w:rPr>
  </w:style>
  <w:style w:type="paragraph" w:customStyle="1" w:styleId="Analytic">
    <w:name w:val="Analytic"/>
    <w:basedOn w:val="Heading4"/>
    <w:link w:val="AnalyticChar"/>
    <w:uiPriority w:val="4"/>
    <w:qFormat/>
    <w:rsid w:val="00484E5D"/>
  </w:style>
  <w:style w:type="character" w:customStyle="1" w:styleId="AnalyticChar">
    <w:name w:val="Analytic Char"/>
    <w:basedOn w:val="DefaultParagraphFont"/>
    <w:link w:val="Analytic"/>
    <w:uiPriority w:val="4"/>
    <w:rsid w:val="00484E5D"/>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484E5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84E5D"/>
    <w:rPr>
      <w:sz w:val="22"/>
      <w:u w:val="single"/>
    </w:rPr>
  </w:style>
  <w:style w:type="paragraph" w:styleId="Header">
    <w:name w:val="header"/>
    <w:basedOn w:val="Normal"/>
    <w:link w:val="HeaderChar"/>
    <w:uiPriority w:val="99"/>
    <w:unhideWhenUsed/>
    <w:rsid w:val="00484E5D"/>
    <w:pPr>
      <w:tabs>
        <w:tab w:val="center" w:pos="4680"/>
        <w:tab w:val="right" w:pos="9360"/>
      </w:tabs>
    </w:pPr>
  </w:style>
  <w:style w:type="character" w:customStyle="1" w:styleId="HeaderChar">
    <w:name w:val="Header Char"/>
    <w:basedOn w:val="DefaultParagraphFont"/>
    <w:link w:val="Header"/>
    <w:uiPriority w:val="99"/>
    <w:rsid w:val="00484E5D"/>
    <w:rPr>
      <w:rFonts w:ascii="Calibri" w:hAnsi="Calibri"/>
      <w:sz w:val="22"/>
    </w:rPr>
  </w:style>
  <w:style w:type="paragraph" w:styleId="Footer">
    <w:name w:val="footer"/>
    <w:basedOn w:val="Normal"/>
    <w:link w:val="FooterChar"/>
    <w:uiPriority w:val="99"/>
    <w:unhideWhenUsed/>
    <w:rsid w:val="00484E5D"/>
    <w:pPr>
      <w:tabs>
        <w:tab w:val="center" w:pos="4680"/>
        <w:tab w:val="right" w:pos="9360"/>
      </w:tabs>
    </w:pPr>
  </w:style>
  <w:style w:type="character" w:customStyle="1" w:styleId="FooterChar">
    <w:name w:val="Footer Char"/>
    <w:basedOn w:val="DefaultParagraphFont"/>
    <w:link w:val="Footer"/>
    <w:uiPriority w:val="99"/>
    <w:rsid w:val="00484E5D"/>
    <w:rPr>
      <w:rFonts w:ascii="Calibri" w:hAnsi="Calibri"/>
      <w:sz w:val="22"/>
    </w:rPr>
  </w:style>
  <w:style w:type="paragraph" w:customStyle="1" w:styleId="cardbody">
    <w:name w:val="cardbody"/>
    <w:basedOn w:val="Normal"/>
    <w:rsid w:val="00484E5D"/>
    <w:pPr>
      <w:spacing w:before="100" w:beforeAutospacing="1" w:after="100" w:afterAutospacing="1"/>
    </w:pPr>
  </w:style>
  <w:style w:type="paragraph" w:customStyle="1" w:styleId="dcr-s23rjr">
    <w:name w:val="dcr-s23rjr"/>
    <w:basedOn w:val="Normal"/>
    <w:rsid w:val="00484E5D"/>
    <w:pPr>
      <w:spacing w:before="100" w:beforeAutospacing="1" w:after="100" w:afterAutospacing="1"/>
    </w:pPr>
  </w:style>
  <w:style w:type="paragraph" w:customStyle="1" w:styleId="font-copy">
    <w:name w:val="font-copy"/>
    <w:basedOn w:val="Normal"/>
    <w:rsid w:val="00484E5D"/>
    <w:pPr>
      <w:spacing w:before="100" w:beforeAutospacing="1" w:after="100" w:afterAutospacing="1"/>
    </w:pPr>
  </w:style>
  <w:style w:type="paragraph" w:customStyle="1" w:styleId="cardtext">
    <w:name w:val="card text"/>
    <w:basedOn w:val="Normal"/>
    <w:link w:val="cardtextChar"/>
    <w:qFormat/>
    <w:rsid w:val="00484E5D"/>
    <w:pPr>
      <w:ind w:left="288" w:right="288"/>
    </w:pPr>
  </w:style>
  <w:style w:type="character" w:customStyle="1" w:styleId="cardtextChar">
    <w:name w:val="card text Char"/>
    <w:basedOn w:val="DefaultParagraphFont"/>
    <w:link w:val="cardtext"/>
    <w:rsid w:val="00484E5D"/>
    <w:rPr>
      <w:rFonts w:ascii="Calibri" w:hAnsi="Calibri"/>
      <w:sz w:val="22"/>
    </w:rPr>
  </w:style>
  <w:style w:type="paragraph" w:customStyle="1" w:styleId="UnderlinePara">
    <w:name w:val="Underline Para"/>
    <w:basedOn w:val="Normal"/>
    <w:uiPriority w:val="1"/>
    <w:qFormat/>
    <w:rsid w:val="00484E5D"/>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484E5D"/>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484E5D"/>
    <w:rPr>
      <w:u w:val="single"/>
    </w:rPr>
  </w:style>
  <w:style w:type="paragraph" w:styleId="Title">
    <w:name w:val="Title"/>
    <w:aliases w:val="title,UNDERLINE,Cites and Cards,Bold Underlined,Block Heading,Read This,Non Read Text,Debate Normal"/>
    <w:basedOn w:val="Normal"/>
    <w:link w:val="TitleChar"/>
    <w:uiPriority w:val="6"/>
    <w:qFormat/>
    <w:rsid w:val="00484E5D"/>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484E5D"/>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484E5D"/>
    <w:pPr>
      <w:spacing w:after="140" w:line="276" w:lineRule="auto"/>
    </w:pPr>
    <w:rPr>
      <w:rFonts w:eastAsia="Calibri" w:cs="Times New Roman"/>
    </w:rPr>
  </w:style>
  <w:style w:type="character" w:customStyle="1" w:styleId="BodyTextChar">
    <w:name w:val="Body Text Char"/>
    <w:basedOn w:val="DefaultParagraphFont"/>
    <w:link w:val="BodyText"/>
    <w:rsid w:val="00484E5D"/>
    <w:rPr>
      <w:rFonts w:ascii="Calibri" w:eastAsia="Calibri" w:hAnsi="Calibri" w:cs="Times New Roman"/>
      <w:sz w:val="22"/>
    </w:rPr>
  </w:style>
  <w:style w:type="character" w:customStyle="1" w:styleId="UnderlineBold">
    <w:name w:val="Underline + Bold"/>
    <w:basedOn w:val="DefaultParagraphFont"/>
    <w:uiPriority w:val="1"/>
    <w:qFormat/>
    <w:rsid w:val="00484E5D"/>
    <w:rPr>
      <w:b/>
      <w:sz w:val="20"/>
      <w:u w:val="single"/>
    </w:rPr>
  </w:style>
  <w:style w:type="character" w:customStyle="1" w:styleId="Dottedunderline">
    <w:name w:val="Dotted underline"/>
    <w:rsid w:val="00484E5D"/>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484E5D"/>
  </w:style>
  <w:style w:type="paragraph" w:customStyle="1" w:styleId="loose">
    <w:name w:val="loose"/>
    <w:basedOn w:val="Normal"/>
    <w:rsid w:val="00484E5D"/>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484E5D"/>
  </w:style>
  <w:style w:type="character" w:customStyle="1" w:styleId="underline">
    <w:name w:val="underline"/>
    <w:rsid w:val="00484E5D"/>
    <w:rPr>
      <w:u w:val="single"/>
    </w:rPr>
  </w:style>
  <w:style w:type="character" w:customStyle="1" w:styleId="css-1sbuyqj">
    <w:name w:val="css-1sbuyqj"/>
    <w:basedOn w:val="DefaultParagraphFont"/>
    <w:rsid w:val="00484E5D"/>
  </w:style>
  <w:style w:type="character" w:customStyle="1" w:styleId="HeaderChar1">
    <w:name w:val="Header Char1"/>
    <w:basedOn w:val="DefaultParagraphFont"/>
    <w:uiPriority w:val="99"/>
    <w:semiHidden/>
    <w:rsid w:val="00484E5D"/>
    <w:rPr>
      <w:rFonts w:ascii="Calibri" w:hAnsi="Calibri"/>
      <w:sz w:val="22"/>
    </w:rPr>
  </w:style>
  <w:style w:type="character" w:customStyle="1" w:styleId="FooterChar1">
    <w:name w:val="Footer Char1"/>
    <w:basedOn w:val="DefaultParagraphFont"/>
    <w:uiPriority w:val="99"/>
    <w:semiHidden/>
    <w:rsid w:val="00484E5D"/>
    <w:rPr>
      <w:rFonts w:ascii="Calibri" w:hAnsi="Calibri"/>
      <w:sz w:val="22"/>
    </w:rPr>
  </w:style>
  <w:style w:type="paragraph" w:styleId="Subtitle">
    <w:name w:val="Subtitle"/>
    <w:basedOn w:val="Normal"/>
    <w:next w:val="Normal"/>
    <w:link w:val="SubtitleChar"/>
    <w:uiPriority w:val="11"/>
    <w:qFormat/>
    <w:rsid w:val="00484E5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484E5D"/>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484E5D"/>
    <w:rPr>
      <w:rFonts w:ascii="Calibri" w:hAnsi="Calibri"/>
      <w:sz w:val="20"/>
      <w:szCs w:val="20"/>
    </w:rPr>
  </w:style>
  <w:style w:type="paragraph" w:styleId="CommentText">
    <w:name w:val="annotation text"/>
    <w:basedOn w:val="Normal"/>
    <w:link w:val="CommentTextChar"/>
    <w:uiPriority w:val="99"/>
    <w:semiHidden/>
    <w:unhideWhenUsed/>
    <w:rsid w:val="00484E5D"/>
    <w:rPr>
      <w:sz w:val="20"/>
      <w:szCs w:val="20"/>
    </w:rPr>
  </w:style>
  <w:style w:type="character" w:customStyle="1" w:styleId="CommentTextChar1">
    <w:name w:val="Comment Text Char1"/>
    <w:basedOn w:val="DefaultParagraphFont"/>
    <w:uiPriority w:val="99"/>
    <w:semiHidden/>
    <w:rsid w:val="00484E5D"/>
    <w:rPr>
      <w:rFonts w:ascii="Calibri" w:hAnsi="Calibri"/>
      <w:sz w:val="20"/>
      <w:szCs w:val="20"/>
    </w:rPr>
  </w:style>
  <w:style w:type="character" w:customStyle="1" w:styleId="CommentSubjectChar">
    <w:name w:val="Comment Subject Char"/>
    <w:basedOn w:val="CommentTextChar"/>
    <w:link w:val="CommentSubject"/>
    <w:uiPriority w:val="99"/>
    <w:semiHidden/>
    <w:rsid w:val="00484E5D"/>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484E5D"/>
    <w:rPr>
      <w:b/>
      <w:bCs/>
    </w:rPr>
  </w:style>
  <w:style w:type="character" w:customStyle="1" w:styleId="CommentSubjectChar1">
    <w:name w:val="Comment Subject Char1"/>
    <w:basedOn w:val="CommentTextChar1"/>
    <w:uiPriority w:val="99"/>
    <w:semiHidden/>
    <w:rsid w:val="00484E5D"/>
    <w:rPr>
      <w:rFonts w:ascii="Calibri" w:hAnsi="Calibri"/>
      <w:b/>
      <w:bCs/>
      <w:sz w:val="20"/>
      <w:szCs w:val="20"/>
    </w:rPr>
  </w:style>
  <w:style w:type="character" w:customStyle="1" w:styleId="styleunderline0">
    <w:name w:val="styleunderline"/>
    <w:basedOn w:val="DefaultParagraphFont"/>
    <w:rsid w:val="00484E5D"/>
  </w:style>
  <w:style w:type="paragraph" w:customStyle="1" w:styleId="po-hr-cndek">
    <w:name w:val="po-hr-cn__dek"/>
    <w:basedOn w:val="Normal"/>
    <w:rsid w:val="00484E5D"/>
    <w:pPr>
      <w:spacing w:before="100" w:beforeAutospacing="1" w:after="100" w:afterAutospacing="1"/>
    </w:pPr>
  </w:style>
  <w:style w:type="paragraph" w:customStyle="1" w:styleId="po-hr-imdescription">
    <w:name w:val="po-hr-im__description"/>
    <w:basedOn w:val="Normal"/>
    <w:rsid w:val="00484E5D"/>
    <w:pPr>
      <w:spacing w:before="100" w:beforeAutospacing="1" w:after="100" w:afterAutospacing="1"/>
    </w:pPr>
  </w:style>
  <w:style w:type="paragraph" w:customStyle="1" w:styleId="all-the-meta">
    <w:name w:val="all-the-meta"/>
    <w:basedOn w:val="Normal"/>
    <w:rsid w:val="00484E5D"/>
    <w:pPr>
      <w:spacing w:before="100" w:beforeAutospacing="1" w:after="100" w:afterAutospacing="1"/>
    </w:pPr>
  </w:style>
  <w:style w:type="character" w:customStyle="1" w:styleId="single-meta-field">
    <w:name w:val="single-meta-field"/>
    <w:basedOn w:val="DefaultParagraphFont"/>
    <w:rsid w:val="00484E5D"/>
  </w:style>
  <w:style w:type="character" w:customStyle="1" w:styleId="meta-item">
    <w:name w:val="meta-item"/>
    <w:basedOn w:val="DefaultParagraphFont"/>
    <w:rsid w:val="00484E5D"/>
  </w:style>
  <w:style w:type="character" w:customStyle="1" w:styleId="css-1baulvz">
    <w:name w:val="css-1baulvz"/>
    <w:basedOn w:val="DefaultParagraphFont"/>
    <w:rsid w:val="00484E5D"/>
  </w:style>
  <w:style w:type="character" w:customStyle="1" w:styleId="css-233int">
    <w:name w:val="css-233int"/>
    <w:basedOn w:val="DefaultParagraphFont"/>
    <w:rsid w:val="00484E5D"/>
  </w:style>
  <w:style w:type="paragraph" w:customStyle="1" w:styleId="css-aknsld">
    <w:name w:val="css-aknsld"/>
    <w:basedOn w:val="Normal"/>
    <w:rsid w:val="00484E5D"/>
    <w:pPr>
      <w:spacing w:before="100" w:beforeAutospacing="1" w:after="100" w:afterAutospacing="1"/>
    </w:pPr>
  </w:style>
  <w:style w:type="character" w:customStyle="1" w:styleId="byline-prefix">
    <w:name w:val="byline-prefix"/>
    <w:basedOn w:val="DefaultParagraphFont"/>
    <w:rsid w:val="00484E5D"/>
  </w:style>
  <w:style w:type="character" w:customStyle="1" w:styleId="herodate">
    <w:name w:val="hero__date"/>
    <w:basedOn w:val="DefaultParagraphFont"/>
    <w:rsid w:val="00484E5D"/>
  </w:style>
  <w:style w:type="character" w:customStyle="1" w:styleId="metadatabylineauthor">
    <w:name w:val="metadata__byline__author"/>
    <w:basedOn w:val="DefaultParagraphFont"/>
    <w:rsid w:val="00484E5D"/>
  </w:style>
  <w:style w:type="paragraph" w:customStyle="1" w:styleId="update-time">
    <w:name w:val="update-time"/>
    <w:basedOn w:val="Normal"/>
    <w:rsid w:val="00484E5D"/>
    <w:pPr>
      <w:spacing w:before="100" w:beforeAutospacing="1" w:after="100" w:afterAutospacing="1"/>
    </w:pPr>
  </w:style>
  <w:style w:type="character" w:customStyle="1" w:styleId="Date1">
    <w:name w:val="Date1"/>
    <w:basedOn w:val="DefaultParagraphFont"/>
    <w:rsid w:val="00484E5D"/>
  </w:style>
  <w:style w:type="character" w:customStyle="1" w:styleId="time">
    <w:name w:val="time"/>
    <w:basedOn w:val="DefaultParagraphFont"/>
    <w:rsid w:val="00484E5D"/>
  </w:style>
  <w:style w:type="character" w:customStyle="1" w:styleId="posted-on">
    <w:name w:val="posted-on"/>
    <w:basedOn w:val="DefaultParagraphFont"/>
    <w:rsid w:val="00484E5D"/>
  </w:style>
  <w:style w:type="character" w:customStyle="1" w:styleId="20ryswvbgmzsohukuppe">
    <w:name w:val="_20ryswvbgmzsohuk_upp_e"/>
    <w:basedOn w:val="DefaultParagraphFont"/>
    <w:rsid w:val="00484E5D"/>
  </w:style>
  <w:style w:type="character" w:customStyle="1" w:styleId="article-by">
    <w:name w:val="article-by"/>
    <w:basedOn w:val="DefaultParagraphFont"/>
    <w:rsid w:val="00484E5D"/>
  </w:style>
  <w:style w:type="character" w:customStyle="1" w:styleId="article-author-name-item">
    <w:name w:val="article-author-name-item"/>
    <w:basedOn w:val="DefaultParagraphFont"/>
    <w:rsid w:val="00484E5D"/>
  </w:style>
  <w:style w:type="paragraph" w:customStyle="1" w:styleId="ssrcss-1q0x1qg-paragraph">
    <w:name w:val="ssrcss-1q0x1qg-paragraph"/>
    <w:basedOn w:val="Normal"/>
    <w:rsid w:val="00484E5D"/>
    <w:pPr>
      <w:spacing w:before="100" w:beforeAutospacing="1" w:after="100" w:afterAutospacing="1"/>
    </w:pPr>
  </w:style>
  <w:style w:type="paragraph" w:customStyle="1" w:styleId="css-axufdj">
    <w:name w:val="css-axufdj"/>
    <w:basedOn w:val="Normal"/>
    <w:rsid w:val="00484E5D"/>
    <w:pPr>
      <w:spacing w:before="100" w:beforeAutospacing="1" w:after="100" w:afterAutospacing="1"/>
    </w:pPr>
  </w:style>
  <w:style w:type="character" w:styleId="CommentReference">
    <w:name w:val="annotation reference"/>
    <w:basedOn w:val="DefaultParagraphFont"/>
    <w:uiPriority w:val="99"/>
    <w:semiHidden/>
    <w:unhideWhenUsed/>
    <w:rsid w:val="00484E5D"/>
    <w:rPr>
      <w:sz w:val="16"/>
      <w:szCs w:val="16"/>
    </w:rPr>
  </w:style>
  <w:style w:type="paragraph" w:customStyle="1" w:styleId="Normal1">
    <w:name w:val="Normal1"/>
    <w:rsid w:val="00484E5D"/>
    <w:pPr>
      <w:spacing w:line="276" w:lineRule="auto"/>
    </w:pPr>
    <w:rPr>
      <w:rFonts w:ascii="Arial" w:eastAsia="Arial" w:hAnsi="Arial" w:cs="Arial"/>
      <w:color w:val="000000"/>
      <w:sz w:val="22"/>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84E5D"/>
    <w:rPr>
      <w:rFonts w:ascii="Calibri" w:hAnsi="Calibri"/>
      <w:sz w:val="22"/>
    </w:rPr>
  </w:style>
  <w:style w:type="paragraph" w:customStyle="1" w:styleId="msonormal0">
    <w:name w:val="msonormal"/>
    <w:basedOn w:val="Normal"/>
    <w:rsid w:val="00484E5D"/>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newrepublic.com/article/160303/monetizing-final-frontier"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5" Type="http://schemas.openxmlformats.org/officeDocument/2006/relationships/hyperlink" Target="https://jia.sipa.columbia.edu/online-articles/us-space-policy-and-strategic-culture"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hyperlink" Target="https://www.wired.com/story/new-arms-race-threatening-to-explode-in-space/" TargetMode="Externa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tlanticcouncil.org/blogs/new-atlanticist/can-international-cooperation-in-space-survive-geopolitical-competition-on-earth" TargetMode="External"/><Relationship Id="rId28" Type="http://schemas.openxmlformats.org/officeDocument/2006/relationships/fontTable" Target="fontTable.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blog.practicalethics.ox.ac.uk/2015/05/moral-agreement-on-saving-the-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44</Pages>
  <Words>13618</Words>
  <Characters>77627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39</cp:revision>
  <dcterms:created xsi:type="dcterms:W3CDTF">2022-01-28T16:16:00Z</dcterms:created>
  <dcterms:modified xsi:type="dcterms:W3CDTF">2022-01-28T18:38:00Z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