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94CC" w14:textId="77777777" w:rsidR="00D4327E" w:rsidRPr="003D5593" w:rsidRDefault="00D4327E" w:rsidP="00D4327E">
      <w:pPr>
        <w:rPr>
          <w:color w:val="000000" w:themeColor="text1"/>
        </w:rPr>
      </w:pPr>
    </w:p>
    <w:p w14:paraId="5747FC2B" w14:textId="259B1AE2" w:rsidR="00C140FC" w:rsidRPr="003D5593" w:rsidRDefault="00C140FC" w:rsidP="00C140FC">
      <w:pPr>
        <w:pStyle w:val="Heading1"/>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1AC---Antitrust – CoopTech v2</w:t>
      </w:r>
    </w:p>
    <w:p w14:paraId="7FA1EF49"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I Affirm</w:t>
      </w:r>
    </w:p>
    <w:p w14:paraId="0265B26B" w14:textId="77777777" w:rsidR="00C140FC" w:rsidRPr="003D5593" w:rsidRDefault="00C140FC" w:rsidP="00C140FC">
      <w:pPr>
        <w:pStyle w:val="Heading2"/>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1AC---Antitrust</w:t>
      </w:r>
    </w:p>
    <w:p w14:paraId="127A5FC2"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The advantage is Antitrust –</w:t>
      </w:r>
    </w:p>
    <w:p w14:paraId="7BB84162" w14:textId="77777777" w:rsidR="00C140FC" w:rsidRPr="003D5593" w:rsidRDefault="00C140FC" w:rsidP="00C140FC">
      <w:pPr>
        <w:rPr>
          <w:rFonts w:asciiTheme="majorHAnsi" w:hAnsiTheme="majorHAnsi" w:cstheme="majorHAnsi"/>
          <w:color w:val="000000" w:themeColor="text1"/>
        </w:rPr>
      </w:pPr>
    </w:p>
    <w:p w14:paraId="66B14E60"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iLaw has failed to keep up with commercial space---only the aff allows for robust application of iLaw and Antitrust---encourages tech innovation and investment. US is modelled internationally. </w:t>
      </w:r>
    </w:p>
    <w:p w14:paraId="3B18A9CB"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Goswami 20,</w:t>
      </w:r>
      <w:r w:rsidRPr="003D5593">
        <w:rPr>
          <w:rFonts w:asciiTheme="majorHAnsi" w:hAnsiTheme="majorHAnsi" w:cstheme="majorHAnsi"/>
          <w:color w:val="000000" w:themeColor="text1"/>
        </w:rPr>
        <w:t xml:space="preserve"> [Pranoy Goswami, 11-02-2020, (Pranoy is a fourth-year student at National Law University and Judicial Academy, Assam. He is currently engaged as a Research Assistant with the Center for the Study of Law and Culture, Columbia Law School. He has an avid interest in the areas of Intellectual Property, International Humanitarian Laws, Gender Justice Laws and Dispute Resolution.), "The offshoots of privatization of the space race: Need for an International Antitrust Regime," </w:t>
      </w:r>
      <w:hyperlink r:id="rId9" w:history="1">
        <w:r w:rsidRPr="003D5593">
          <w:rPr>
            <w:rStyle w:val="Hyperlink"/>
            <w:rFonts w:asciiTheme="majorHAnsi" w:hAnsiTheme="majorHAnsi" w:cstheme="majorHAnsi"/>
            <w:color w:val="000000" w:themeColor="text1"/>
          </w:rPr>
          <w:t>https://thelawblog.in/2020/11/02/the-offshoots-of-privatization-of-the-space-race-need-for-an-international-antitrust-regime//</w:t>
        </w:r>
      </w:hyperlink>
      <w:r w:rsidRPr="003D5593">
        <w:rPr>
          <w:rFonts w:asciiTheme="majorHAnsi" w:hAnsiTheme="majorHAnsi" w:cstheme="majorHAnsi"/>
          <w:color w:val="000000" w:themeColor="text1"/>
        </w:rPr>
        <w:t xml:space="preserve"> Accessed: 2-11-2022] Sachin **Brackets in original**</w:t>
      </w:r>
    </w:p>
    <w:p w14:paraId="3C36A052" w14:textId="77777777" w:rsidR="00C140FC" w:rsidRPr="003D5593" w:rsidRDefault="00C140FC" w:rsidP="00C140FC">
      <w:pPr>
        <w:rPr>
          <w:rStyle w:val="StyleUnderline"/>
          <w:rFonts w:asciiTheme="majorHAnsi" w:hAnsiTheme="majorHAnsi" w:cstheme="majorHAnsi"/>
          <w:color w:val="000000" w:themeColor="text1"/>
        </w:rPr>
      </w:pPr>
      <w:r w:rsidRPr="003D5593">
        <w:rPr>
          <w:rFonts w:asciiTheme="majorHAnsi" w:hAnsiTheme="majorHAnsi" w:cstheme="majorHAnsi"/>
          <w:color w:val="000000" w:themeColor="text1"/>
          <w:sz w:val="12"/>
        </w:rPr>
        <w:t xml:space="preserve">In June 2019, Jeff </w:t>
      </w:r>
      <w:r w:rsidRPr="003D5593">
        <w:rPr>
          <w:rStyle w:val="StyleUnderline"/>
          <w:rFonts w:asciiTheme="majorHAnsi" w:hAnsiTheme="majorHAnsi" w:cstheme="majorHAnsi"/>
          <w:color w:val="000000" w:themeColor="text1"/>
        </w:rPr>
        <w:t>Bezos</w:t>
      </w:r>
      <w:r w:rsidRPr="003D5593">
        <w:rPr>
          <w:rFonts w:asciiTheme="majorHAnsi" w:hAnsiTheme="majorHAnsi" w:cstheme="majorHAnsi"/>
          <w:color w:val="000000" w:themeColor="text1"/>
          <w:sz w:val="12"/>
        </w:rPr>
        <w:t xml:space="preserve">, the founder of Amazon, </w:t>
      </w:r>
      <w:r w:rsidRPr="003D5593">
        <w:rPr>
          <w:rStyle w:val="StyleUnderline"/>
          <w:rFonts w:asciiTheme="majorHAnsi" w:hAnsiTheme="majorHAnsi" w:cstheme="majorHAnsi"/>
          <w:color w:val="000000" w:themeColor="text1"/>
        </w:rPr>
        <w:t>talked about the expansive realms of humanity in outer space</w:t>
      </w:r>
      <w:r w:rsidRPr="003D5593">
        <w:rPr>
          <w:rFonts w:asciiTheme="majorHAnsi" w:hAnsiTheme="majorHAnsi" w:cstheme="majorHAnsi"/>
          <w:color w:val="000000" w:themeColor="text1"/>
          <w:sz w:val="12"/>
        </w:rPr>
        <w:t xml:space="preserve">. Having recently developed Blue Origin, a privately held rocket-launch firm, he talked of the endless business opportunities that outer space has to offer in the next decade. The basic requirement, in his view, however, was </w:t>
      </w:r>
      <w:r w:rsidRPr="003D5593">
        <w:rPr>
          <w:rStyle w:val="StyleUnderline"/>
          <w:rFonts w:asciiTheme="majorHAnsi" w:hAnsiTheme="majorHAnsi" w:cstheme="majorHAnsi"/>
          <w:color w:val="000000" w:themeColor="text1"/>
          <w:highlight w:val="cyan"/>
        </w:rPr>
        <w:t>a well-designed legal environment</w:t>
      </w:r>
      <w:r w:rsidRPr="003D5593">
        <w:rPr>
          <w:rStyle w:val="StyleUnderline"/>
          <w:rFonts w:asciiTheme="majorHAnsi" w:hAnsiTheme="majorHAnsi" w:cstheme="majorHAnsi"/>
          <w:color w:val="000000" w:themeColor="text1"/>
        </w:rPr>
        <w:t xml:space="preserve"> to </w:t>
      </w:r>
      <w:r w:rsidRPr="003D5593">
        <w:rPr>
          <w:rStyle w:val="StyleUnderline"/>
          <w:rFonts w:asciiTheme="majorHAnsi" w:hAnsiTheme="majorHAnsi" w:cstheme="majorHAnsi"/>
          <w:color w:val="000000" w:themeColor="text1"/>
          <w:highlight w:val="cyan"/>
        </w:rPr>
        <w:t>prevent</w:t>
      </w:r>
      <w:r w:rsidRPr="003D5593">
        <w:rPr>
          <w:rStyle w:val="StyleUnderline"/>
          <w:rFonts w:asciiTheme="majorHAnsi" w:hAnsiTheme="majorHAnsi" w:cstheme="majorHAnsi"/>
          <w:color w:val="000000" w:themeColor="text1"/>
        </w:rPr>
        <w:t xml:space="preserve"> any </w:t>
      </w:r>
      <w:r w:rsidRPr="003D5593">
        <w:rPr>
          <w:rStyle w:val="StyleUnderline"/>
          <w:rFonts w:asciiTheme="majorHAnsi" w:hAnsiTheme="majorHAnsi" w:cstheme="majorHAnsi"/>
          <w:color w:val="000000" w:themeColor="text1"/>
          <w:highlight w:val="cyan"/>
        </w:rPr>
        <w:t>tussle</w:t>
      </w:r>
      <w:r w:rsidRPr="003D5593">
        <w:rPr>
          <w:rStyle w:val="StyleUnderline"/>
          <w:rFonts w:asciiTheme="majorHAnsi" w:hAnsiTheme="majorHAnsi" w:cstheme="majorHAnsi"/>
          <w:color w:val="000000" w:themeColor="text1"/>
        </w:rPr>
        <w:t xml:space="preserve"> between business interests and humanity’s thrust for resources in space.</w:t>
      </w:r>
    </w:p>
    <w:p w14:paraId="16B13FE2"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The </w:t>
      </w:r>
      <w:r w:rsidRPr="003D5593">
        <w:rPr>
          <w:rStyle w:val="StyleUnderline"/>
          <w:rFonts w:asciiTheme="majorHAnsi" w:hAnsiTheme="majorHAnsi" w:cstheme="majorHAnsi"/>
          <w:color w:val="000000" w:themeColor="text1"/>
        </w:rPr>
        <w:t xml:space="preserve">need for international space law to evolve, in consonance with the dynamic space race, has become the </w:t>
      </w:r>
      <w:r w:rsidRPr="003D5593">
        <w:rPr>
          <w:rStyle w:val="StyleUnderline"/>
          <w:rFonts w:asciiTheme="majorHAnsi" w:hAnsiTheme="majorHAnsi" w:cstheme="majorHAnsi"/>
          <w:color w:val="000000" w:themeColor="text1"/>
          <w:highlight w:val="cyan"/>
        </w:rPr>
        <w:t>need of the hour</w:t>
      </w:r>
      <w:r w:rsidRPr="003D5593">
        <w:rPr>
          <w:rStyle w:val="StyleUnderline"/>
          <w:rFonts w:asciiTheme="majorHAnsi" w:hAnsiTheme="majorHAnsi" w:cstheme="majorHAnsi"/>
          <w:color w:val="000000" w:themeColor="text1"/>
        </w:rPr>
        <w:t xml:space="preserve">. To that effect, the </w:t>
      </w:r>
      <w:r w:rsidRPr="003D5593">
        <w:rPr>
          <w:rStyle w:val="StyleUnderline"/>
          <w:rFonts w:asciiTheme="majorHAnsi" w:hAnsiTheme="majorHAnsi" w:cstheme="majorHAnsi"/>
          <w:color w:val="000000" w:themeColor="text1"/>
          <w:highlight w:val="cyan"/>
        </w:rPr>
        <w:t>importance of antitrust</w:t>
      </w:r>
      <w:r w:rsidRPr="003D5593">
        <w:rPr>
          <w:rStyle w:val="StyleUnderline"/>
          <w:rFonts w:asciiTheme="majorHAnsi" w:hAnsiTheme="majorHAnsi" w:cstheme="majorHAnsi"/>
          <w:color w:val="000000" w:themeColor="text1"/>
        </w:rPr>
        <w:t xml:space="preserve"> laws, and the requisite antitrust laws (with special reference to the United States of America</w:t>
      </w:r>
      <w:r w:rsidRPr="003D5593">
        <w:rPr>
          <w:rFonts w:asciiTheme="majorHAnsi" w:hAnsiTheme="majorHAnsi" w:cstheme="majorHAnsi"/>
          <w:color w:val="000000" w:themeColor="text1"/>
          <w:sz w:val="12"/>
        </w:rPr>
        <w:t xml:space="preserve">, Russia and India) which </w:t>
      </w:r>
      <w:r w:rsidRPr="003D5593">
        <w:rPr>
          <w:rStyle w:val="StyleUnderline"/>
          <w:rFonts w:asciiTheme="majorHAnsi" w:hAnsiTheme="majorHAnsi" w:cstheme="majorHAnsi"/>
          <w:color w:val="000000" w:themeColor="text1"/>
        </w:rPr>
        <w:t xml:space="preserve">could prove to be a </w:t>
      </w:r>
      <w:r w:rsidRPr="003D5593">
        <w:rPr>
          <w:rStyle w:val="StyleUnderline"/>
          <w:rFonts w:asciiTheme="majorHAnsi" w:hAnsiTheme="majorHAnsi" w:cstheme="majorHAnsi"/>
          <w:color w:val="000000" w:themeColor="text1"/>
          <w:highlight w:val="cyan"/>
        </w:rPr>
        <w:t>boon for outer space conservation</w:t>
      </w:r>
      <w:r w:rsidRPr="003D5593">
        <w:rPr>
          <w:rFonts w:asciiTheme="majorHAnsi" w:hAnsiTheme="majorHAnsi" w:cstheme="majorHAnsi"/>
          <w:color w:val="000000" w:themeColor="text1"/>
          <w:sz w:val="12"/>
        </w:rPr>
        <w:t xml:space="preserve"> vis-a-vis the promotion and upliftment of the global entrepreneurial and State interests have been discussed here.</w:t>
      </w:r>
    </w:p>
    <w:p w14:paraId="28EC8FA1"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Historical Background of the Space Race</w:t>
      </w:r>
    </w:p>
    <w:p w14:paraId="164ED4C1"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A cursive glance through the pages of the post World War II period would reveal the push for ascendancy by Russia and the United States of America, towards their goal of being a superpower. In 1957, Russia (the erstwhile USSR) launched Sputnik into space. In early 1958, the USA followed closely with a launch of its first satellite, along with setting up the National Aeronautics and Space Administration (NASA).  In April, 1961, Russia launched the first human into space, and the USA followed suit exactly a month after that. However, the USA takes the bragging rights for arguably the most publicised moment of mankind in its exploration of space- on July 20, 1969, Neil Armstrong, along with his team, landed on the Moon. The ‘50s and the ‘60s have given us such watershed moments galore.</w:t>
      </w:r>
    </w:p>
    <w:p w14:paraId="6944AB9B"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The International Law Perspective</w:t>
      </w:r>
    </w:p>
    <w:p w14:paraId="0A783BB1"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The </w:t>
      </w:r>
      <w:r w:rsidRPr="003D5593">
        <w:rPr>
          <w:rStyle w:val="StyleUnderline"/>
          <w:rFonts w:asciiTheme="majorHAnsi" w:hAnsiTheme="majorHAnsi" w:cstheme="majorHAnsi"/>
          <w:color w:val="000000" w:themeColor="text1"/>
        </w:rPr>
        <w:t xml:space="preserve">quintessential law in place to govern space exploration is the </w:t>
      </w:r>
      <w:r w:rsidRPr="003D5593">
        <w:rPr>
          <w:rFonts w:asciiTheme="majorHAnsi" w:hAnsiTheme="majorHAnsi" w:cstheme="majorHAnsi"/>
          <w:color w:val="000000" w:themeColor="text1"/>
          <w:sz w:val="12"/>
        </w:rPr>
        <w:t>Treaty on Principles Governing the Activities of States in the Exploration and Use of Outer Space (generally referred to as the “</w:t>
      </w:r>
      <w:r w:rsidRPr="003D5593">
        <w:rPr>
          <w:rStyle w:val="StyleUnderline"/>
          <w:rFonts w:asciiTheme="majorHAnsi" w:hAnsiTheme="majorHAnsi" w:cstheme="majorHAnsi"/>
          <w:color w:val="000000" w:themeColor="text1"/>
        </w:rPr>
        <w:t>Outer Space Treaty” or “OST”).</w:t>
      </w:r>
      <w:r w:rsidRPr="003D5593">
        <w:rPr>
          <w:rFonts w:asciiTheme="majorHAnsi" w:hAnsiTheme="majorHAnsi" w:cstheme="majorHAnsi"/>
          <w:color w:val="000000" w:themeColor="text1"/>
          <w:sz w:val="12"/>
        </w:rPr>
        <w:t xml:space="preserve"> The Outer Space Treaty </w:t>
      </w:r>
      <w:r w:rsidRPr="003D5593">
        <w:rPr>
          <w:rStyle w:val="StyleUnderline"/>
          <w:rFonts w:asciiTheme="majorHAnsi" w:hAnsiTheme="majorHAnsi" w:cstheme="majorHAnsi"/>
          <w:color w:val="000000" w:themeColor="text1"/>
        </w:rPr>
        <w:t>seeks to orchestrate the role of international law in the balance of resource management in space.</w:t>
      </w:r>
    </w:p>
    <w:p w14:paraId="4196BBBC" w14:textId="77777777" w:rsidR="00C140FC" w:rsidRPr="003D5593" w:rsidRDefault="00C140FC" w:rsidP="00C140FC">
      <w:pPr>
        <w:rPr>
          <w:rFonts w:asciiTheme="majorHAnsi" w:hAnsiTheme="majorHAnsi" w:cstheme="majorHAnsi"/>
          <w:color w:val="000000" w:themeColor="text1"/>
          <w:u w:val="single"/>
        </w:rPr>
      </w:pPr>
      <w:r w:rsidRPr="003D5593">
        <w:rPr>
          <w:rFonts w:asciiTheme="majorHAnsi" w:hAnsiTheme="majorHAnsi" w:cstheme="majorHAnsi"/>
          <w:color w:val="000000" w:themeColor="text1"/>
          <w:sz w:val="12"/>
        </w:rPr>
        <w:t xml:space="preserve">Another important piece of legislation in this regard is the Agreement Governing the Activity of States on the Moon and Other Celestial Bodies (the “Moon Treaty”). Even though signature for the Moon Treaty had been opened in 1979, there are only eleven signatories to this date. No country which is presently harnessing the benefits of manned space explorations and partaking in a competitive space race has ratified the agreement. One of the </w:t>
      </w:r>
      <w:r w:rsidRPr="003D5593">
        <w:rPr>
          <w:rStyle w:val="StyleUnderline"/>
          <w:rFonts w:asciiTheme="majorHAnsi" w:hAnsiTheme="majorHAnsi" w:cstheme="majorHAnsi"/>
          <w:color w:val="000000" w:themeColor="text1"/>
          <w:highlight w:val="cyan"/>
        </w:rPr>
        <w:t>key objectives</w:t>
      </w:r>
      <w:r w:rsidRPr="003D5593">
        <w:rPr>
          <w:rFonts w:asciiTheme="majorHAnsi" w:hAnsiTheme="majorHAnsi" w:cstheme="majorHAnsi"/>
          <w:color w:val="000000" w:themeColor="text1"/>
          <w:sz w:val="12"/>
        </w:rPr>
        <w:t xml:space="preserve"> behind the introduction of the Moon Treaty was </w:t>
      </w:r>
      <w:r w:rsidRPr="003D5593">
        <w:rPr>
          <w:rStyle w:val="StyleUnderline"/>
          <w:rFonts w:asciiTheme="majorHAnsi" w:hAnsiTheme="majorHAnsi" w:cstheme="majorHAnsi"/>
          <w:color w:val="000000" w:themeColor="text1"/>
          <w:highlight w:val="cyan"/>
        </w:rPr>
        <w:t>to fine tune</w:t>
      </w:r>
      <w:r w:rsidRPr="003D5593">
        <w:rPr>
          <w:rStyle w:val="StyleUnderline"/>
          <w:rFonts w:asciiTheme="majorHAnsi" w:hAnsiTheme="majorHAnsi" w:cstheme="majorHAnsi"/>
          <w:color w:val="000000" w:themeColor="text1"/>
        </w:rPr>
        <w:t xml:space="preserve"> a glaring chink in the</w:t>
      </w:r>
      <w:r w:rsidRPr="003D5593">
        <w:rPr>
          <w:rFonts w:asciiTheme="majorHAnsi" w:hAnsiTheme="majorHAnsi" w:cstheme="majorHAnsi"/>
          <w:color w:val="000000" w:themeColor="text1"/>
          <w:sz w:val="12"/>
        </w:rPr>
        <w:t xml:space="preserve"> Outer Space Treaty, by incorporating the idea of “</w:t>
      </w:r>
      <w:r w:rsidRPr="003D5593">
        <w:rPr>
          <w:rStyle w:val="StyleUnderline"/>
          <w:rFonts w:asciiTheme="majorHAnsi" w:hAnsiTheme="majorHAnsi" w:cstheme="majorHAnsi"/>
          <w:color w:val="000000" w:themeColor="text1"/>
        </w:rPr>
        <w:t xml:space="preserve">banning any </w:t>
      </w:r>
      <w:r w:rsidRPr="003D5593">
        <w:rPr>
          <w:rStyle w:val="StyleUnderline"/>
          <w:rFonts w:asciiTheme="majorHAnsi" w:hAnsiTheme="majorHAnsi" w:cstheme="majorHAnsi"/>
          <w:color w:val="000000" w:themeColor="text1"/>
          <w:highlight w:val="cyan"/>
        </w:rPr>
        <w:t>ownership of</w:t>
      </w:r>
      <w:r w:rsidRPr="003D5593">
        <w:rPr>
          <w:rStyle w:val="StyleUnderline"/>
          <w:rFonts w:asciiTheme="majorHAnsi" w:hAnsiTheme="majorHAnsi" w:cstheme="majorHAnsi"/>
          <w:color w:val="000000" w:themeColor="text1"/>
        </w:rPr>
        <w:t xml:space="preserve"> any </w:t>
      </w:r>
      <w:r w:rsidRPr="003D5593">
        <w:rPr>
          <w:rStyle w:val="StyleUnderline"/>
          <w:rFonts w:asciiTheme="majorHAnsi" w:hAnsiTheme="majorHAnsi" w:cstheme="majorHAnsi"/>
          <w:color w:val="000000" w:themeColor="text1"/>
          <w:highlight w:val="cyan"/>
        </w:rPr>
        <w:t>extraterrestrial property by</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any</w:t>
      </w:r>
      <w:r w:rsidRPr="003D5593">
        <w:rPr>
          <w:rStyle w:val="StyleUnderline"/>
          <w:rFonts w:asciiTheme="majorHAnsi" w:hAnsiTheme="majorHAnsi" w:cstheme="majorHAnsi"/>
          <w:color w:val="000000" w:themeColor="text1"/>
        </w:rPr>
        <w:t xml:space="preserve"> organization or [</w:t>
      </w:r>
      <w:r w:rsidRPr="003D5593">
        <w:rPr>
          <w:rStyle w:val="StyleUnderline"/>
          <w:rFonts w:asciiTheme="majorHAnsi" w:hAnsiTheme="majorHAnsi" w:cstheme="majorHAnsi"/>
          <w:color w:val="000000" w:themeColor="text1"/>
          <w:highlight w:val="cyan"/>
        </w:rPr>
        <w:t>private] person</w:t>
      </w:r>
      <w:r w:rsidRPr="003D5593">
        <w:rPr>
          <w:rStyle w:val="StyleUnderline"/>
          <w:rFonts w:asciiTheme="majorHAnsi" w:hAnsiTheme="majorHAnsi" w:cstheme="majorHAnsi"/>
          <w:color w:val="000000" w:themeColor="text1"/>
        </w:rPr>
        <w:t>, unless that organization is international and governmental.</w:t>
      </w:r>
      <w:r w:rsidRPr="003D5593">
        <w:rPr>
          <w:rFonts w:asciiTheme="majorHAnsi" w:hAnsiTheme="majorHAnsi" w:cstheme="majorHAnsi"/>
          <w:color w:val="000000" w:themeColor="text1"/>
          <w:sz w:val="12"/>
        </w:rPr>
        <w:t>” Like a host of other international law instruments, the Moon Treaty is not mandatory for countries to adhere to</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If</w:t>
      </w:r>
      <w:r w:rsidRPr="003D5593">
        <w:rPr>
          <w:rStyle w:val="StyleUnderline"/>
          <w:rFonts w:asciiTheme="majorHAnsi" w:hAnsiTheme="majorHAnsi" w:cstheme="majorHAnsi"/>
          <w:color w:val="000000" w:themeColor="text1"/>
        </w:rPr>
        <w:t xml:space="preserve"> it’s motives were ideally </w:t>
      </w:r>
      <w:r w:rsidRPr="003D5593">
        <w:rPr>
          <w:rStyle w:val="StyleUnderline"/>
          <w:rFonts w:asciiTheme="majorHAnsi" w:hAnsiTheme="majorHAnsi" w:cstheme="majorHAnsi"/>
          <w:color w:val="000000" w:themeColor="text1"/>
          <w:highlight w:val="cyan"/>
        </w:rPr>
        <w:t>realized</w:t>
      </w:r>
      <w:r w:rsidRPr="003D5593">
        <w:rPr>
          <w:rStyle w:val="StyleUnderline"/>
          <w:rFonts w:asciiTheme="majorHAnsi" w:hAnsiTheme="majorHAnsi" w:cstheme="majorHAnsi"/>
          <w:color w:val="000000" w:themeColor="text1"/>
        </w:rPr>
        <w:t xml:space="preserve">, the aspect of privatization in the field of </w:t>
      </w:r>
      <w:r w:rsidRPr="003D5593">
        <w:rPr>
          <w:rStyle w:val="StyleUnderline"/>
          <w:rFonts w:asciiTheme="majorHAnsi" w:hAnsiTheme="majorHAnsi" w:cstheme="majorHAnsi"/>
          <w:color w:val="000000" w:themeColor="text1"/>
          <w:highlight w:val="cyan"/>
        </w:rPr>
        <w:t xml:space="preserve">space race could have </w:t>
      </w:r>
      <w:r w:rsidRPr="003D5593">
        <w:rPr>
          <w:rStyle w:val="StyleUnderline"/>
          <w:rFonts w:asciiTheme="majorHAnsi" w:hAnsiTheme="majorHAnsi" w:cstheme="majorHAnsi"/>
          <w:color w:val="000000" w:themeColor="text1"/>
        </w:rPr>
        <w:t xml:space="preserve">had chilling effects. As of now, it finds itself perpetuating in </w:t>
      </w:r>
      <w:r w:rsidRPr="003D5593">
        <w:rPr>
          <w:rStyle w:val="StyleUnderline"/>
          <w:rFonts w:asciiTheme="majorHAnsi" w:hAnsiTheme="majorHAnsi" w:cstheme="majorHAnsi"/>
          <w:color w:val="000000" w:themeColor="text1"/>
          <w:highlight w:val="cyan"/>
        </w:rPr>
        <w:t>uncertainty</w:t>
      </w:r>
      <w:r w:rsidRPr="003D5593">
        <w:rPr>
          <w:rStyle w:val="StyleUnderline"/>
          <w:rFonts w:asciiTheme="majorHAnsi" w:hAnsiTheme="majorHAnsi" w:cstheme="majorHAnsi"/>
          <w:color w:val="000000" w:themeColor="text1"/>
        </w:rPr>
        <w:t>.</w:t>
      </w:r>
    </w:p>
    <w:p w14:paraId="4EACEB3F"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Antitrust Laws in the United States, Russia and India</w:t>
      </w:r>
    </w:p>
    <w:p w14:paraId="5AC9A275" w14:textId="77777777" w:rsidR="00C140FC" w:rsidRPr="003D5593" w:rsidRDefault="00C140FC" w:rsidP="00C140FC">
      <w:pPr>
        <w:rPr>
          <w:rFonts w:asciiTheme="majorHAnsi" w:hAnsiTheme="majorHAnsi" w:cstheme="majorHAnsi"/>
          <w:color w:val="000000" w:themeColor="text1"/>
          <w:u w:val="single"/>
        </w:rPr>
      </w:pPr>
      <w:r w:rsidRPr="003D5593">
        <w:rPr>
          <w:rFonts w:asciiTheme="majorHAnsi" w:hAnsiTheme="majorHAnsi" w:cstheme="majorHAnsi"/>
          <w:color w:val="000000" w:themeColor="text1"/>
          <w:sz w:val="12"/>
        </w:rPr>
        <w:lastRenderedPageBreak/>
        <w:t xml:space="preserve">The raison d etre behind the popularity of antitrust laws stems from the fact that it preserves the integrity and institutionalisation of private competition. </w:t>
      </w:r>
      <w:r w:rsidRPr="003D5593">
        <w:rPr>
          <w:rStyle w:val="StyleUnderline"/>
          <w:rFonts w:asciiTheme="majorHAnsi" w:hAnsiTheme="majorHAnsi" w:cstheme="majorHAnsi"/>
          <w:color w:val="000000" w:themeColor="text1"/>
        </w:rPr>
        <w:t xml:space="preserve">If antitrust laws were to perform in full flow, start-ups would be encouraged and such a free flowing market would in turn hand the advantage of economies of scale to the known market players as well. Governments need to bolster an </w:t>
      </w:r>
      <w:r w:rsidRPr="003D5593">
        <w:rPr>
          <w:rStyle w:val="StyleUnderline"/>
          <w:rFonts w:asciiTheme="majorHAnsi" w:hAnsiTheme="majorHAnsi" w:cstheme="majorHAnsi"/>
          <w:color w:val="000000" w:themeColor="text1"/>
          <w:highlight w:val="cyan"/>
        </w:rPr>
        <w:t>antitrust law framework</w:t>
      </w:r>
      <w:r w:rsidRPr="003D5593">
        <w:rPr>
          <w:rStyle w:val="StyleUnderline"/>
          <w:rFonts w:asciiTheme="majorHAnsi" w:hAnsiTheme="majorHAnsi" w:cstheme="majorHAnsi"/>
          <w:color w:val="000000" w:themeColor="text1"/>
        </w:rPr>
        <w:t xml:space="preserve"> to </w:t>
      </w:r>
      <w:r w:rsidRPr="003D5593">
        <w:rPr>
          <w:rStyle w:val="Emphasis"/>
          <w:rFonts w:asciiTheme="majorHAnsi" w:hAnsiTheme="majorHAnsi" w:cstheme="majorHAnsi"/>
          <w:color w:val="000000" w:themeColor="text1"/>
          <w:highlight w:val="cyan"/>
        </w:rPr>
        <w:t>cut down</w:t>
      </w:r>
      <w:r w:rsidRPr="003D5593">
        <w:rPr>
          <w:rStyle w:val="StyleUnderline"/>
          <w:rFonts w:asciiTheme="majorHAnsi" w:hAnsiTheme="majorHAnsi" w:cstheme="majorHAnsi"/>
          <w:color w:val="000000" w:themeColor="text1"/>
          <w:highlight w:val="cyan"/>
        </w:rPr>
        <w:t xml:space="preserve"> on </w:t>
      </w:r>
      <w:r w:rsidRPr="003D5593">
        <w:rPr>
          <w:rStyle w:val="Emphasis"/>
          <w:rFonts w:asciiTheme="majorHAnsi" w:hAnsiTheme="majorHAnsi" w:cstheme="majorHAnsi"/>
          <w:color w:val="000000" w:themeColor="text1"/>
          <w:highlight w:val="cyan"/>
        </w:rPr>
        <w:t>predatory practices</w:t>
      </w:r>
      <w:r w:rsidRPr="003D5593">
        <w:rPr>
          <w:rStyle w:val="StyleUnderline"/>
          <w:rFonts w:asciiTheme="majorHAnsi" w:hAnsiTheme="majorHAnsi" w:cstheme="majorHAnsi"/>
          <w:color w:val="000000" w:themeColor="text1"/>
        </w:rPr>
        <w:t xml:space="preserve">, black marketing </w:t>
      </w:r>
      <w:r w:rsidRPr="003D5593">
        <w:rPr>
          <w:rStyle w:val="StyleUnderline"/>
          <w:rFonts w:asciiTheme="majorHAnsi" w:hAnsiTheme="majorHAnsi" w:cstheme="majorHAnsi"/>
          <w:color w:val="000000" w:themeColor="text1"/>
          <w:highlight w:val="cyan"/>
        </w:rPr>
        <w:t xml:space="preserve">and </w:t>
      </w:r>
      <w:r w:rsidRPr="003D5593">
        <w:rPr>
          <w:rStyle w:val="Emphasis"/>
          <w:rFonts w:asciiTheme="majorHAnsi" w:hAnsiTheme="majorHAnsi" w:cstheme="majorHAnsi"/>
          <w:color w:val="000000" w:themeColor="text1"/>
          <w:highlight w:val="cyan"/>
        </w:rPr>
        <w:t>restrictive trade</w:t>
      </w:r>
      <w:r w:rsidRPr="003D5593">
        <w:rPr>
          <w:rStyle w:val="StyleUnderline"/>
          <w:rFonts w:asciiTheme="majorHAnsi" w:hAnsiTheme="majorHAnsi" w:cstheme="majorHAnsi"/>
          <w:color w:val="000000" w:themeColor="text1"/>
        </w:rPr>
        <w:t xml:space="preserve"> practices in a globalised, open-ended economy.</w:t>
      </w:r>
    </w:p>
    <w:p w14:paraId="046A42CA"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Some of the </w:t>
      </w:r>
      <w:r w:rsidRPr="003D5593">
        <w:rPr>
          <w:rStyle w:val="StyleUnderline"/>
          <w:rFonts w:asciiTheme="majorHAnsi" w:hAnsiTheme="majorHAnsi" w:cstheme="majorHAnsi"/>
          <w:color w:val="000000" w:themeColor="text1"/>
        </w:rPr>
        <w:t>most impressive antitrust laws emanate from the United States</w:t>
      </w:r>
      <w:r w:rsidRPr="003D5593">
        <w:rPr>
          <w:rFonts w:asciiTheme="majorHAnsi" w:hAnsiTheme="majorHAnsi" w:cstheme="majorHAnsi"/>
          <w:color w:val="000000" w:themeColor="text1"/>
          <w:sz w:val="12"/>
        </w:rPr>
        <w:t xml:space="preserve">, ranging from the Sherman Act, the Federal Trade Commission Act, and the Clayton Act. </w:t>
      </w:r>
      <w:r w:rsidRPr="003D5593">
        <w:rPr>
          <w:rStyle w:val="StyleUnderline"/>
          <w:rFonts w:asciiTheme="majorHAnsi" w:hAnsiTheme="majorHAnsi" w:cstheme="majorHAnsi"/>
          <w:color w:val="000000" w:themeColor="text1"/>
          <w:highlight w:val="cyan"/>
        </w:rPr>
        <w:t>Antitrust</w:t>
      </w:r>
      <w:r w:rsidRPr="003D5593">
        <w:rPr>
          <w:rStyle w:val="StyleUnderline"/>
          <w:rFonts w:asciiTheme="majorHAnsi" w:hAnsiTheme="majorHAnsi" w:cstheme="majorHAnsi"/>
          <w:color w:val="000000" w:themeColor="text1"/>
        </w:rPr>
        <w:t xml:space="preserve"> law </w:t>
      </w:r>
      <w:r w:rsidRPr="003D5593">
        <w:rPr>
          <w:rStyle w:val="StyleUnderline"/>
          <w:rFonts w:asciiTheme="majorHAnsi" w:hAnsiTheme="majorHAnsi" w:cstheme="majorHAnsi"/>
          <w:color w:val="000000" w:themeColor="text1"/>
          <w:highlight w:val="cyan"/>
        </w:rPr>
        <w:t>in the U</w:t>
      </w:r>
      <w:r w:rsidRPr="003D5593">
        <w:rPr>
          <w:rStyle w:val="StyleUnderline"/>
          <w:rFonts w:asciiTheme="majorHAnsi" w:hAnsiTheme="majorHAnsi" w:cstheme="majorHAnsi"/>
          <w:color w:val="000000" w:themeColor="text1"/>
        </w:rPr>
        <w:t xml:space="preserve">nited </w:t>
      </w:r>
      <w:r w:rsidRPr="003D5593">
        <w:rPr>
          <w:rStyle w:val="StyleUnderline"/>
          <w:rFonts w:asciiTheme="majorHAnsi" w:hAnsiTheme="majorHAnsi" w:cstheme="majorHAnsi"/>
          <w:color w:val="000000" w:themeColor="text1"/>
          <w:highlight w:val="cyan"/>
        </w:rPr>
        <w:t>S</w:t>
      </w:r>
      <w:r w:rsidRPr="003D5593">
        <w:rPr>
          <w:rStyle w:val="StyleUnderline"/>
          <w:rFonts w:asciiTheme="majorHAnsi" w:hAnsiTheme="majorHAnsi" w:cstheme="majorHAnsi"/>
          <w:color w:val="000000" w:themeColor="text1"/>
        </w:rPr>
        <w:t xml:space="preserve">tates </w:t>
      </w:r>
      <w:r w:rsidRPr="003D5593">
        <w:rPr>
          <w:rStyle w:val="StyleUnderline"/>
          <w:rFonts w:asciiTheme="majorHAnsi" w:hAnsiTheme="majorHAnsi" w:cstheme="majorHAnsi"/>
          <w:color w:val="000000" w:themeColor="text1"/>
          <w:highlight w:val="cyan"/>
        </w:rPr>
        <w:t>has</w:t>
      </w:r>
      <w:r w:rsidRPr="003D5593">
        <w:rPr>
          <w:rStyle w:val="StyleUnderline"/>
          <w:rFonts w:asciiTheme="majorHAnsi" w:hAnsiTheme="majorHAnsi" w:cstheme="majorHAnsi"/>
          <w:color w:val="000000" w:themeColor="text1"/>
        </w:rPr>
        <w:t xml:space="preserve"> previously </w:t>
      </w:r>
      <w:r w:rsidRPr="003D5593">
        <w:rPr>
          <w:rStyle w:val="StyleUnderline"/>
          <w:rFonts w:asciiTheme="majorHAnsi" w:hAnsiTheme="majorHAnsi" w:cstheme="majorHAnsi"/>
          <w:color w:val="000000" w:themeColor="text1"/>
          <w:highlight w:val="cyan"/>
        </w:rPr>
        <w:t>been applied in</w:t>
      </w:r>
      <w:r w:rsidRPr="003D5593">
        <w:rPr>
          <w:rStyle w:val="StyleUnderline"/>
          <w:rFonts w:asciiTheme="majorHAnsi" w:hAnsiTheme="majorHAnsi" w:cstheme="majorHAnsi"/>
          <w:color w:val="000000" w:themeColor="text1"/>
        </w:rPr>
        <w:t xml:space="preserve"> the field of </w:t>
      </w:r>
      <w:r w:rsidRPr="003D5593">
        <w:rPr>
          <w:rStyle w:val="StyleUnderline"/>
          <w:rFonts w:asciiTheme="majorHAnsi" w:hAnsiTheme="majorHAnsi" w:cstheme="majorHAnsi"/>
          <w:color w:val="000000" w:themeColor="text1"/>
          <w:highlight w:val="cyan"/>
        </w:rPr>
        <w:t>private space</w:t>
      </w:r>
      <w:r w:rsidRPr="003D5593">
        <w:rPr>
          <w:rStyle w:val="StyleUnderline"/>
          <w:rFonts w:asciiTheme="majorHAnsi" w:hAnsiTheme="majorHAnsi" w:cstheme="majorHAnsi"/>
          <w:color w:val="000000" w:themeColor="text1"/>
        </w:rPr>
        <w:t xml:space="preserve"> explorations</w:t>
      </w:r>
      <w:r w:rsidRPr="003D5593">
        <w:rPr>
          <w:rFonts w:asciiTheme="majorHAnsi" w:hAnsiTheme="majorHAnsi" w:cstheme="majorHAnsi"/>
          <w:color w:val="000000" w:themeColor="text1"/>
          <w:sz w:val="12"/>
        </w:rPr>
        <w:t xml:space="preserve"> as well, with the Federal Trade Commission’s review and approval of the October, 2006 United Launch Alliance deal between Boeing and Lockheed Martin being a major highlight of the regime. In the case of SpaceX v. Boeing, the Supreme Court held that “a firm must take overt action to exercise competition, before it is considered to be a violation of the law” and dismissed SpaceX’s appeal of undue influence on the part of Boeing to prevent their entry into the market.</w:t>
      </w:r>
    </w:p>
    <w:p w14:paraId="7B910284"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Russia, on the other hand, uses the Federal Antimonopoly Service to deal with antitrust issues in their country. The 135-FZ Federal Law “On Protection of Competition”, uses the extraterritoriality principle in applying competition laws to transactions and agreements extending beyond, and affecting the territory of Russia. The latest upgrade to the Federal Law saw a reduction of administrative barriers to certain types of transactions.  </w:t>
      </w:r>
      <w:r w:rsidRPr="003D5593">
        <w:rPr>
          <w:rStyle w:val="StyleUnderline"/>
          <w:rFonts w:asciiTheme="majorHAnsi" w:hAnsiTheme="majorHAnsi" w:cstheme="majorHAnsi"/>
          <w:color w:val="000000" w:themeColor="text1"/>
        </w:rPr>
        <w:t xml:space="preserve">It </w:t>
      </w:r>
      <w:r w:rsidRPr="003D5593">
        <w:rPr>
          <w:rStyle w:val="StyleUnderline"/>
          <w:rFonts w:asciiTheme="majorHAnsi" w:hAnsiTheme="majorHAnsi" w:cstheme="majorHAnsi"/>
          <w:color w:val="000000" w:themeColor="text1"/>
          <w:highlight w:val="cyan"/>
        </w:rPr>
        <w:t>ought to</w:t>
      </w:r>
      <w:r w:rsidRPr="003D5593">
        <w:rPr>
          <w:rStyle w:val="StyleUnderline"/>
          <w:rFonts w:asciiTheme="majorHAnsi" w:hAnsiTheme="majorHAnsi" w:cstheme="majorHAnsi"/>
          <w:color w:val="000000" w:themeColor="text1"/>
        </w:rPr>
        <w:t xml:space="preserve"> be read</w:t>
      </w:r>
      <w:r w:rsidRPr="003D5593">
        <w:rPr>
          <w:rFonts w:asciiTheme="majorHAnsi" w:hAnsiTheme="majorHAnsi" w:cstheme="majorHAnsi"/>
          <w:color w:val="000000" w:themeColor="text1"/>
          <w:sz w:val="12"/>
        </w:rPr>
        <w:t xml:space="preserve"> in consonance with Decree No. 5663-1 of the Russian House of Soviets, </w:t>
      </w:r>
      <w:r w:rsidRPr="003D5593">
        <w:rPr>
          <w:rStyle w:val="StyleUnderline"/>
          <w:rFonts w:asciiTheme="majorHAnsi" w:hAnsiTheme="majorHAnsi" w:cstheme="majorHAnsi"/>
          <w:color w:val="000000" w:themeColor="text1"/>
        </w:rPr>
        <w:t xml:space="preserve">which </w:t>
      </w:r>
      <w:r w:rsidRPr="003D5593">
        <w:rPr>
          <w:rStyle w:val="StyleUnderline"/>
          <w:rFonts w:asciiTheme="majorHAnsi" w:hAnsiTheme="majorHAnsi" w:cstheme="majorHAnsi"/>
          <w:color w:val="000000" w:themeColor="text1"/>
          <w:highlight w:val="cyan"/>
        </w:rPr>
        <w:t>deal</w:t>
      </w:r>
      <w:r w:rsidRPr="003D5593">
        <w:rPr>
          <w:rStyle w:val="StyleUnderline"/>
          <w:rFonts w:asciiTheme="majorHAnsi" w:hAnsiTheme="majorHAnsi" w:cstheme="majorHAnsi"/>
          <w:color w:val="000000" w:themeColor="text1"/>
        </w:rPr>
        <w:t xml:space="preserve">s </w:t>
      </w:r>
      <w:r w:rsidRPr="003D5593">
        <w:rPr>
          <w:rStyle w:val="StyleUnderline"/>
          <w:rFonts w:asciiTheme="majorHAnsi" w:hAnsiTheme="majorHAnsi" w:cstheme="majorHAnsi"/>
          <w:color w:val="000000" w:themeColor="text1"/>
          <w:highlight w:val="cyan"/>
        </w:rPr>
        <w:t>with “space activity”,</w:t>
      </w:r>
      <w:r w:rsidRPr="003D5593">
        <w:rPr>
          <w:rStyle w:val="StyleUnderline"/>
          <w:rFonts w:asciiTheme="majorHAnsi" w:hAnsiTheme="majorHAnsi" w:cstheme="majorHAnsi"/>
          <w:color w:val="000000" w:themeColor="text1"/>
        </w:rPr>
        <w:t xml:space="preserve"> to determine antitrust matters </w:t>
      </w:r>
      <w:r w:rsidRPr="003D5593">
        <w:rPr>
          <w:rStyle w:val="StyleUnderline"/>
          <w:rFonts w:asciiTheme="majorHAnsi" w:hAnsiTheme="majorHAnsi" w:cstheme="majorHAnsi"/>
          <w:color w:val="000000" w:themeColor="text1"/>
          <w:highlight w:val="cyan"/>
        </w:rPr>
        <w:t>in</w:t>
      </w:r>
      <w:r w:rsidRPr="003D5593">
        <w:rPr>
          <w:rStyle w:val="StyleUnderline"/>
          <w:rFonts w:asciiTheme="majorHAnsi" w:hAnsiTheme="majorHAnsi" w:cstheme="majorHAnsi"/>
          <w:color w:val="000000" w:themeColor="text1"/>
        </w:rPr>
        <w:t xml:space="preserve"> the area of space explorations and </w:t>
      </w:r>
      <w:r w:rsidRPr="003D5593">
        <w:rPr>
          <w:rStyle w:val="StyleUnderline"/>
          <w:rFonts w:asciiTheme="majorHAnsi" w:hAnsiTheme="majorHAnsi" w:cstheme="majorHAnsi"/>
          <w:color w:val="000000" w:themeColor="text1"/>
          <w:highlight w:val="cyan"/>
        </w:rPr>
        <w:t>private missions</w:t>
      </w:r>
      <w:r w:rsidRPr="003D5593">
        <w:rPr>
          <w:rStyle w:val="StyleUnderline"/>
          <w:rFonts w:asciiTheme="majorHAnsi" w:hAnsiTheme="majorHAnsi" w:cstheme="majorHAnsi"/>
          <w:color w:val="000000" w:themeColor="text1"/>
        </w:rPr>
        <w:t xml:space="preserve"> from Russia.</w:t>
      </w:r>
    </w:p>
    <w:p w14:paraId="051A7892"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India enacted the Competition Act in 2002 to provide for the establishment of the Competition Commission of India (CCI) to curb anti-competitive practices, and to bridge the individual consumers’ interests with that of trade interests and corporate sustainability. The antitrust regime in India, arguably, is still in its nascent stage. In matters of space exploration, the Indian Space Research Organization (ISRO) has been performing commendably, delivering space missions at lower expenditures in comparison to its American and Russian counterparts. Also, unlike the aforementioned countries, India lacks teeth in matters of an extensive piece of legislation for its native space missions.</w:t>
      </w:r>
    </w:p>
    <w:p w14:paraId="63901AD4" w14:textId="77777777" w:rsidR="00C140FC" w:rsidRPr="003D5593" w:rsidRDefault="00C140FC" w:rsidP="00C140FC">
      <w:pPr>
        <w:rPr>
          <w:rFonts w:asciiTheme="majorHAnsi" w:hAnsiTheme="majorHAnsi" w:cstheme="majorHAnsi"/>
          <w:color w:val="000000" w:themeColor="text1"/>
          <w:sz w:val="12"/>
        </w:rPr>
      </w:pPr>
      <w:r w:rsidRPr="003D5593">
        <w:rPr>
          <w:rStyle w:val="StyleUnderline"/>
          <w:rFonts w:asciiTheme="majorHAnsi" w:hAnsiTheme="majorHAnsi" w:cstheme="majorHAnsi"/>
          <w:color w:val="000000" w:themeColor="text1"/>
        </w:rPr>
        <w:t xml:space="preserve">The general apathy </w:t>
      </w:r>
      <w:r w:rsidRPr="003D5593">
        <w:rPr>
          <w:rStyle w:val="StyleUnderline"/>
          <w:rFonts w:asciiTheme="majorHAnsi" w:hAnsiTheme="majorHAnsi" w:cstheme="majorHAnsi"/>
          <w:color w:val="000000" w:themeColor="text1"/>
          <w:highlight w:val="cyan"/>
        </w:rPr>
        <w:t>requires a systematic overhaul</w:t>
      </w:r>
      <w:r w:rsidRPr="003D5593">
        <w:rPr>
          <w:rFonts w:asciiTheme="majorHAnsi" w:hAnsiTheme="majorHAnsi" w:cstheme="majorHAnsi"/>
          <w:color w:val="000000" w:themeColor="text1"/>
          <w:sz w:val="12"/>
        </w:rPr>
        <w:t>. On account of holistic globalization, “…</w:t>
      </w:r>
      <w:r w:rsidRPr="003D5593">
        <w:rPr>
          <w:rStyle w:val="StyleUnderline"/>
          <w:rFonts w:asciiTheme="majorHAnsi" w:hAnsiTheme="majorHAnsi" w:cstheme="majorHAnsi"/>
          <w:color w:val="000000" w:themeColor="text1"/>
          <w:highlight w:val="cyan"/>
        </w:rPr>
        <w:t>cooperation is fundamental</w:t>
      </w:r>
      <w:r w:rsidRPr="003D5593">
        <w:rPr>
          <w:rStyle w:val="StyleUnderline"/>
          <w:rFonts w:asciiTheme="majorHAnsi" w:hAnsiTheme="majorHAnsi" w:cstheme="majorHAnsi"/>
          <w:color w:val="000000" w:themeColor="text1"/>
        </w:rPr>
        <w:t>ly important to competition</w:t>
      </w:r>
      <w:r w:rsidRPr="003D5593">
        <w:rPr>
          <w:rFonts w:asciiTheme="majorHAnsi" w:hAnsiTheme="majorHAnsi" w:cstheme="majorHAnsi"/>
          <w:color w:val="000000" w:themeColor="text1"/>
          <w:sz w:val="12"/>
        </w:rPr>
        <w:t xml:space="preserve"> in today’s competitive and shrinking world.” </w:t>
      </w:r>
      <w:r w:rsidRPr="003D5593">
        <w:rPr>
          <w:rStyle w:val="StyleUnderline"/>
          <w:rFonts w:asciiTheme="majorHAnsi" w:hAnsiTheme="majorHAnsi" w:cstheme="majorHAnsi"/>
          <w:color w:val="000000" w:themeColor="text1"/>
        </w:rPr>
        <w:t xml:space="preserve">Varying provisos relating to </w:t>
      </w:r>
      <w:r w:rsidRPr="003D5593">
        <w:rPr>
          <w:rStyle w:val="StyleUnderline"/>
          <w:rFonts w:asciiTheme="majorHAnsi" w:hAnsiTheme="majorHAnsi" w:cstheme="majorHAnsi"/>
          <w:color w:val="000000" w:themeColor="text1"/>
          <w:highlight w:val="cyan"/>
        </w:rPr>
        <w:t>antitrust</w:t>
      </w:r>
      <w:r w:rsidRPr="003D5593">
        <w:rPr>
          <w:rStyle w:val="StyleUnderline"/>
          <w:rFonts w:asciiTheme="majorHAnsi" w:hAnsiTheme="majorHAnsi" w:cstheme="majorHAnsi"/>
          <w:color w:val="000000" w:themeColor="text1"/>
        </w:rPr>
        <w:t xml:space="preserve">, differing from country to country </w:t>
      </w:r>
      <w:r w:rsidRPr="003D5593">
        <w:rPr>
          <w:rStyle w:val="StyleUnderline"/>
          <w:rFonts w:asciiTheme="majorHAnsi" w:hAnsiTheme="majorHAnsi" w:cstheme="majorHAnsi"/>
          <w:color w:val="000000" w:themeColor="text1"/>
          <w:highlight w:val="cyan"/>
        </w:rPr>
        <w:t>can be a</w:t>
      </w:r>
      <w:r w:rsidRPr="003D5593">
        <w:rPr>
          <w:rStyle w:val="StyleUnderline"/>
          <w:rFonts w:asciiTheme="majorHAnsi" w:hAnsiTheme="majorHAnsi" w:cstheme="majorHAnsi"/>
          <w:color w:val="000000" w:themeColor="text1"/>
        </w:rPr>
        <w:t xml:space="preserve"> cause of </w:t>
      </w:r>
      <w:r w:rsidRPr="003D5593">
        <w:rPr>
          <w:rStyle w:val="StyleUnderline"/>
          <w:rFonts w:asciiTheme="majorHAnsi" w:hAnsiTheme="majorHAnsi" w:cstheme="majorHAnsi"/>
          <w:color w:val="000000" w:themeColor="text1"/>
          <w:highlight w:val="cyan"/>
        </w:rPr>
        <w:t>concern</w:t>
      </w:r>
      <w:r w:rsidRPr="003D5593">
        <w:rPr>
          <w:rStyle w:val="StyleUnderline"/>
          <w:rFonts w:asciiTheme="majorHAnsi" w:hAnsiTheme="majorHAnsi" w:cstheme="majorHAnsi"/>
          <w:color w:val="000000" w:themeColor="text1"/>
        </w:rPr>
        <w:t>.</w:t>
      </w:r>
      <w:r w:rsidRPr="003D5593">
        <w:rPr>
          <w:rFonts w:asciiTheme="majorHAnsi" w:hAnsiTheme="majorHAnsi" w:cstheme="majorHAnsi"/>
          <w:color w:val="000000" w:themeColor="text1"/>
          <w:sz w:val="12"/>
        </w:rPr>
        <w:t xml:space="preserve"> In F. Hoffman La-Roche Ltd. v. Empagran S.A., the respondents, appearing before the U.S. Supreme Court, had mulled over the viability of an international competition law, to bridge the differences in matters of extraterrestrial jurisdiction.</w:t>
      </w:r>
    </w:p>
    <w:p w14:paraId="2A623426" w14:textId="77777777" w:rsidR="00C140FC" w:rsidRPr="003D5593" w:rsidRDefault="00C140FC" w:rsidP="00C140FC">
      <w:pPr>
        <w:rPr>
          <w:rFonts w:asciiTheme="majorHAnsi" w:hAnsiTheme="majorHAnsi" w:cstheme="majorHAnsi"/>
          <w:color w:val="000000" w:themeColor="text1"/>
          <w:u w:val="single"/>
        </w:rPr>
      </w:pPr>
      <w:r w:rsidRPr="003D5593">
        <w:rPr>
          <w:rStyle w:val="StyleUnderline"/>
          <w:rFonts w:asciiTheme="majorHAnsi" w:hAnsiTheme="majorHAnsi" w:cstheme="majorHAnsi"/>
          <w:color w:val="000000" w:themeColor="text1"/>
        </w:rPr>
        <w:t xml:space="preserve">International aw, </w:t>
      </w:r>
      <w:r w:rsidRPr="003D5593">
        <w:rPr>
          <w:rFonts w:asciiTheme="majorHAnsi" w:hAnsiTheme="majorHAnsi" w:cstheme="majorHAnsi"/>
          <w:color w:val="000000" w:themeColor="text1"/>
          <w:sz w:val="12"/>
        </w:rPr>
        <w:t xml:space="preserve">in its current state, </w:t>
      </w:r>
      <w:r w:rsidRPr="003D5593">
        <w:rPr>
          <w:rStyle w:val="StyleUnderline"/>
          <w:rFonts w:asciiTheme="majorHAnsi" w:hAnsiTheme="majorHAnsi" w:cstheme="majorHAnsi"/>
          <w:color w:val="000000" w:themeColor="text1"/>
        </w:rPr>
        <w:t xml:space="preserve">has often posed </w:t>
      </w:r>
      <w:r w:rsidRPr="003D5593">
        <w:rPr>
          <w:rStyle w:val="StyleUnderline"/>
          <w:rFonts w:asciiTheme="majorHAnsi" w:hAnsiTheme="majorHAnsi" w:cstheme="majorHAnsi"/>
          <w:color w:val="000000" w:themeColor="text1"/>
          <w:highlight w:val="cyan"/>
        </w:rPr>
        <w:t>challenges to</w:t>
      </w:r>
      <w:r w:rsidRPr="003D5593">
        <w:rPr>
          <w:rStyle w:val="StyleUnderline"/>
          <w:rFonts w:asciiTheme="majorHAnsi" w:hAnsiTheme="majorHAnsi" w:cstheme="majorHAnsi"/>
          <w:color w:val="000000" w:themeColor="text1"/>
        </w:rPr>
        <w:t xml:space="preserve"> space </w:t>
      </w:r>
      <w:r w:rsidRPr="003D5593">
        <w:rPr>
          <w:rStyle w:val="StyleUnderline"/>
          <w:rFonts w:asciiTheme="majorHAnsi" w:hAnsiTheme="majorHAnsi" w:cstheme="majorHAnsi"/>
          <w:color w:val="000000" w:themeColor="text1"/>
          <w:highlight w:val="cyan"/>
        </w:rPr>
        <w:t>explorations</w:t>
      </w:r>
      <w:r w:rsidRPr="003D5593">
        <w:rPr>
          <w:rStyle w:val="StyleUnderline"/>
          <w:rFonts w:asciiTheme="majorHAnsi" w:hAnsiTheme="majorHAnsi" w:cstheme="majorHAnsi"/>
          <w:color w:val="000000" w:themeColor="text1"/>
        </w:rPr>
        <w:t xml:space="preserve">, more so </w:t>
      </w:r>
      <w:r w:rsidRPr="003D5593">
        <w:rPr>
          <w:rStyle w:val="StyleUnderline"/>
          <w:rFonts w:asciiTheme="majorHAnsi" w:hAnsiTheme="majorHAnsi" w:cstheme="majorHAnsi"/>
          <w:color w:val="000000" w:themeColor="text1"/>
          <w:highlight w:val="cyan"/>
        </w:rPr>
        <w:t>when private</w:t>
      </w:r>
      <w:r w:rsidRPr="003D5593">
        <w:rPr>
          <w:rStyle w:val="StyleUnderline"/>
          <w:rFonts w:asciiTheme="majorHAnsi" w:hAnsiTheme="majorHAnsi" w:cstheme="majorHAnsi"/>
          <w:color w:val="000000" w:themeColor="text1"/>
        </w:rPr>
        <w:t xml:space="preserve"> parties are involved.</w:t>
      </w:r>
      <w:r w:rsidRPr="003D5593">
        <w:rPr>
          <w:rFonts w:asciiTheme="majorHAnsi" w:hAnsiTheme="majorHAnsi" w:cstheme="majorHAnsi"/>
          <w:color w:val="000000" w:themeColor="text1"/>
          <w:sz w:val="12"/>
        </w:rPr>
        <w:t xml:space="preserve"> This problem is </w:t>
      </w:r>
      <w:r w:rsidRPr="003D5593">
        <w:rPr>
          <w:rStyle w:val="StyleUnderline"/>
          <w:rFonts w:asciiTheme="majorHAnsi" w:hAnsiTheme="majorHAnsi" w:cstheme="majorHAnsi"/>
          <w:color w:val="000000" w:themeColor="text1"/>
        </w:rPr>
        <w:t>exacerbated by the lack of incentive</w:t>
      </w:r>
      <w:r w:rsidRPr="003D5593">
        <w:rPr>
          <w:rFonts w:asciiTheme="majorHAnsi" w:hAnsiTheme="majorHAnsi" w:cstheme="majorHAnsi"/>
          <w:color w:val="000000" w:themeColor="text1"/>
          <w:sz w:val="12"/>
        </w:rPr>
        <w:t xml:space="preserve">s and resource mobilisation. The </w:t>
      </w:r>
      <w:r w:rsidRPr="003D5593">
        <w:rPr>
          <w:rStyle w:val="StyleUnderline"/>
          <w:rFonts w:asciiTheme="majorHAnsi" w:hAnsiTheme="majorHAnsi" w:cstheme="majorHAnsi"/>
          <w:color w:val="000000" w:themeColor="text1"/>
        </w:rPr>
        <w:t xml:space="preserve">need for an international </w:t>
      </w:r>
      <w:r w:rsidRPr="003D5593">
        <w:rPr>
          <w:rStyle w:val="StyleUnderline"/>
          <w:rFonts w:asciiTheme="majorHAnsi" w:hAnsiTheme="majorHAnsi" w:cstheme="majorHAnsi"/>
          <w:color w:val="000000" w:themeColor="text1"/>
          <w:highlight w:val="cyan"/>
        </w:rPr>
        <w:t xml:space="preserve">antitrust </w:t>
      </w:r>
      <w:r w:rsidRPr="003D5593">
        <w:rPr>
          <w:rStyle w:val="StyleUnderline"/>
          <w:rFonts w:asciiTheme="majorHAnsi" w:hAnsiTheme="majorHAnsi" w:cstheme="majorHAnsi"/>
          <w:color w:val="000000" w:themeColor="text1"/>
        </w:rPr>
        <w:t xml:space="preserve">framework </w:t>
      </w:r>
      <w:r w:rsidRPr="003D5593">
        <w:rPr>
          <w:rStyle w:val="StyleUnderline"/>
          <w:rFonts w:asciiTheme="majorHAnsi" w:hAnsiTheme="majorHAnsi" w:cstheme="majorHAnsi"/>
          <w:color w:val="000000" w:themeColor="text1"/>
          <w:highlight w:val="cyan"/>
        </w:rPr>
        <w:t>is crucial</w:t>
      </w:r>
      <w:r w:rsidRPr="003D5593">
        <w:rPr>
          <w:rStyle w:val="StyleUnderline"/>
          <w:rFonts w:asciiTheme="majorHAnsi" w:hAnsiTheme="majorHAnsi" w:cstheme="majorHAnsi"/>
          <w:color w:val="000000" w:themeColor="text1"/>
        </w:rPr>
        <w:t xml:space="preserve"> to invigorate the private players to continue harnessing the spatial </w:t>
      </w:r>
      <w:r w:rsidRPr="003D5593">
        <w:rPr>
          <w:rFonts w:asciiTheme="majorHAnsi" w:hAnsiTheme="majorHAnsi" w:cstheme="majorHAnsi"/>
          <w:color w:val="000000" w:themeColor="text1"/>
          <w:sz w:val="12"/>
        </w:rPr>
        <w:t xml:space="preserve">resources </w:t>
      </w:r>
      <w:r w:rsidRPr="003D5593">
        <w:rPr>
          <w:rStyle w:val="StyleUnderline"/>
          <w:rFonts w:asciiTheme="majorHAnsi" w:hAnsiTheme="majorHAnsi" w:cstheme="majorHAnsi"/>
          <w:color w:val="000000" w:themeColor="text1"/>
        </w:rPr>
        <w:t>in a fair manner.</w:t>
      </w:r>
    </w:p>
    <w:p w14:paraId="14775652"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Privatization and the Need for Antitrust Laws</w:t>
      </w:r>
    </w:p>
    <w:p w14:paraId="41374A53"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The cost for space exploration activities, whether manned or unmanned, is immense. Restricting the operations merely in the hands of the governmental organizations is detrimental to the spirit of expansion and innovation.  The market for space tourism is avant garde and lucrative, at the same time. An international antitrust law body shall only help smoothen the process of incentivization of such private operations.</w:t>
      </w:r>
    </w:p>
    <w:p w14:paraId="012B3762"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Besides, </w:t>
      </w:r>
      <w:r w:rsidRPr="003D5593">
        <w:rPr>
          <w:rStyle w:val="StyleUnderline"/>
          <w:rFonts w:asciiTheme="majorHAnsi" w:hAnsiTheme="majorHAnsi" w:cstheme="majorHAnsi"/>
          <w:color w:val="000000" w:themeColor="text1"/>
        </w:rPr>
        <w:t xml:space="preserve">any country which would develop a comprehensive antitrust measure for private space explorations might effectively </w:t>
      </w:r>
      <w:r w:rsidRPr="003D5593">
        <w:rPr>
          <w:rStyle w:val="StyleUnderline"/>
          <w:rFonts w:asciiTheme="majorHAnsi" w:hAnsiTheme="majorHAnsi" w:cstheme="majorHAnsi"/>
          <w:color w:val="000000" w:themeColor="text1"/>
          <w:highlight w:val="cyan"/>
        </w:rPr>
        <w:t>end up being a model</w:t>
      </w:r>
      <w:r w:rsidRPr="003D5593">
        <w:rPr>
          <w:rStyle w:val="StyleUnderline"/>
          <w:rFonts w:asciiTheme="majorHAnsi" w:hAnsiTheme="majorHAnsi" w:cstheme="majorHAnsi"/>
          <w:color w:val="000000" w:themeColor="text1"/>
        </w:rPr>
        <w:t xml:space="preserve"> nation for the other States</w:t>
      </w:r>
      <w:r w:rsidRPr="003D5593">
        <w:rPr>
          <w:rFonts w:asciiTheme="majorHAnsi" w:hAnsiTheme="majorHAnsi" w:cstheme="majorHAnsi"/>
          <w:color w:val="000000" w:themeColor="text1"/>
          <w:sz w:val="12"/>
        </w:rPr>
        <w:t xml:space="preserve">. In the context of this discussion, </w:t>
      </w:r>
      <w:r w:rsidRPr="003D5593">
        <w:rPr>
          <w:rStyle w:val="StyleUnderline"/>
          <w:rFonts w:asciiTheme="majorHAnsi" w:hAnsiTheme="majorHAnsi" w:cstheme="majorHAnsi"/>
          <w:color w:val="000000" w:themeColor="text1"/>
        </w:rPr>
        <w:t xml:space="preserve">the </w:t>
      </w:r>
      <w:r w:rsidRPr="003D5593">
        <w:rPr>
          <w:rStyle w:val="Emphasis"/>
          <w:rFonts w:asciiTheme="majorHAnsi" w:hAnsiTheme="majorHAnsi" w:cstheme="majorHAnsi"/>
          <w:color w:val="000000" w:themeColor="text1"/>
          <w:highlight w:val="cyan"/>
        </w:rPr>
        <w:t>U</w:t>
      </w:r>
      <w:r w:rsidRPr="003D5593">
        <w:rPr>
          <w:rStyle w:val="StyleUnderline"/>
          <w:rFonts w:asciiTheme="majorHAnsi" w:hAnsiTheme="majorHAnsi" w:cstheme="majorHAnsi"/>
          <w:color w:val="000000" w:themeColor="text1"/>
        </w:rPr>
        <w:t xml:space="preserve">nited </w:t>
      </w:r>
      <w:r w:rsidRPr="003D5593">
        <w:rPr>
          <w:rStyle w:val="Emphasis"/>
          <w:rFonts w:asciiTheme="majorHAnsi" w:hAnsiTheme="majorHAnsi" w:cstheme="majorHAnsi"/>
          <w:color w:val="000000" w:themeColor="text1"/>
          <w:highlight w:val="cyan"/>
        </w:rPr>
        <w:t>S</w:t>
      </w:r>
      <w:r w:rsidRPr="003D5593">
        <w:rPr>
          <w:rStyle w:val="StyleUnderline"/>
          <w:rFonts w:asciiTheme="majorHAnsi" w:hAnsiTheme="majorHAnsi" w:cstheme="majorHAnsi"/>
          <w:color w:val="000000" w:themeColor="text1"/>
        </w:rPr>
        <w:t xml:space="preserve">tates of America has been </w:t>
      </w:r>
      <w:r w:rsidRPr="003D5593">
        <w:rPr>
          <w:rStyle w:val="StyleUnderline"/>
          <w:rFonts w:asciiTheme="majorHAnsi" w:hAnsiTheme="majorHAnsi" w:cstheme="majorHAnsi"/>
          <w:color w:val="000000" w:themeColor="text1"/>
          <w:highlight w:val="cyan"/>
        </w:rPr>
        <w:t>most flexible</w:t>
      </w:r>
      <w:r w:rsidRPr="003D5593">
        <w:rPr>
          <w:rStyle w:val="StyleUnderline"/>
          <w:rFonts w:asciiTheme="majorHAnsi" w:hAnsiTheme="majorHAnsi" w:cstheme="majorHAnsi"/>
          <w:color w:val="000000" w:themeColor="text1"/>
        </w:rPr>
        <w:t xml:space="preserve"> in matters of its antirust policies</w:t>
      </w:r>
      <w:r w:rsidRPr="003D5593">
        <w:rPr>
          <w:rFonts w:asciiTheme="majorHAnsi" w:hAnsiTheme="majorHAnsi" w:cstheme="majorHAnsi"/>
          <w:color w:val="000000" w:themeColor="text1"/>
          <w:sz w:val="12"/>
        </w:rPr>
        <w:t>. Countries like Russia and India and other major players must take the mantle of building a sturdy, regular approach of antitrust correspondence with their space activities.</w:t>
      </w:r>
    </w:p>
    <w:p w14:paraId="71F86D49"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If private players end up becoming an important component of the space exploration sector, </w:t>
      </w:r>
      <w:r w:rsidRPr="003D5593">
        <w:rPr>
          <w:rStyle w:val="StyleUnderline"/>
          <w:rFonts w:asciiTheme="majorHAnsi" w:hAnsiTheme="majorHAnsi" w:cstheme="majorHAnsi"/>
          <w:color w:val="000000" w:themeColor="text1"/>
        </w:rPr>
        <w:t xml:space="preserve">the presence of an international </w:t>
      </w:r>
      <w:r w:rsidRPr="003D5593">
        <w:rPr>
          <w:rStyle w:val="StyleUnderline"/>
          <w:rFonts w:asciiTheme="majorHAnsi" w:hAnsiTheme="majorHAnsi" w:cstheme="majorHAnsi"/>
          <w:color w:val="000000" w:themeColor="text1"/>
          <w:highlight w:val="cyan"/>
        </w:rPr>
        <w:t>antitrust</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framework shall</w:t>
      </w:r>
      <w:r w:rsidRPr="003D5593">
        <w:rPr>
          <w:rStyle w:val="StyleUnderline"/>
          <w:rFonts w:asciiTheme="majorHAnsi" w:hAnsiTheme="majorHAnsi" w:cstheme="majorHAnsi"/>
          <w:color w:val="000000" w:themeColor="text1"/>
        </w:rPr>
        <w:t xml:space="preserve"> not only </w:t>
      </w:r>
      <w:r w:rsidRPr="003D5593">
        <w:rPr>
          <w:rStyle w:val="StyleUnderline"/>
          <w:rFonts w:asciiTheme="majorHAnsi" w:hAnsiTheme="majorHAnsi" w:cstheme="majorHAnsi"/>
          <w:color w:val="000000" w:themeColor="text1"/>
          <w:highlight w:val="cyan"/>
        </w:rPr>
        <w:t>ensure innovation</w:t>
      </w:r>
      <w:r w:rsidRPr="003D5593">
        <w:rPr>
          <w:rStyle w:val="StyleUnderline"/>
          <w:rFonts w:asciiTheme="majorHAnsi" w:hAnsiTheme="majorHAnsi" w:cstheme="majorHAnsi"/>
          <w:color w:val="000000" w:themeColor="text1"/>
        </w:rPr>
        <w:t>,</w:t>
      </w:r>
      <w:r w:rsidRPr="003D5593">
        <w:rPr>
          <w:rFonts w:asciiTheme="majorHAnsi" w:hAnsiTheme="majorHAnsi" w:cstheme="majorHAnsi"/>
          <w:color w:val="000000" w:themeColor="text1"/>
          <w:sz w:val="12"/>
        </w:rPr>
        <w:t xml:space="preserve"> but also help prevent patent right violations and patent trolls in space activities. The system needs to be adroit with the constant changes and upgrade itself accordingly.</w:t>
      </w:r>
    </w:p>
    <w:p w14:paraId="62857CAF"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Conclusion</w:t>
      </w:r>
    </w:p>
    <w:p w14:paraId="360D31FF" w14:textId="77777777" w:rsidR="00C140FC" w:rsidRPr="003D5593" w:rsidRDefault="00C140FC" w:rsidP="00C140FC">
      <w:pPr>
        <w:rPr>
          <w:rFonts w:asciiTheme="majorHAnsi" w:hAnsiTheme="majorHAnsi" w:cstheme="majorHAnsi"/>
          <w:color w:val="000000" w:themeColor="text1"/>
          <w:sz w:val="10"/>
        </w:rPr>
      </w:pPr>
      <w:r w:rsidRPr="003D5593">
        <w:rPr>
          <w:rFonts w:asciiTheme="majorHAnsi" w:hAnsiTheme="majorHAnsi" w:cstheme="majorHAnsi"/>
          <w:color w:val="000000" w:themeColor="text1"/>
          <w:sz w:val="10"/>
        </w:rPr>
        <w:t xml:space="preserve">In a highly technical and financially draining field like space exploration, the prime boost for companies and organizations to operate is one of specific incentives. Albeit, the international law framework has not been welcoming to private persons. It is time for countries to discuss the possibility of an antitrust regime, which is inclusive of space explorations too.  Even though </w:t>
      </w:r>
      <w:r w:rsidRPr="003D5593">
        <w:rPr>
          <w:rStyle w:val="StyleUnderline"/>
          <w:rFonts w:asciiTheme="majorHAnsi" w:hAnsiTheme="majorHAnsi" w:cstheme="majorHAnsi"/>
          <w:color w:val="000000" w:themeColor="text1"/>
          <w:highlight w:val="cyan"/>
        </w:rPr>
        <w:t>governments</w:t>
      </w:r>
      <w:r w:rsidRPr="003D5593">
        <w:rPr>
          <w:rStyle w:val="StyleUnderline"/>
          <w:rFonts w:asciiTheme="majorHAnsi" w:hAnsiTheme="majorHAnsi" w:cstheme="majorHAnsi"/>
          <w:color w:val="000000" w:themeColor="text1"/>
        </w:rPr>
        <w:t xml:space="preserve"> represent the “will of the people” and </w:t>
      </w:r>
      <w:r w:rsidRPr="003D5593">
        <w:rPr>
          <w:rStyle w:val="StyleUnderline"/>
          <w:rFonts w:asciiTheme="majorHAnsi" w:hAnsiTheme="majorHAnsi" w:cstheme="majorHAnsi"/>
          <w:color w:val="000000" w:themeColor="text1"/>
          <w:highlight w:val="cyan"/>
        </w:rPr>
        <w:t>invest heavily in</w:t>
      </w:r>
      <w:r w:rsidRPr="003D5593">
        <w:rPr>
          <w:rStyle w:val="StyleUnderline"/>
          <w:rFonts w:asciiTheme="majorHAnsi" w:hAnsiTheme="majorHAnsi" w:cstheme="majorHAnsi"/>
          <w:color w:val="000000" w:themeColor="text1"/>
        </w:rPr>
        <w:t xml:space="preserve"> space </w:t>
      </w:r>
      <w:r w:rsidRPr="003D5593">
        <w:rPr>
          <w:rStyle w:val="StyleUnderline"/>
          <w:rFonts w:asciiTheme="majorHAnsi" w:hAnsiTheme="majorHAnsi" w:cstheme="majorHAnsi"/>
          <w:color w:val="000000" w:themeColor="text1"/>
          <w:highlight w:val="cyan"/>
        </w:rPr>
        <w:t>research</w:t>
      </w:r>
      <w:r w:rsidRPr="003D5593">
        <w:rPr>
          <w:rStyle w:val="StyleUnderline"/>
          <w:rFonts w:asciiTheme="majorHAnsi" w:hAnsiTheme="majorHAnsi" w:cstheme="majorHAnsi"/>
          <w:color w:val="000000" w:themeColor="text1"/>
        </w:rPr>
        <w:t xml:space="preserve"> and varying degrees of space operations, an effective piece of legislation for </w:t>
      </w:r>
      <w:r w:rsidRPr="003D5593">
        <w:rPr>
          <w:rStyle w:val="StyleUnderline"/>
          <w:rFonts w:asciiTheme="majorHAnsi" w:hAnsiTheme="majorHAnsi" w:cstheme="majorHAnsi"/>
          <w:color w:val="000000" w:themeColor="text1"/>
          <w:highlight w:val="cyan"/>
        </w:rPr>
        <w:t>antitrust</w:t>
      </w:r>
      <w:r w:rsidRPr="003D5593">
        <w:rPr>
          <w:rStyle w:val="StyleUnderline"/>
          <w:rFonts w:asciiTheme="majorHAnsi" w:hAnsiTheme="majorHAnsi" w:cstheme="majorHAnsi"/>
          <w:color w:val="000000" w:themeColor="text1"/>
        </w:rPr>
        <w:t xml:space="preserve"> matters relating to space </w:t>
      </w:r>
      <w:r w:rsidRPr="003D5593">
        <w:rPr>
          <w:rStyle w:val="StyleUnderline"/>
          <w:rFonts w:asciiTheme="majorHAnsi" w:hAnsiTheme="majorHAnsi" w:cstheme="majorHAnsi"/>
          <w:color w:val="000000" w:themeColor="text1"/>
          <w:highlight w:val="cyan"/>
        </w:rPr>
        <w:t>shall grant</w:t>
      </w:r>
      <w:r w:rsidRPr="003D5593">
        <w:rPr>
          <w:rStyle w:val="StyleUnderline"/>
          <w:rFonts w:asciiTheme="majorHAnsi" w:hAnsiTheme="majorHAnsi" w:cstheme="majorHAnsi"/>
          <w:color w:val="000000" w:themeColor="text1"/>
        </w:rPr>
        <w:t xml:space="preserve"> due </w:t>
      </w:r>
      <w:r w:rsidRPr="003D5593">
        <w:rPr>
          <w:rStyle w:val="StyleUnderline"/>
          <w:rFonts w:asciiTheme="majorHAnsi" w:hAnsiTheme="majorHAnsi" w:cstheme="majorHAnsi"/>
          <w:color w:val="000000" w:themeColor="text1"/>
          <w:highlight w:val="cyan"/>
        </w:rPr>
        <w:t>confidence</w:t>
      </w:r>
      <w:r w:rsidRPr="003D5593">
        <w:rPr>
          <w:rFonts w:asciiTheme="majorHAnsi" w:hAnsiTheme="majorHAnsi" w:cstheme="majorHAnsi"/>
          <w:color w:val="000000" w:themeColor="text1"/>
          <w:sz w:val="10"/>
        </w:rPr>
        <w:t xml:space="preserve"> to companies as well.</w:t>
      </w:r>
    </w:p>
    <w:p w14:paraId="3343D71C" w14:textId="77777777" w:rsidR="00C140FC" w:rsidRPr="003D5593" w:rsidRDefault="00C140FC" w:rsidP="00C140FC">
      <w:pPr>
        <w:rPr>
          <w:rFonts w:asciiTheme="majorHAnsi" w:hAnsiTheme="majorHAnsi" w:cstheme="majorHAnsi"/>
          <w:color w:val="000000" w:themeColor="text1"/>
        </w:rPr>
      </w:pPr>
    </w:p>
    <w:p w14:paraId="4CA00DFC" w14:textId="77777777" w:rsidR="00C140FC" w:rsidRPr="003D5593" w:rsidRDefault="00C140FC" w:rsidP="00C140FC">
      <w:pPr>
        <w:rPr>
          <w:rStyle w:val="StyleUnderline"/>
          <w:rFonts w:asciiTheme="majorHAnsi" w:hAnsiTheme="majorHAnsi" w:cstheme="majorHAnsi"/>
          <w:color w:val="000000" w:themeColor="text1"/>
          <w:sz w:val="8"/>
          <w:szCs w:val="22"/>
          <w:u w:val="none"/>
        </w:rPr>
      </w:pPr>
    </w:p>
    <w:p w14:paraId="33455AF5" w14:textId="77777777" w:rsidR="00C140FC" w:rsidRPr="003D5593" w:rsidRDefault="00C140FC" w:rsidP="00C140FC">
      <w:pPr>
        <w:rPr>
          <w:rFonts w:asciiTheme="majorHAnsi" w:hAnsiTheme="majorHAnsi" w:cstheme="majorHAnsi"/>
          <w:color w:val="000000" w:themeColor="text1"/>
        </w:rPr>
      </w:pPr>
    </w:p>
    <w:p w14:paraId="06BF3DC0"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Scenario 1 is Tech – </w:t>
      </w:r>
    </w:p>
    <w:p w14:paraId="71B0B2EF" w14:textId="77777777" w:rsidR="00C140FC" w:rsidRPr="003D5593" w:rsidRDefault="00C140FC" w:rsidP="00C140FC">
      <w:pPr>
        <w:rPr>
          <w:rFonts w:asciiTheme="majorHAnsi" w:hAnsiTheme="majorHAnsi" w:cstheme="majorHAnsi"/>
          <w:color w:val="000000" w:themeColor="text1"/>
        </w:rPr>
      </w:pPr>
    </w:p>
    <w:p w14:paraId="22CD5FE8"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Tech innovation solves </w:t>
      </w:r>
      <w:r w:rsidRPr="003D5593">
        <w:rPr>
          <w:rFonts w:asciiTheme="majorHAnsi" w:hAnsiTheme="majorHAnsi" w:cstheme="majorHAnsi"/>
          <w:color w:val="000000" w:themeColor="text1"/>
          <w:u w:val="single"/>
        </w:rPr>
        <w:t>extinction</w:t>
      </w:r>
      <w:r w:rsidRPr="003D5593">
        <w:rPr>
          <w:rFonts w:asciiTheme="majorHAnsi" w:hAnsiTheme="majorHAnsi" w:cstheme="majorHAnsi"/>
          <w:color w:val="000000" w:themeColor="text1"/>
        </w:rPr>
        <w:t xml:space="preserve"> from almost everything VIA food insecurity.</w:t>
      </w:r>
    </w:p>
    <w:p w14:paraId="3BE4FC1B"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 xml:space="preserve">Baum 18, </w:t>
      </w:r>
      <w:r w:rsidRPr="003D5593">
        <w:rPr>
          <w:rFonts w:asciiTheme="majorHAnsi" w:hAnsiTheme="majorHAnsi" w:cstheme="majorHAnsi"/>
          <w:color w:val="000000" w:themeColor="text1"/>
        </w:rPr>
        <w:t xml:space="preserve">[Seth Baum, Global Catastrophic Risk Institute, 2018. “Resilience to Global Catastrophe.” </w:t>
      </w:r>
      <w:hyperlink r:id="rId10" w:history="1">
        <w:r w:rsidRPr="003D5593">
          <w:rPr>
            <w:rStyle w:val="Hyperlink"/>
            <w:rFonts w:asciiTheme="majorHAnsi" w:hAnsiTheme="majorHAnsi" w:cstheme="majorHAnsi"/>
            <w:color w:val="000000" w:themeColor="text1"/>
          </w:rPr>
          <w:t>https://beta.irgc.org/wp-content/uploads/2018/12/Baum-for-IRGC-Resilience-Guide-Vol-2-2018.pdf</w:t>
        </w:r>
      </w:hyperlink>
      <w:r w:rsidRPr="003D5593">
        <w:rPr>
          <w:rFonts w:asciiTheme="majorHAnsi" w:hAnsiTheme="majorHAnsi" w:cstheme="majorHAnsi"/>
          <w:color w:val="000000" w:themeColor="text1"/>
        </w:rPr>
        <w:t>] Recut Sachin</w:t>
      </w:r>
    </w:p>
    <w:p w14:paraId="5AA873D2"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 xml:space="preserve">There are several GCRs that are believed to threaten the global food supply. For example, </w:t>
      </w:r>
      <w:r w:rsidRPr="003D5593">
        <w:rPr>
          <w:rStyle w:val="Emphasis"/>
          <w:rFonts w:asciiTheme="majorHAnsi" w:hAnsiTheme="majorHAnsi" w:cstheme="majorHAnsi"/>
          <w:color w:val="000000" w:themeColor="text1"/>
          <w:highlight w:val="cyan"/>
        </w:rPr>
        <w:t>nuclear war</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highlight w:val="cyan"/>
        </w:rPr>
        <w:t>burns cities</w:t>
      </w:r>
      <w:r w:rsidRPr="003D5593">
        <w:rPr>
          <w:rFonts w:asciiTheme="majorHAnsi" w:hAnsiTheme="majorHAnsi" w:cstheme="majorHAnsi"/>
          <w:color w:val="000000" w:themeColor="text1"/>
          <w:sz w:val="16"/>
        </w:rPr>
        <w:t xml:space="preserve"> and other areas, </w:t>
      </w:r>
      <w:r w:rsidRPr="003D5593">
        <w:rPr>
          <w:rStyle w:val="StyleUnderline"/>
          <w:rFonts w:asciiTheme="majorHAnsi" w:hAnsiTheme="majorHAnsi" w:cstheme="majorHAnsi"/>
          <w:color w:val="000000" w:themeColor="text1"/>
        </w:rPr>
        <w:t xml:space="preserve">sending large amounts of particulate matter into the stratosphere, </w:t>
      </w:r>
      <w:r w:rsidRPr="003D5593">
        <w:rPr>
          <w:rStyle w:val="StyleUnderline"/>
          <w:rFonts w:asciiTheme="majorHAnsi" w:hAnsiTheme="majorHAnsi" w:cstheme="majorHAnsi"/>
          <w:color w:val="000000" w:themeColor="text1"/>
          <w:highlight w:val="cyan"/>
        </w:rPr>
        <w:t>which</w:t>
      </w:r>
      <w:r w:rsidRPr="003D5593">
        <w:rPr>
          <w:rStyle w:val="StyleUnderline"/>
          <w:rFonts w:asciiTheme="majorHAnsi" w:hAnsiTheme="majorHAnsi" w:cstheme="majorHAnsi"/>
          <w:color w:val="000000" w:themeColor="text1"/>
        </w:rPr>
        <w:t xml:space="preserve"> then </w:t>
      </w:r>
      <w:r w:rsidRPr="003D5593">
        <w:rPr>
          <w:rStyle w:val="StyleUnderline"/>
          <w:rFonts w:asciiTheme="majorHAnsi" w:hAnsiTheme="majorHAnsi" w:cstheme="majorHAnsi"/>
          <w:color w:val="000000" w:themeColor="text1"/>
          <w:highlight w:val="cyan"/>
        </w:rPr>
        <w:t>blocks</w:t>
      </w:r>
      <w:r w:rsidRPr="003D5593">
        <w:rPr>
          <w:rStyle w:val="StyleUnderline"/>
          <w:rFonts w:asciiTheme="majorHAnsi" w:hAnsiTheme="majorHAnsi" w:cstheme="majorHAnsi"/>
          <w:color w:val="000000" w:themeColor="text1"/>
        </w:rPr>
        <w:t xml:space="preserve"> incoming </w:t>
      </w:r>
      <w:r w:rsidRPr="003D5593">
        <w:rPr>
          <w:rStyle w:val="StyleUnderline"/>
          <w:rFonts w:asciiTheme="majorHAnsi" w:hAnsiTheme="majorHAnsi" w:cstheme="majorHAnsi"/>
          <w:color w:val="000000" w:themeColor="text1"/>
          <w:highlight w:val="cyan"/>
        </w:rPr>
        <w:t>sunlight</w:t>
      </w:r>
      <w:r w:rsidRPr="003D5593">
        <w:rPr>
          <w:rStyle w:val="StyleUnderline"/>
          <w:rFonts w:asciiTheme="majorHAnsi" w:hAnsiTheme="majorHAnsi" w:cstheme="majorHAnsi"/>
          <w:color w:val="000000" w:themeColor="text1"/>
        </w:rPr>
        <w:t xml:space="preserve"> worldwide</w:t>
      </w:r>
      <w:r w:rsidRPr="003D5593">
        <w:rPr>
          <w:rFonts w:asciiTheme="majorHAnsi" w:hAnsiTheme="majorHAnsi" w:cstheme="majorHAnsi"/>
          <w:color w:val="000000" w:themeColor="text1"/>
          <w:sz w:val="16"/>
        </w:rPr>
        <w:t xml:space="preserve">, </w:t>
      </w:r>
      <w:r w:rsidRPr="003D5593">
        <w:rPr>
          <w:rStyle w:val="Emphasis"/>
          <w:rFonts w:asciiTheme="majorHAnsi" w:hAnsiTheme="majorHAnsi" w:cstheme="majorHAnsi"/>
          <w:color w:val="000000" w:themeColor="text1"/>
          <w:highlight w:val="cyan"/>
        </w:rPr>
        <w:t>disrupting ag</w:t>
      </w:r>
      <w:r w:rsidRPr="003D5593">
        <w:rPr>
          <w:rStyle w:val="Emphasis"/>
          <w:rFonts w:asciiTheme="majorHAnsi" w:hAnsiTheme="majorHAnsi" w:cstheme="majorHAnsi"/>
          <w:color w:val="000000" w:themeColor="text1"/>
        </w:rPr>
        <w:t>riculture</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rPr>
        <w:t>An India-Pakistan nuclear war scenario has been found to cause reductions to major crop yields in the range of 10 to 50% (see Xia, Robock, Mills, Stenke, &amp; Helfand, 2015)</w:t>
      </w:r>
      <w:r w:rsidRPr="003D5593">
        <w:rPr>
          <w:rFonts w:asciiTheme="majorHAnsi" w:hAnsiTheme="majorHAnsi" w:cstheme="majorHAnsi"/>
          <w:color w:val="000000" w:themeColor="text1"/>
          <w:sz w:val="16"/>
        </w:rPr>
        <w:t xml:space="preserve">. Large </w:t>
      </w:r>
      <w:r w:rsidRPr="003D5593">
        <w:rPr>
          <w:rStyle w:val="Emphasis"/>
          <w:rFonts w:asciiTheme="majorHAnsi" w:hAnsiTheme="majorHAnsi" w:cstheme="majorHAnsi"/>
          <w:color w:val="000000" w:themeColor="text1"/>
          <w:highlight w:val="cyan"/>
        </w:rPr>
        <w:t>asteroid</w:t>
      </w:r>
      <w:r w:rsidRPr="003D5593">
        <w:rPr>
          <w:rFonts w:asciiTheme="majorHAnsi" w:hAnsiTheme="majorHAnsi" w:cstheme="majorHAnsi"/>
          <w:color w:val="000000" w:themeColor="text1"/>
          <w:sz w:val="16"/>
        </w:rPr>
        <w:t xml:space="preserve"> and comet </w:t>
      </w:r>
      <w:r w:rsidRPr="003D5593">
        <w:rPr>
          <w:rStyle w:val="StyleUnderline"/>
          <w:rFonts w:asciiTheme="majorHAnsi" w:hAnsiTheme="majorHAnsi" w:cstheme="majorHAnsi"/>
          <w:color w:val="000000" w:themeColor="text1"/>
        </w:rPr>
        <w:t>collisions and</w:t>
      </w:r>
      <w:r w:rsidRPr="003D5593">
        <w:rPr>
          <w:rFonts w:asciiTheme="majorHAnsi" w:hAnsiTheme="majorHAnsi" w:cstheme="majorHAnsi"/>
          <w:color w:val="000000" w:themeColor="text1"/>
          <w:sz w:val="16"/>
        </w:rPr>
        <w:t xml:space="preserve"> </w:t>
      </w:r>
      <w:r w:rsidRPr="003D5593">
        <w:rPr>
          <w:rStyle w:val="Emphasis"/>
          <w:rFonts w:asciiTheme="majorHAnsi" w:hAnsiTheme="majorHAnsi" w:cstheme="majorHAnsi"/>
          <w:color w:val="000000" w:themeColor="text1"/>
        </w:rPr>
        <w:t xml:space="preserve">volcano </w:t>
      </w:r>
      <w:r w:rsidRPr="003D5593">
        <w:rPr>
          <w:rStyle w:val="Emphasis"/>
          <w:rFonts w:asciiTheme="majorHAnsi" w:hAnsiTheme="majorHAnsi" w:cstheme="majorHAnsi"/>
          <w:color w:val="000000" w:themeColor="text1"/>
          <w:highlight w:val="cyan"/>
        </w:rPr>
        <w:t>eruptions</w:t>
      </w:r>
      <w:r w:rsidRPr="003D5593">
        <w:rPr>
          <w:rFonts w:asciiTheme="majorHAnsi" w:hAnsiTheme="majorHAnsi" w:cstheme="majorHAnsi"/>
          <w:color w:val="000000" w:themeColor="text1"/>
          <w:sz w:val="16"/>
        </w:rPr>
        <w:t xml:space="preserve"> can </w:t>
      </w:r>
      <w:r w:rsidRPr="003D5593">
        <w:rPr>
          <w:rStyle w:val="StyleUnderline"/>
          <w:rFonts w:asciiTheme="majorHAnsi" w:hAnsiTheme="majorHAnsi" w:cstheme="majorHAnsi"/>
          <w:color w:val="000000" w:themeColor="text1"/>
        </w:rPr>
        <w:t>have similar effects</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rPr>
        <w:t>Other</w:t>
      </w:r>
      <w:r w:rsidRPr="003D5593">
        <w:rPr>
          <w:rFonts w:asciiTheme="majorHAnsi" w:hAnsiTheme="majorHAnsi" w:cstheme="majorHAnsi"/>
          <w:color w:val="000000" w:themeColor="text1"/>
          <w:sz w:val="16"/>
        </w:rPr>
        <w:t xml:space="preserve"> global </w:t>
      </w:r>
      <w:r w:rsidRPr="003D5593">
        <w:rPr>
          <w:rStyle w:val="StyleUnderline"/>
          <w:rFonts w:asciiTheme="majorHAnsi" w:hAnsiTheme="majorHAnsi" w:cstheme="majorHAnsi"/>
          <w:color w:val="000000" w:themeColor="text1"/>
        </w:rPr>
        <w:t>food supply threats</w:t>
      </w:r>
      <w:r w:rsidRPr="003D5593">
        <w:rPr>
          <w:rFonts w:asciiTheme="majorHAnsi" w:hAnsiTheme="majorHAnsi" w:cstheme="majorHAnsi"/>
          <w:color w:val="000000" w:themeColor="text1"/>
          <w:sz w:val="16"/>
        </w:rPr>
        <w:t xml:space="preserve"> could </w:t>
      </w:r>
      <w:r w:rsidRPr="003D5593">
        <w:rPr>
          <w:rStyle w:val="StyleUnderline"/>
          <w:rFonts w:asciiTheme="majorHAnsi" w:hAnsiTheme="majorHAnsi" w:cstheme="majorHAnsi"/>
          <w:color w:val="000000" w:themeColor="text1"/>
        </w:rPr>
        <w:t>include</w:t>
      </w:r>
      <w:r w:rsidRPr="003D5593">
        <w:rPr>
          <w:rFonts w:asciiTheme="majorHAnsi" w:hAnsiTheme="majorHAnsi" w:cstheme="majorHAnsi"/>
          <w:color w:val="000000" w:themeColor="text1"/>
          <w:sz w:val="16"/>
        </w:rPr>
        <w:t xml:space="preserve"> crop </w:t>
      </w:r>
      <w:r w:rsidRPr="003D5593">
        <w:rPr>
          <w:rStyle w:val="Emphasis"/>
          <w:rFonts w:asciiTheme="majorHAnsi" w:hAnsiTheme="majorHAnsi" w:cstheme="majorHAnsi"/>
          <w:color w:val="000000" w:themeColor="text1"/>
          <w:highlight w:val="cyan"/>
        </w:rPr>
        <w:t>pathogens</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highlight w:val="cyan"/>
        </w:rPr>
        <w:t>and</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rPr>
        <w:t>abrupt</w:t>
      </w:r>
      <w:r w:rsidRPr="003D5593">
        <w:rPr>
          <w:rFonts w:asciiTheme="majorHAnsi" w:hAnsiTheme="majorHAnsi" w:cstheme="majorHAnsi"/>
          <w:color w:val="000000" w:themeColor="text1"/>
          <w:sz w:val="16"/>
        </w:rPr>
        <w:t xml:space="preserve"> global </w:t>
      </w:r>
      <w:r w:rsidRPr="003D5593">
        <w:rPr>
          <w:rStyle w:val="Emphasis"/>
          <w:rFonts w:asciiTheme="majorHAnsi" w:hAnsiTheme="majorHAnsi" w:cstheme="majorHAnsi"/>
          <w:color w:val="000000" w:themeColor="text1"/>
          <w:highlight w:val="cyan"/>
        </w:rPr>
        <w:t>warming</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rPr>
        <w:t>These</w:t>
      </w:r>
      <w:r w:rsidRPr="003D5593">
        <w:rPr>
          <w:rFonts w:asciiTheme="majorHAnsi" w:hAnsiTheme="majorHAnsi" w:cstheme="majorHAnsi"/>
          <w:color w:val="000000" w:themeColor="text1"/>
          <w:sz w:val="16"/>
        </w:rPr>
        <w:t xml:space="preserve"> various </w:t>
      </w:r>
      <w:r w:rsidRPr="003D5593">
        <w:rPr>
          <w:rStyle w:val="StyleUnderline"/>
          <w:rFonts w:asciiTheme="majorHAnsi" w:hAnsiTheme="majorHAnsi" w:cstheme="majorHAnsi"/>
          <w:color w:val="000000" w:themeColor="text1"/>
        </w:rPr>
        <w:t xml:space="preserve">catastrophes could </w:t>
      </w:r>
      <w:r w:rsidRPr="003D5593">
        <w:rPr>
          <w:rStyle w:val="StyleUnderline"/>
          <w:rFonts w:asciiTheme="majorHAnsi" w:hAnsiTheme="majorHAnsi" w:cstheme="majorHAnsi"/>
          <w:color w:val="000000" w:themeColor="text1"/>
          <w:highlight w:val="cyan"/>
        </w:rPr>
        <w:t>create</w:t>
      </w:r>
      <w:r w:rsidRPr="003D5593">
        <w:rPr>
          <w:rFonts w:asciiTheme="majorHAnsi" w:hAnsiTheme="majorHAnsi" w:cstheme="majorHAnsi"/>
          <w:color w:val="000000" w:themeColor="text1"/>
          <w:sz w:val="16"/>
        </w:rPr>
        <w:t xml:space="preserve"> relatively </w:t>
      </w:r>
      <w:r w:rsidRPr="003D5593">
        <w:rPr>
          <w:rStyle w:val="Emphasis"/>
          <w:rFonts w:asciiTheme="majorHAnsi" w:hAnsiTheme="majorHAnsi" w:cstheme="majorHAnsi"/>
          <w:color w:val="000000" w:themeColor="text1"/>
          <w:highlight w:val="cyan"/>
        </w:rPr>
        <w:t>abrupt shocks</w:t>
      </w:r>
      <w:r w:rsidRPr="003D5593">
        <w:rPr>
          <w:rFonts w:asciiTheme="majorHAnsi" w:hAnsiTheme="majorHAnsi" w:cstheme="majorHAnsi"/>
          <w:color w:val="000000" w:themeColor="text1"/>
          <w:sz w:val="16"/>
          <w:highlight w:val="cyan"/>
        </w:rPr>
        <w:t xml:space="preserve"> </w:t>
      </w:r>
      <w:r w:rsidRPr="003D5593">
        <w:rPr>
          <w:rStyle w:val="StyleUnderline"/>
          <w:rFonts w:asciiTheme="majorHAnsi" w:hAnsiTheme="majorHAnsi" w:cstheme="majorHAnsi"/>
          <w:color w:val="000000" w:themeColor="text1"/>
          <w:highlight w:val="cyan"/>
        </w:rPr>
        <w:t xml:space="preserve">to </w:t>
      </w:r>
      <w:r w:rsidRPr="003D5593">
        <w:rPr>
          <w:rStyle w:val="StyleUnderline"/>
          <w:rFonts w:asciiTheme="majorHAnsi" w:hAnsiTheme="majorHAnsi" w:cstheme="majorHAnsi"/>
          <w:color w:val="000000" w:themeColor="text1"/>
        </w:rPr>
        <w:t xml:space="preserve">the global </w:t>
      </w:r>
      <w:r w:rsidRPr="003D5593">
        <w:rPr>
          <w:rStyle w:val="StyleUnderline"/>
          <w:rFonts w:asciiTheme="majorHAnsi" w:hAnsiTheme="majorHAnsi" w:cstheme="majorHAnsi"/>
          <w:color w:val="000000" w:themeColor="text1"/>
          <w:highlight w:val="cyan"/>
        </w:rPr>
        <w:t>food</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supply</w:t>
      </w:r>
      <w:r w:rsidRPr="003D5593">
        <w:rPr>
          <w:rFonts w:asciiTheme="majorHAnsi" w:hAnsiTheme="majorHAnsi" w:cstheme="majorHAnsi"/>
          <w:color w:val="000000" w:themeColor="text1"/>
          <w:sz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sidRPr="003D5593">
        <w:rPr>
          <w:rStyle w:val="Emphasis"/>
          <w:rFonts w:asciiTheme="majorHAnsi" w:hAnsiTheme="majorHAnsi" w:cstheme="majorHAnsi"/>
          <w:color w:val="000000" w:themeColor="text1"/>
          <w:highlight w:val="cyan"/>
        </w:rPr>
        <w:t>measures</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highlight w:val="cyan"/>
        </w:rPr>
        <w:t xml:space="preserve">can </w:t>
      </w:r>
      <w:r w:rsidRPr="003D5593">
        <w:rPr>
          <w:rStyle w:val="StyleUnderline"/>
          <w:rFonts w:asciiTheme="majorHAnsi" w:hAnsiTheme="majorHAnsi" w:cstheme="majorHAnsi"/>
          <w:color w:val="000000" w:themeColor="text1"/>
        </w:rPr>
        <w:t xml:space="preserve">be taken to </w:t>
      </w:r>
      <w:r w:rsidRPr="003D5593">
        <w:rPr>
          <w:rStyle w:val="Emphasis"/>
          <w:rFonts w:asciiTheme="majorHAnsi" w:hAnsiTheme="majorHAnsi" w:cstheme="majorHAnsi"/>
          <w:color w:val="000000" w:themeColor="text1"/>
          <w:highlight w:val="cyan"/>
        </w:rPr>
        <w:t>increase resilience</w:t>
      </w:r>
      <w:r w:rsidRPr="003D5593">
        <w:rPr>
          <w:rFonts w:asciiTheme="majorHAnsi" w:hAnsiTheme="majorHAnsi" w:cstheme="majorHAnsi"/>
          <w:color w:val="000000" w:themeColor="text1"/>
          <w:sz w:val="16"/>
        </w:rPr>
        <w:t xml:space="preserve"> to global food supply catastrophes (Baum, Denkenberger, Pearce, Robock,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w:t>
      </w:r>
      <w:r w:rsidRPr="003D5593">
        <w:rPr>
          <w:rStyle w:val="StyleUnderline"/>
          <w:rFonts w:asciiTheme="majorHAnsi" w:hAnsiTheme="majorHAnsi" w:cstheme="majorHAnsi"/>
          <w:color w:val="000000" w:themeColor="text1"/>
          <w:highlight w:val="cyan"/>
        </w:rPr>
        <w:t>to</w:t>
      </w:r>
      <w:r w:rsidRPr="003D5593">
        <w:rPr>
          <w:rFonts w:asciiTheme="majorHAnsi" w:hAnsiTheme="majorHAnsi" w:cstheme="majorHAnsi"/>
          <w:color w:val="000000" w:themeColor="text1"/>
          <w:sz w:val="16"/>
        </w:rPr>
        <w:t xml:space="preserve"> </w:t>
      </w:r>
      <w:r w:rsidRPr="003D5593">
        <w:rPr>
          <w:rStyle w:val="Emphasis"/>
          <w:rFonts w:asciiTheme="majorHAnsi" w:hAnsiTheme="majorHAnsi" w:cstheme="majorHAnsi"/>
          <w:color w:val="000000" w:themeColor="text1"/>
          <w:highlight w:val="cyan"/>
        </w:rPr>
        <w:t>ensure the survival</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highlight w:val="cyan"/>
        </w:rPr>
        <w:t>of a</w:t>
      </w:r>
      <w:r w:rsidRPr="003D5593">
        <w:rPr>
          <w:rFonts w:asciiTheme="majorHAnsi" w:hAnsiTheme="majorHAnsi" w:cstheme="majorHAnsi"/>
          <w:color w:val="000000" w:themeColor="text1"/>
          <w:sz w:val="16"/>
        </w:rPr>
        <w:t xml:space="preserve"> select </w:t>
      </w:r>
      <w:r w:rsidRPr="003D5593">
        <w:rPr>
          <w:rStyle w:val="Emphasis"/>
          <w:rFonts w:asciiTheme="majorHAnsi" w:hAnsiTheme="majorHAnsi" w:cstheme="majorHAnsi"/>
          <w:color w:val="000000" w:themeColor="text1"/>
          <w:highlight w:val="cyan"/>
        </w:rPr>
        <w:t>population</w:t>
      </w:r>
      <w:r w:rsidRPr="003D5593">
        <w:rPr>
          <w:rFonts w:asciiTheme="majorHAnsi" w:hAnsiTheme="majorHAnsi" w:cstheme="majorHAnsi"/>
          <w:color w:val="000000" w:themeColor="text1"/>
          <w:sz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sidRPr="003D5593">
        <w:rPr>
          <w:rStyle w:val="StyleUnderline"/>
          <w:rFonts w:asciiTheme="majorHAnsi" w:hAnsiTheme="majorHAnsi" w:cstheme="majorHAnsi"/>
          <w:color w:val="000000" w:themeColor="text1"/>
          <w:highlight w:val="cyan"/>
        </w:rPr>
        <w:t xml:space="preserve">it may be possible to </w:t>
      </w:r>
      <w:r w:rsidRPr="003D5593">
        <w:rPr>
          <w:rStyle w:val="Emphasis"/>
          <w:rFonts w:asciiTheme="majorHAnsi" w:hAnsiTheme="majorHAnsi" w:cstheme="majorHAnsi"/>
          <w:color w:val="000000" w:themeColor="text1"/>
          <w:highlight w:val="cyan"/>
        </w:rPr>
        <w:t>produce food</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highlight w:val="cyan"/>
        </w:rPr>
        <w:t xml:space="preserve">via </w:t>
      </w:r>
      <w:r w:rsidRPr="003D5593">
        <w:rPr>
          <w:rStyle w:val="Emphasis"/>
          <w:rFonts w:asciiTheme="majorHAnsi" w:hAnsiTheme="majorHAnsi" w:cstheme="majorHAnsi"/>
          <w:color w:val="000000" w:themeColor="text1"/>
          <w:highlight w:val="cyan"/>
        </w:rPr>
        <w:t>other means</w:t>
      </w:r>
      <w:r w:rsidRPr="003D5593">
        <w:rPr>
          <w:rFonts w:asciiTheme="majorHAnsi" w:hAnsiTheme="majorHAnsi" w:cstheme="majorHAnsi"/>
          <w:color w:val="000000" w:themeColor="text1"/>
          <w:sz w:val="16"/>
        </w:rPr>
        <w:t xml:space="preserve"> (Denkenberger &amp; Pearce, 2014). Ultimately, </w:t>
      </w:r>
      <w:r w:rsidRPr="003D5593">
        <w:rPr>
          <w:rStyle w:val="StyleUnderline"/>
          <w:rFonts w:asciiTheme="majorHAnsi" w:hAnsiTheme="majorHAnsi" w:cstheme="majorHAnsi"/>
          <w:color w:val="000000" w:themeColor="text1"/>
          <w:highlight w:val="cyan"/>
        </w:rPr>
        <w:t xml:space="preserve">food </w:t>
      </w:r>
      <w:r w:rsidRPr="003D5593">
        <w:rPr>
          <w:rStyle w:val="Emphasis"/>
          <w:rFonts w:asciiTheme="majorHAnsi" w:hAnsiTheme="majorHAnsi" w:cstheme="majorHAnsi"/>
          <w:color w:val="000000" w:themeColor="text1"/>
          <w:highlight w:val="cyan"/>
        </w:rPr>
        <w:t>does not</w:t>
      </w:r>
      <w:r w:rsidRPr="003D5593">
        <w:rPr>
          <w:rStyle w:val="StyleUnderline"/>
          <w:rFonts w:asciiTheme="majorHAnsi" w:hAnsiTheme="majorHAnsi" w:cstheme="majorHAnsi"/>
          <w:color w:val="000000" w:themeColor="text1"/>
          <w:highlight w:val="cyan"/>
        </w:rPr>
        <w:t xml:space="preserve"> need sunlight</w:t>
      </w:r>
      <w:r w:rsidRPr="003D5593">
        <w:rPr>
          <w:rStyle w:val="StyleUnderline"/>
          <w:rFonts w:asciiTheme="majorHAnsi" w:hAnsiTheme="majorHAnsi" w:cstheme="majorHAnsi"/>
          <w:color w:val="000000" w:themeColor="text1"/>
        </w:rPr>
        <w:t>—it needs energy</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rPr>
        <w:t>Non-sunlight energy sources could include fossil fuels, nuclear power, and energy stored in trees and other biomass.</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highlight w:val="cyan"/>
        </w:rPr>
        <w:t>This</w:t>
      </w:r>
      <w:r w:rsidRPr="003D5593">
        <w:rPr>
          <w:rStyle w:val="StyleUnderline"/>
          <w:rFonts w:asciiTheme="majorHAnsi" w:hAnsiTheme="majorHAnsi" w:cstheme="majorHAnsi"/>
          <w:color w:val="000000" w:themeColor="text1"/>
        </w:rPr>
        <w:t xml:space="preserve"> option</w:t>
      </w:r>
      <w:r w:rsidRPr="003D5593">
        <w:rPr>
          <w:rFonts w:asciiTheme="majorHAnsi" w:hAnsiTheme="majorHAnsi" w:cstheme="majorHAnsi"/>
          <w:color w:val="000000" w:themeColor="text1"/>
          <w:sz w:val="16"/>
        </w:rPr>
        <w:t xml:space="preserve"> is attractive because it </w:t>
      </w:r>
      <w:r w:rsidRPr="003D5593">
        <w:rPr>
          <w:rStyle w:val="StyleUnderline"/>
          <w:rFonts w:asciiTheme="majorHAnsi" w:hAnsiTheme="majorHAnsi" w:cstheme="majorHAnsi"/>
          <w:color w:val="000000" w:themeColor="text1"/>
          <w:highlight w:val="cyan"/>
        </w:rPr>
        <w:t xml:space="preserve">can </w:t>
      </w:r>
      <w:r w:rsidRPr="003D5593">
        <w:rPr>
          <w:rStyle w:val="Emphasis"/>
          <w:rFonts w:asciiTheme="majorHAnsi" w:hAnsiTheme="majorHAnsi" w:cstheme="majorHAnsi"/>
          <w:color w:val="000000" w:themeColor="text1"/>
          <w:highlight w:val="cyan"/>
        </w:rPr>
        <w:t>succeed</w:t>
      </w:r>
      <w:r w:rsidRPr="003D5593">
        <w:rPr>
          <w:rStyle w:val="StyleUnderline"/>
          <w:rFonts w:asciiTheme="majorHAnsi" w:hAnsiTheme="majorHAnsi" w:cstheme="majorHAnsi"/>
          <w:color w:val="000000" w:themeColor="text1"/>
          <w:highlight w:val="cyan"/>
        </w:rPr>
        <w:t xml:space="preserve"> for</w:t>
      </w:r>
      <w:r w:rsidRPr="003D5593">
        <w:rPr>
          <w:rFonts w:asciiTheme="majorHAnsi" w:hAnsiTheme="majorHAnsi" w:cstheme="majorHAnsi"/>
          <w:color w:val="000000" w:themeColor="text1"/>
          <w:sz w:val="16"/>
        </w:rPr>
        <w:t xml:space="preserve"> </w:t>
      </w:r>
      <w:r w:rsidRPr="003D5593">
        <w:rPr>
          <w:rStyle w:val="Emphasis"/>
          <w:rFonts w:asciiTheme="majorHAnsi" w:hAnsiTheme="majorHAnsi" w:cstheme="majorHAnsi"/>
          <w:color w:val="000000" w:themeColor="text1"/>
          <w:highlight w:val="cyan"/>
        </w:rPr>
        <w:t>catastrophes of all sizes</w:t>
      </w:r>
      <w:r w:rsidRPr="003D5593">
        <w:rPr>
          <w:rFonts w:asciiTheme="majorHAnsi" w:hAnsiTheme="majorHAnsi" w:cstheme="majorHAnsi"/>
          <w:color w:val="000000" w:themeColor="text1"/>
          <w:sz w:val="16"/>
        </w:rPr>
        <w:t xml:space="preserve"> with no expensive reductions in pre-catastrophe food supply. </w:t>
      </w:r>
      <w:r w:rsidRPr="003D5593">
        <w:rPr>
          <w:rStyle w:val="Emphasis"/>
          <w:rFonts w:asciiTheme="majorHAnsi" w:hAnsiTheme="majorHAnsi" w:cstheme="majorHAnsi"/>
          <w:color w:val="000000" w:themeColor="text1"/>
          <w:highlight w:val="cyan"/>
        </w:rPr>
        <w:t>However</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highlight w:val="cyan"/>
        </w:rPr>
        <w:t>it</w:t>
      </w:r>
      <w:r w:rsidRPr="003D5593">
        <w:rPr>
          <w:rStyle w:val="StyleUnderline"/>
          <w:rFonts w:asciiTheme="majorHAnsi" w:hAnsiTheme="majorHAnsi" w:cstheme="majorHAnsi"/>
          <w:color w:val="000000" w:themeColor="text1"/>
        </w:rPr>
        <w:t xml:space="preserve"> may </w:t>
      </w:r>
      <w:r w:rsidRPr="003D5593">
        <w:rPr>
          <w:rStyle w:val="StyleUnderline"/>
          <w:rFonts w:asciiTheme="majorHAnsi" w:hAnsiTheme="majorHAnsi" w:cstheme="majorHAnsi"/>
          <w:color w:val="000000" w:themeColor="text1"/>
          <w:highlight w:val="cyan"/>
        </w:rPr>
        <w:t>require</w:t>
      </w:r>
      <w:r w:rsidRPr="003D5593">
        <w:rPr>
          <w:rFonts w:asciiTheme="majorHAnsi" w:hAnsiTheme="majorHAnsi" w:cstheme="majorHAnsi"/>
          <w:color w:val="000000" w:themeColor="text1"/>
          <w:sz w:val="16"/>
        </w:rPr>
        <w:t xml:space="preserve"> </w:t>
      </w:r>
      <w:r w:rsidRPr="003D5593">
        <w:rPr>
          <w:rStyle w:val="Emphasis"/>
          <w:rFonts w:asciiTheme="majorHAnsi" w:hAnsiTheme="majorHAnsi" w:cstheme="majorHAnsi"/>
          <w:color w:val="000000" w:themeColor="text1"/>
          <w:highlight w:val="cyan"/>
        </w:rPr>
        <w:t>tech</w:t>
      </w:r>
      <w:r w:rsidRPr="003D5593">
        <w:rPr>
          <w:rStyle w:val="Emphasis"/>
          <w:rFonts w:asciiTheme="majorHAnsi" w:hAnsiTheme="majorHAnsi" w:cstheme="majorHAnsi"/>
          <w:color w:val="000000" w:themeColor="text1"/>
        </w:rPr>
        <w:t xml:space="preserve">nological </w:t>
      </w:r>
      <w:r w:rsidRPr="003D5593">
        <w:rPr>
          <w:rStyle w:val="Emphasis"/>
          <w:rFonts w:asciiTheme="majorHAnsi" w:hAnsiTheme="majorHAnsi" w:cstheme="majorHAnsi"/>
          <w:color w:val="000000" w:themeColor="text1"/>
          <w:highlight w:val="cyan"/>
        </w:rPr>
        <w:t>development</w:t>
      </w:r>
      <w:r w:rsidRPr="003D5593">
        <w:rPr>
          <w:rFonts w:asciiTheme="majorHAnsi" w:hAnsiTheme="majorHAnsi" w:cstheme="majorHAnsi"/>
          <w:color w:val="000000" w:themeColor="text1"/>
          <w:sz w:val="16"/>
        </w:rPr>
        <w:t xml:space="preserve"> and institutional support </w:t>
      </w:r>
      <w:r w:rsidRPr="003D5593">
        <w:rPr>
          <w:rStyle w:val="StyleUnderline"/>
          <w:rFonts w:asciiTheme="majorHAnsi" w:hAnsiTheme="majorHAnsi" w:cstheme="majorHAnsi"/>
          <w:color w:val="000000" w:themeColor="text1"/>
          <w:highlight w:val="cyan"/>
        </w:rPr>
        <w:t>that</w:t>
      </w:r>
      <w:r w:rsidRPr="003D5593">
        <w:rPr>
          <w:rFonts w:asciiTheme="majorHAnsi" w:hAnsiTheme="majorHAnsi" w:cstheme="majorHAnsi"/>
          <w:color w:val="000000" w:themeColor="text1"/>
          <w:sz w:val="16"/>
        </w:rPr>
        <w:t xml:space="preserve"> thus </w:t>
      </w:r>
      <w:r w:rsidRPr="003D5593">
        <w:rPr>
          <w:rStyle w:val="StyleUnderline"/>
          <w:rFonts w:asciiTheme="majorHAnsi" w:hAnsiTheme="majorHAnsi" w:cstheme="majorHAnsi"/>
          <w:color w:val="000000" w:themeColor="text1"/>
          <w:highlight w:val="cyan"/>
        </w:rPr>
        <w:t xml:space="preserve">far </w:t>
      </w:r>
      <w:r w:rsidRPr="003D5593">
        <w:rPr>
          <w:rStyle w:val="Emphasis"/>
          <w:rFonts w:asciiTheme="majorHAnsi" w:hAnsiTheme="majorHAnsi" w:cstheme="majorHAnsi"/>
          <w:color w:val="000000" w:themeColor="text1"/>
          <w:highlight w:val="cyan"/>
        </w:rPr>
        <w:t>has not been made</w:t>
      </w:r>
      <w:r w:rsidRPr="003D5593">
        <w:rPr>
          <w:rFonts w:asciiTheme="majorHAnsi" w:hAnsiTheme="majorHAnsi" w:cstheme="majorHAnsi"/>
          <w:color w:val="000000" w:themeColor="text1"/>
          <w:sz w:val="16"/>
        </w:rPr>
        <w:t xml:space="preserve">. Thus, </w:t>
      </w:r>
      <w:r w:rsidRPr="003D5593">
        <w:rPr>
          <w:rStyle w:val="StyleUnderline"/>
          <w:rFonts w:asciiTheme="majorHAnsi" w:hAnsiTheme="majorHAnsi" w:cstheme="majorHAnsi"/>
          <w:color w:val="000000" w:themeColor="text1"/>
        </w:rPr>
        <w:t>this is</w:t>
      </w:r>
      <w:r w:rsidRPr="003D5593">
        <w:rPr>
          <w:rFonts w:asciiTheme="majorHAnsi" w:hAnsiTheme="majorHAnsi" w:cstheme="majorHAnsi"/>
          <w:color w:val="000000" w:themeColor="text1"/>
          <w:sz w:val="16"/>
        </w:rPr>
        <w:t xml:space="preserve"> the sort of policy measure that could result from greater emphasis on </w:t>
      </w:r>
      <w:r w:rsidRPr="003D5593">
        <w:rPr>
          <w:rStyle w:val="Emphasis"/>
          <w:rFonts w:asciiTheme="majorHAnsi" w:hAnsiTheme="majorHAnsi" w:cstheme="majorHAnsi"/>
          <w:color w:val="000000" w:themeColor="text1"/>
        </w:rPr>
        <w:t>resilience</w:t>
      </w:r>
      <w:r w:rsidRPr="003D5593">
        <w:rPr>
          <w:rFonts w:asciiTheme="majorHAnsi" w:hAnsiTheme="majorHAnsi" w:cstheme="majorHAnsi"/>
          <w:color w:val="000000" w:themeColor="text1"/>
          <w:sz w:val="16"/>
        </w:rPr>
        <w:t xml:space="preserve"> </w:t>
      </w:r>
      <w:r w:rsidRPr="003D5593">
        <w:rPr>
          <w:rStyle w:val="StyleUnderline"/>
          <w:rFonts w:asciiTheme="majorHAnsi" w:hAnsiTheme="majorHAnsi" w:cstheme="majorHAnsi"/>
          <w:color w:val="000000" w:themeColor="text1"/>
        </w:rPr>
        <w:t xml:space="preserve">to </w:t>
      </w:r>
      <w:r w:rsidRPr="003D5593">
        <w:rPr>
          <w:rStyle w:val="Emphasis"/>
          <w:rFonts w:asciiTheme="majorHAnsi" w:hAnsiTheme="majorHAnsi" w:cstheme="majorHAnsi"/>
          <w:color w:val="000000" w:themeColor="text1"/>
        </w:rPr>
        <w:t>global catastrophe</w:t>
      </w:r>
      <w:r w:rsidRPr="003D5593">
        <w:rPr>
          <w:rFonts w:asciiTheme="majorHAnsi" w:hAnsiTheme="majorHAnsi" w:cstheme="majorHAnsi"/>
          <w:color w:val="000000" w:themeColor="text1"/>
          <w:sz w:val="16"/>
        </w:rPr>
        <w:t>.</w:t>
      </w:r>
    </w:p>
    <w:p w14:paraId="0B701B3B" w14:textId="77777777" w:rsidR="00C140FC" w:rsidRPr="003D5593" w:rsidRDefault="00C140FC" w:rsidP="00C140FC">
      <w:pPr>
        <w:rPr>
          <w:rFonts w:asciiTheme="majorHAnsi" w:hAnsiTheme="majorHAnsi" w:cstheme="majorHAnsi"/>
          <w:color w:val="000000" w:themeColor="text1"/>
          <w:sz w:val="16"/>
        </w:rPr>
      </w:pPr>
    </w:p>
    <w:p w14:paraId="66D15509" w14:textId="77777777" w:rsidR="00C140FC" w:rsidRPr="003D5593" w:rsidRDefault="00C140FC" w:rsidP="00C140FC">
      <w:pPr>
        <w:keepNext/>
        <w:keepLines/>
        <w:spacing w:before="200"/>
        <w:outlineLvl w:val="3"/>
        <w:rPr>
          <w:rFonts w:asciiTheme="majorHAnsi" w:eastAsia="MS Gothic" w:hAnsiTheme="majorHAnsi" w:cstheme="majorHAnsi"/>
          <w:b/>
          <w:iCs/>
          <w:color w:val="000000" w:themeColor="text1"/>
          <w:sz w:val="26"/>
        </w:rPr>
      </w:pPr>
      <w:r w:rsidRPr="003D5593">
        <w:rPr>
          <w:rFonts w:asciiTheme="majorHAnsi" w:eastAsia="MS Gothic" w:hAnsiTheme="majorHAnsi" w:cstheme="majorHAnsi"/>
          <w:b/>
          <w:iCs/>
          <w:color w:val="000000" w:themeColor="text1"/>
          <w:sz w:val="26"/>
        </w:rPr>
        <w:t>Space innovation solves climate, disasters, pandemics---impact filter</w:t>
      </w:r>
    </w:p>
    <w:p w14:paraId="07B839BA" w14:textId="77777777" w:rsidR="00C140FC" w:rsidRPr="003D5593" w:rsidRDefault="00C140FC" w:rsidP="00C140FC">
      <w:pPr>
        <w:rPr>
          <w:rFonts w:asciiTheme="majorHAnsi" w:eastAsia="Cambria" w:hAnsiTheme="majorHAnsi" w:cstheme="majorHAnsi"/>
          <w:color w:val="000000" w:themeColor="text1"/>
          <w:szCs w:val="16"/>
        </w:rPr>
      </w:pPr>
      <w:r w:rsidRPr="003D5593">
        <w:rPr>
          <w:rFonts w:asciiTheme="majorHAnsi" w:eastAsia="Cambria" w:hAnsiTheme="majorHAnsi" w:cstheme="majorHAnsi"/>
          <w:b/>
          <w:bCs/>
          <w:color w:val="000000" w:themeColor="text1"/>
          <w:sz w:val="26"/>
        </w:rPr>
        <w:t>HÉigeartaigh ‘17</w:t>
      </w:r>
      <w:r w:rsidRPr="003D5593">
        <w:rPr>
          <w:rFonts w:asciiTheme="majorHAnsi" w:eastAsia="Cambria" w:hAnsiTheme="majorHAnsi" w:cstheme="majorHAnsi"/>
          <w:color w:val="000000" w:themeColor="text1"/>
        </w:rPr>
        <w:t xml:space="preserve"> [Professor @ Cambridge, PhD in Genomics from Trinity College Dublin (</w:t>
      </w:r>
      <w:r w:rsidRPr="003D5593">
        <w:rPr>
          <w:rFonts w:asciiTheme="majorHAnsi" w:eastAsia="Cambria" w:hAnsiTheme="majorHAnsi" w:cstheme="majorHAnsi"/>
          <w:color w:val="000000" w:themeColor="text1"/>
          <w:szCs w:val="16"/>
        </w:rPr>
        <w:t xml:space="preserve">Sean, “Technological Wild Cards: Existential Risk and a Changing Humanity”, </w:t>
      </w:r>
      <w:hyperlink r:id="rId11" w:history="1">
        <w:r w:rsidRPr="003D5593">
          <w:rPr>
            <w:rFonts w:asciiTheme="majorHAnsi" w:eastAsia="Cambria" w:hAnsiTheme="majorHAnsi" w:cstheme="majorHAnsi"/>
            <w:color w:val="000000" w:themeColor="text1"/>
            <w:szCs w:val="16"/>
          </w:rPr>
          <w:t>https://www.bbvaopenmind.com/en/articles/technological-wild-cards-existential-risk-and-a-changing-humanity/</w:t>
        </w:r>
      </w:hyperlink>
      <w:r w:rsidRPr="003D5593">
        <w:rPr>
          <w:rFonts w:asciiTheme="majorHAnsi" w:eastAsia="Cambria" w:hAnsiTheme="majorHAnsi" w:cstheme="majorHAnsi"/>
          <w:color w:val="000000" w:themeColor="text1"/>
          <w:szCs w:val="16"/>
        </w:rPr>
        <w:t>)] Sachin</w:t>
      </w:r>
    </w:p>
    <w:p w14:paraId="418B46EC" w14:textId="77777777" w:rsidR="00C140FC" w:rsidRPr="003D5593" w:rsidRDefault="00C140FC" w:rsidP="00C140FC">
      <w:pPr>
        <w:rPr>
          <w:rFonts w:asciiTheme="majorHAnsi" w:eastAsia="Cambria" w:hAnsiTheme="majorHAnsi" w:cstheme="majorHAnsi"/>
          <w:color w:val="000000" w:themeColor="text1"/>
        </w:rPr>
      </w:pPr>
      <w:r w:rsidRPr="003D5593">
        <w:rPr>
          <w:rFonts w:asciiTheme="majorHAnsi" w:eastAsia="Cambria" w:hAnsiTheme="majorHAnsi" w:cstheme="majorHAnsi"/>
          <w:color w:val="000000" w:themeColor="text1"/>
        </w:rPr>
        <w:lastRenderedPageBreak/>
        <w:t>---Hay-ger-dee</w:t>
      </w:r>
    </w:p>
    <w:p w14:paraId="172CA7F9" w14:textId="77777777" w:rsidR="00C140FC" w:rsidRPr="003D5593" w:rsidRDefault="00C140FC" w:rsidP="00C140FC">
      <w:pPr>
        <w:rPr>
          <w:rFonts w:asciiTheme="majorHAnsi" w:eastAsia="Cambria" w:hAnsiTheme="majorHAnsi" w:cstheme="majorHAnsi"/>
          <w:color w:val="000000" w:themeColor="text1"/>
          <w:sz w:val="12"/>
        </w:rPr>
      </w:pPr>
      <w:r w:rsidRPr="003D5593">
        <w:rPr>
          <w:rFonts w:asciiTheme="majorHAnsi" w:eastAsia="Cambria" w:hAnsiTheme="majorHAnsi" w:cstheme="majorHAnsi"/>
          <w:color w:val="000000" w:themeColor="text1"/>
          <w:highlight w:val="cyan"/>
          <w:u w:val="single"/>
        </w:rPr>
        <w:t>Tech</w:t>
      </w:r>
      <w:r w:rsidRPr="003D5593">
        <w:rPr>
          <w:rFonts w:asciiTheme="majorHAnsi" w:eastAsia="Cambria" w:hAnsiTheme="majorHAnsi" w:cstheme="majorHAnsi"/>
          <w:color w:val="000000" w:themeColor="text1"/>
          <w:u w:val="single"/>
        </w:rPr>
        <w:t>nological progress</w:t>
      </w:r>
      <w:r w:rsidRPr="003D5593">
        <w:rPr>
          <w:rFonts w:asciiTheme="majorHAnsi" w:eastAsia="Cambria" w:hAnsiTheme="majorHAnsi" w:cstheme="majorHAnsi"/>
          <w:color w:val="000000" w:themeColor="text1"/>
          <w:sz w:val="12"/>
        </w:rPr>
        <w:t xml:space="preserve"> now </w:t>
      </w:r>
      <w:r w:rsidRPr="003D5593">
        <w:rPr>
          <w:rFonts w:asciiTheme="majorHAnsi" w:hAnsiTheme="majorHAnsi" w:cstheme="majorHAnsi"/>
          <w:color w:val="000000" w:themeColor="text1"/>
          <w:sz w:val="12"/>
        </w:rPr>
        <w:t>offers us a vision of a remarkable future. The advances that have brought us onto an unsustainable pathway have also raised the quality of life dramatically for many, and have unlocked scientific directions that can lead us to a safer, cleaner, more sustainable world. With the right developments and applications of technology, in concert with advances in social, democratic, and distributional processes globally, progress can be made on all of the challenges discussed here. Advances in renewable energy and related technologies, and more efficient energy use—advances that are likely to be accelerated by progress in technologies such as a</w:t>
      </w:r>
      <w:r w:rsidRPr="003D5593">
        <w:rPr>
          <w:rFonts w:asciiTheme="majorHAnsi" w:eastAsia="Cambria" w:hAnsiTheme="majorHAnsi" w:cstheme="majorHAnsi"/>
          <w:color w:val="000000" w:themeColor="text1"/>
          <w:sz w:val="12"/>
        </w:rPr>
        <w:t xml:space="preserve">rtificial </w:t>
      </w:r>
      <w:r w:rsidRPr="003D5593">
        <w:rPr>
          <w:rFonts w:asciiTheme="majorHAnsi" w:eastAsia="Cambria" w:hAnsiTheme="majorHAnsi" w:cstheme="majorHAnsi"/>
          <w:iCs/>
          <w:color w:val="000000" w:themeColor="text1"/>
          <w:u w:val="single"/>
        </w:rPr>
        <w:t>i</w:t>
      </w:r>
      <w:r w:rsidRPr="003D5593">
        <w:rPr>
          <w:rFonts w:asciiTheme="majorHAnsi" w:eastAsia="Cambria" w:hAnsiTheme="majorHAnsi" w:cstheme="majorHAnsi"/>
          <w:color w:val="000000" w:themeColor="text1"/>
          <w:sz w:val="12"/>
        </w:rPr>
        <w:t>ntelligence—</w:t>
      </w:r>
      <w:r w:rsidRPr="003D5593">
        <w:rPr>
          <w:rFonts w:asciiTheme="majorHAnsi" w:eastAsia="Cambria" w:hAnsiTheme="majorHAnsi" w:cstheme="majorHAnsi"/>
          <w:color w:val="000000" w:themeColor="text1"/>
          <w:highlight w:val="cyan"/>
          <w:u w:val="single"/>
        </w:rPr>
        <w:t>can bring us to</w:t>
      </w:r>
      <w:r w:rsidRPr="003D5593">
        <w:rPr>
          <w:rFonts w:asciiTheme="majorHAnsi" w:eastAsia="Cambria" w:hAnsiTheme="majorHAnsi" w:cstheme="majorHAnsi"/>
          <w:color w:val="000000" w:themeColor="text1"/>
          <w:u w:val="single"/>
        </w:rPr>
        <w:t xml:space="preserve"> a point of </w:t>
      </w:r>
      <w:r w:rsidRPr="003D5593">
        <w:rPr>
          <w:rFonts w:asciiTheme="majorHAnsi" w:eastAsia="Cambria" w:hAnsiTheme="majorHAnsi" w:cstheme="majorHAnsi"/>
          <w:iCs/>
          <w:color w:val="000000" w:themeColor="text1"/>
          <w:highlight w:val="cyan"/>
          <w:u w:val="single"/>
        </w:rPr>
        <w:t>zero</w:t>
      </w:r>
      <w:r w:rsidRPr="003D5593">
        <w:rPr>
          <w:rFonts w:asciiTheme="majorHAnsi" w:eastAsia="Cambria" w:hAnsiTheme="majorHAnsi" w:cstheme="majorHAnsi"/>
          <w:iCs/>
          <w:color w:val="000000" w:themeColor="text1"/>
          <w:u w:val="single"/>
        </w:rPr>
        <w:t xml:space="preserve">-carbon </w:t>
      </w:r>
      <w:r w:rsidRPr="003D5593">
        <w:rPr>
          <w:rFonts w:asciiTheme="majorHAnsi" w:eastAsia="Cambria" w:hAnsiTheme="majorHAnsi" w:cstheme="majorHAnsi"/>
          <w:iCs/>
          <w:color w:val="000000" w:themeColor="text1"/>
          <w:highlight w:val="cyan"/>
          <w:u w:val="single"/>
        </w:rPr>
        <w:t>emissions</w:t>
      </w:r>
      <w:r w:rsidRPr="003D5593">
        <w:rPr>
          <w:rFonts w:asciiTheme="majorHAnsi" w:eastAsia="Cambria" w:hAnsiTheme="majorHAnsi" w:cstheme="majorHAnsi"/>
          <w:color w:val="000000" w:themeColor="text1"/>
          <w:u w:val="single"/>
        </w:rPr>
        <w:t>. New</w:t>
      </w:r>
      <w:r w:rsidRPr="003D5593">
        <w:rPr>
          <w:rFonts w:asciiTheme="majorHAnsi" w:hAnsiTheme="majorHAnsi" w:cstheme="majorHAnsi"/>
          <w:color w:val="000000" w:themeColor="text1"/>
          <w:sz w:val="12"/>
        </w:rPr>
        <w:t xml:space="preserve">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catastrophic and </w:t>
      </w:r>
      <w:r w:rsidRPr="003D5593">
        <w:rPr>
          <w:rFonts w:asciiTheme="majorHAnsi" w:eastAsia="Cambria" w:hAnsiTheme="majorHAnsi" w:cstheme="majorHAnsi"/>
          <w:iCs/>
          <w:color w:val="000000" w:themeColor="text1"/>
          <w:highlight w:val="cyan"/>
          <w:u w:val="single"/>
        </w:rPr>
        <w:t>existential</w:t>
      </w:r>
      <w:r w:rsidRPr="003D5593">
        <w:rPr>
          <w:rFonts w:asciiTheme="majorHAnsi" w:eastAsia="Cambria" w:hAnsiTheme="majorHAnsi" w:cstheme="majorHAnsi"/>
          <w:color w:val="000000" w:themeColor="text1"/>
          <w:highlight w:val="cyan"/>
          <w:u w:val="single"/>
        </w:rPr>
        <w:t xml:space="preserve"> risks</w:t>
      </w:r>
      <w:r w:rsidRPr="003D5593">
        <w:rPr>
          <w:rFonts w:asciiTheme="majorHAnsi" w:eastAsia="Cambria" w:hAnsiTheme="majorHAnsi" w:cstheme="majorHAnsi"/>
          <w:color w:val="000000" w:themeColor="text1"/>
          <w:u w:val="single"/>
        </w:rPr>
        <w:t xml:space="preserve"> that </w:t>
      </w:r>
      <w:r w:rsidRPr="003D5593">
        <w:rPr>
          <w:rFonts w:asciiTheme="majorHAnsi" w:eastAsia="Cambria" w:hAnsiTheme="majorHAnsi" w:cstheme="majorHAnsi"/>
          <w:color w:val="000000" w:themeColor="text1"/>
          <w:highlight w:val="cyan"/>
          <w:u w:val="single"/>
        </w:rPr>
        <w:t>we will</w:t>
      </w:r>
      <w:r w:rsidRPr="003D5593">
        <w:rPr>
          <w:rFonts w:asciiTheme="majorHAnsi" w:eastAsia="Cambria" w:hAnsiTheme="majorHAnsi" w:cstheme="majorHAnsi"/>
          <w:color w:val="000000" w:themeColor="text1"/>
          <w:u w:val="single"/>
        </w:rPr>
        <w:t xml:space="preserve"> simply </w:t>
      </w:r>
      <w:r w:rsidRPr="003D5593">
        <w:rPr>
          <w:rFonts w:asciiTheme="majorHAnsi" w:eastAsia="Cambria" w:hAnsiTheme="majorHAnsi" w:cstheme="majorHAnsi"/>
          <w:iCs/>
          <w:color w:val="000000" w:themeColor="text1"/>
          <w:highlight w:val="cyan"/>
          <w:u w:val="single"/>
        </w:rPr>
        <w:t>not</w:t>
      </w:r>
      <w:r w:rsidRPr="003D5593">
        <w:rPr>
          <w:rFonts w:asciiTheme="majorHAnsi" w:eastAsia="Cambria" w:hAnsiTheme="majorHAnsi" w:cstheme="majorHAnsi"/>
          <w:iCs/>
          <w:color w:val="000000" w:themeColor="text1"/>
          <w:u w:val="single"/>
        </w:rPr>
        <w:t xml:space="preserve"> be able to </w:t>
      </w:r>
      <w:r w:rsidRPr="003D5593">
        <w:rPr>
          <w:rFonts w:asciiTheme="majorHAnsi" w:eastAsia="Cambria" w:hAnsiTheme="majorHAnsi" w:cstheme="majorHAnsi"/>
          <w:iCs/>
          <w:color w:val="000000" w:themeColor="text1"/>
          <w:highlight w:val="cyan"/>
          <w:u w:val="single"/>
        </w:rPr>
        <w:t>overcome</w:t>
      </w:r>
      <w:r w:rsidRPr="003D5593">
        <w:rPr>
          <w:rFonts w:asciiTheme="majorHAnsi" w:eastAsia="Cambria" w:hAnsiTheme="majorHAnsi" w:cstheme="majorHAnsi"/>
          <w:color w:val="000000" w:themeColor="text1"/>
          <w:highlight w:val="cyan"/>
          <w:u w:val="single"/>
        </w:rPr>
        <w:t xml:space="preserve"> </w:t>
      </w:r>
      <w:r w:rsidRPr="003D5593">
        <w:rPr>
          <w:rFonts w:asciiTheme="majorHAnsi" w:eastAsia="Cambria" w:hAnsiTheme="majorHAnsi" w:cstheme="majorHAnsi"/>
          <w:iCs/>
          <w:color w:val="000000" w:themeColor="text1"/>
          <w:highlight w:val="cyan"/>
          <w:u w:val="single"/>
        </w:rPr>
        <w:t>without</w:t>
      </w:r>
      <w:r w:rsidRPr="003D5593">
        <w:rPr>
          <w:rFonts w:asciiTheme="majorHAnsi" w:eastAsia="Cambria" w:hAnsiTheme="majorHAnsi" w:cstheme="majorHAnsi"/>
          <w:iCs/>
          <w:color w:val="000000" w:themeColor="text1"/>
          <w:u w:val="single"/>
        </w:rPr>
        <w:t xml:space="preserve"> advances in science and </w:t>
      </w:r>
      <w:r w:rsidRPr="003D5593">
        <w:rPr>
          <w:rFonts w:asciiTheme="majorHAnsi" w:eastAsia="Cambria" w:hAnsiTheme="majorHAnsi" w:cstheme="majorHAnsi"/>
          <w:iCs/>
          <w:color w:val="000000" w:themeColor="text1"/>
          <w:highlight w:val="cyan"/>
          <w:u w:val="single"/>
        </w:rPr>
        <w:t>tech</w:t>
      </w:r>
      <w:r w:rsidRPr="003D5593">
        <w:rPr>
          <w:rFonts w:asciiTheme="majorHAnsi" w:eastAsia="Cambria" w:hAnsiTheme="majorHAnsi" w:cstheme="majorHAnsi"/>
          <w:iCs/>
          <w:color w:val="000000" w:themeColor="text1"/>
          <w:u w:val="single"/>
        </w:rPr>
        <w:t>nology</w:t>
      </w:r>
      <w:r w:rsidRPr="003D5593">
        <w:rPr>
          <w:rFonts w:asciiTheme="majorHAnsi" w:eastAsia="Cambria" w:hAnsiTheme="majorHAnsi" w:cstheme="majorHAnsi"/>
          <w:color w:val="000000" w:themeColor="text1"/>
          <w:u w:val="single"/>
        </w:rPr>
        <w:t>.</w:t>
      </w:r>
      <w:r w:rsidRPr="003D5593">
        <w:rPr>
          <w:rFonts w:asciiTheme="majorHAnsi" w:eastAsia="Cambria" w:hAnsiTheme="majorHAnsi" w:cstheme="majorHAnsi"/>
          <w:color w:val="000000" w:themeColor="text1"/>
          <w:sz w:val="12"/>
        </w:rPr>
        <w:t xml:space="preserve"> </w:t>
      </w:r>
      <w:r w:rsidRPr="003D5593">
        <w:rPr>
          <w:rFonts w:asciiTheme="majorHAnsi" w:eastAsia="Cambria" w:hAnsiTheme="majorHAnsi" w:cstheme="majorHAnsi"/>
          <w:color w:val="000000" w:themeColor="text1"/>
          <w:u w:val="single"/>
        </w:rPr>
        <w:t>These include</w:t>
      </w:r>
      <w:r w:rsidRPr="003D5593">
        <w:rPr>
          <w:rFonts w:asciiTheme="majorHAnsi" w:eastAsia="Cambria" w:hAnsiTheme="majorHAnsi" w:cstheme="majorHAnsi"/>
          <w:color w:val="000000" w:themeColor="text1"/>
          <w:sz w:val="12"/>
        </w:rPr>
        <w:t xml:space="preserve"> possible </w:t>
      </w:r>
      <w:r w:rsidRPr="003D5593">
        <w:rPr>
          <w:rFonts w:asciiTheme="majorHAnsi" w:eastAsia="Cambria" w:hAnsiTheme="majorHAnsi" w:cstheme="majorHAnsi"/>
          <w:iCs/>
          <w:color w:val="000000" w:themeColor="text1"/>
          <w:highlight w:val="cyan"/>
          <w:u w:val="single"/>
        </w:rPr>
        <w:t>pandemic</w:t>
      </w:r>
      <w:r w:rsidRPr="003D5593">
        <w:rPr>
          <w:rFonts w:asciiTheme="majorHAnsi" w:eastAsia="Cambria" w:hAnsiTheme="majorHAnsi" w:cstheme="majorHAnsi"/>
          <w:iCs/>
          <w:color w:val="000000" w:themeColor="text1"/>
          <w:u w:val="single"/>
        </w:rPr>
        <w:t xml:space="preserve"> outbreaks</w:t>
      </w:r>
      <w:r w:rsidRPr="003D5593">
        <w:rPr>
          <w:rFonts w:asciiTheme="majorHAnsi" w:eastAsia="Cambria" w:hAnsiTheme="majorHAnsi" w:cstheme="majorHAnsi"/>
          <w:color w:val="000000" w:themeColor="text1"/>
          <w:sz w:val="12"/>
        </w:rPr>
        <w:t xml:space="preserve">, </w:t>
      </w:r>
      <w:r w:rsidRPr="003D5593">
        <w:rPr>
          <w:rFonts w:asciiTheme="majorHAnsi" w:eastAsia="Cambria" w:hAnsiTheme="majorHAnsi" w:cstheme="majorHAnsi"/>
          <w:color w:val="000000" w:themeColor="text1"/>
          <w:u w:val="single"/>
        </w:rPr>
        <w:t>whether natural or engineered</w:t>
      </w:r>
      <w:r w:rsidRPr="003D5593">
        <w:rPr>
          <w:rFonts w:asciiTheme="majorHAnsi" w:eastAsia="Cambria" w:hAnsiTheme="majorHAnsi" w:cstheme="majorHAnsi"/>
          <w:color w:val="000000" w:themeColor="text1"/>
          <w:sz w:val="12"/>
        </w:rPr>
        <w:t xml:space="preserve">. </w:t>
      </w:r>
      <w:r w:rsidRPr="003D5593">
        <w:rPr>
          <w:rFonts w:asciiTheme="majorHAnsi" w:eastAsia="Cambria" w:hAnsiTheme="majorHAnsi" w:cstheme="majorHAnsi"/>
          <w:color w:val="000000" w:themeColor="text1"/>
          <w:u w:val="single"/>
        </w:rPr>
        <w:t xml:space="preserve">The early </w:t>
      </w:r>
      <w:r w:rsidRPr="003D5593">
        <w:rPr>
          <w:rFonts w:asciiTheme="majorHAnsi" w:eastAsia="Cambria" w:hAnsiTheme="majorHAnsi" w:cstheme="majorHAnsi"/>
          <w:iCs/>
          <w:color w:val="000000" w:themeColor="text1"/>
          <w:u w:val="single"/>
        </w:rPr>
        <w:t xml:space="preserve">identification of incoming </w:t>
      </w:r>
      <w:r w:rsidRPr="003D5593">
        <w:rPr>
          <w:rFonts w:asciiTheme="majorHAnsi" w:eastAsia="Cambria" w:hAnsiTheme="majorHAnsi" w:cstheme="majorHAnsi"/>
          <w:iCs/>
          <w:color w:val="000000" w:themeColor="text1"/>
          <w:highlight w:val="cyan"/>
          <w:u w:val="single"/>
        </w:rPr>
        <w:t>asteroids</w:t>
      </w:r>
      <w:r w:rsidRPr="003D5593">
        <w:rPr>
          <w:rFonts w:asciiTheme="majorHAnsi" w:eastAsia="Cambria" w:hAnsiTheme="majorHAnsi" w:cstheme="majorHAnsi"/>
          <w:color w:val="000000" w:themeColor="text1"/>
          <w:sz w:val="12"/>
        </w:rPr>
        <w:t xml:space="preserve">, </w:t>
      </w:r>
      <w:r w:rsidRPr="003D5593">
        <w:rPr>
          <w:rFonts w:asciiTheme="majorHAnsi" w:eastAsia="Cambria" w:hAnsiTheme="majorHAnsi" w:cstheme="majorHAnsi"/>
          <w:color w:val="000000" w:themeColor="text1"/>
          <w:u w:val="single"/>
        </w:rPr>
        <w:t>and approaches to shift their path</w:t>
      </w:r>
      <w:r w:rsidRPr="003D5593">
        <w:rPr>
          <w:rFonts w:asciiTheme="majorHAnsi" w:hAnsiTheme="majorHAnsi" w:cstheme="majorHAnsi"/>
          <w:color w:val="000000" w:themeColor="text1"/>
          <w:sz w:val="12"/>
        </w:rPr>
        <w:t>, is a topic of active research at NASA and elsewhere. While currently there are no known techniques to</w:t>
      </w:r>
      <w:r w:rsidRPr="003D5593">
        <w:rPr>
          <w:rFonts w:asciiTheme="majorHAnsi" w:eastAsia="Cambria" w:hAnsiTheme="majorHAnsi" w:cstheme="majorHAnsi"/>
          <w:color w:val="000000" w:themeColor="text1"/>
          <w:u w:val="single"/>
        </w:rPr>
        <w:t xml:space="preserve"> prevent or mitigate a </w:t>
      </w:r>
      <w:r w:rsidRPr="003D5593">
        <w:rPr>
          <w:rFonts w:asciiTheme="majorHAnsi" w:eastAsia="Cambria" w:hAnsiTheme="majorHAnsi" w:cstheme="majorHAnsi"/>
          <w:iCs/>
          <w:color w:val="000000" w:themeColor="text1"/>
          <w:u w:val="single"/>
        </w:rPr>
        <w:t>supervolcanic</w:t>
      </w:r>
      <w:r w:rsidRPr="003D5593">
        <w:rPr>
          <w:rFonts w:asciiTheme="majorHAnsi" w:eastAsia="Cambria" w:hAnsiTheme="majorHAnsi" w:cstheme="majorHAnsi"/>
          <w:color w:val="000000" w:themeColor="text1"/>
          <w:u w:val="single"/>
        </w:rPr>
        <w:t xml:space="preserve"> </w:t>
      </w:r>
      <w:r w:rsidRPr="003D5593">
        <w:rPr>
          <w:rFonts w:asciiTheme="majorHAnsi" w:eastAsia="Cambria" w:hAnsiTheme="majorHAnsi" w:cstheme="majorHAnsi"/>
          <w:color w:val="000000" w:themeColor="text1"/>
          <w:highlight w:val="cyan"/>
          <w:u w:val="single"/>
        </w:rPr>
        <w:t>eruption</w:t>
      </w:r>
      <w:r w:rsidRPr="003D5593">
        <w:rPr>
          <w:rFonts w:asciiTheme="majorHAnsi" w:eastAsia="Cambria" w:hAnsiTheme="majorHAnsi" w:cstheme="majorHAnsi"/>
          <w:color w:val="000000" w:themeColor="text1"/>
          <w:u w:val="single"/>
        </w:rPr>
        <w:t>,</w:t>
      </w:r>
      <w:r w:rsidRPr="003D5593">
        <w:rPr>
          <w:rFonts w:asciiTheme="majorHAnsi" w:eastAsia="Cambria" w:hAnsiTheme="majorHAnsi" w:cstheme="majorHAnsi"/>
          <w:color w:val="000000" w:themeColor="text1"/>
          <w:sz w:val="12"/>
        </w:rPr>
        <w:t xml:space="preserve"> this </w:t>
      </w:r>
      <w:r w:rsidRPr="003D5593">
        <w:rPr>
          <w:rFonts w:asciiTheme="majorHAnsi" w:eastAsia="Cambria" w:hAnsiTheme="majorHAnsi" w:cstheme="majorHAnsi"/>
          <w:color w:val="000000" w:themeColor="text1"/>
          <w:u w:val="single"/>
        </w:rPr>
        <w:t>may not be the case</w:t>
      </w:r>
      <w:r w:rsidRPr="003D5593">
        <w:rPr>
          <w:rFonts w:asciiTheme="majorHAnsi" w:eastAsia="Cambria" w:hAnsiTheme="majorHAnsi" w:cstheme="majorHAnsi"/>
          <w:color w:val="000000" w:themeColor="text1"/>
          <w:sz w:val="12"/>
        </w:rPr>
        <w:t xml:space="preserve"> with the tools at our disposal</w:t>
      </w:r>
      <w:r w:rsidRPr="003D5593">
        <w:rPr>
          <w:rFonts w:asciiTheme="majorHAnsi" w:eastAsia="Cambria" w:hAnsiTheme="majorHAnsi" w:cstheme="majorHAnsi"/>
          <w:color w:val="000000" w:themeColor="text1"/>
          <w:u w:val="single"/>
        </w:rPr>
        <w:t xml:space="preserve"> a century from now</w:t>
      </w:r>
      <w:r w:rsidRPr="003D5593">
        <w:rPr>
          <w:rFonts w:asciiTheme="majorHAnsi" w:eastAsia="Cambria" w:hAnsiTheme="majorHAnsi" w:cstheme="majorHAnsi"/>
          <w:color w:val="000000" w:themeColor="text1"/>
          <w:sz w:val="12"/>
        </w:rPr>
        <w:t xml:space="preserve">. </w:t>
      </w:r>
      <w:r w:rsidRPr="003D5593">
        <w:rPr>
          <w:rFonts w:asciiTheme="majorHAnsi" w:eastAsia="Cambria" w:hAnsiTheme="majorHAnsi" w:cstheme="majorHAnsi"/>
          <w:color w:val="000000" w:themeColor="text1"/>
          <w:u w:val="single"/>
        </w:rPr>
        <w:t xml:space="preserve">And in the longer run, a civilization that has </w:t>
      </w:r>
      <w:r w:rsidRPr="003D5593">
        <w:rPr>
          <w:rFonts w:asciiTheme="majorHAnsi" w:eastAsia="Cambria" w:hAnsiTheme="majorHAnsi" w:cstheme="majorHAnsi"/>
          <w:iCs/>
          <w:color w:val="000000" w:themeColor="text1"/>
          <w:highlight w:val="cyan"/>
          <w:u w:val="single"/>
        </w:rPr>
        <w:t xml:space="preserve">spread </w:t>
      </w:r>
      <w:r w:rsidRPr="003D5593">
        <w:rPr>
          <w:rFonts w:asciiTheme="majorHAnsi" w:eastAsia="Cambria" w:hAnsiTheme="majorHAnsi" w:cstheme="majorHAnsi"/>
          <w:iCs/>
          <w:color w:val="000000" w:themeColor="text1"/>
          <w:u w:val="single"/>
        </w:rPr>
        <w:t xml:space="preserve">permanently </w:t>
      </w:r>
      <w:r w:rsidRPr="003D5593">
        <w:rPr>
          <w:rFonts w:asciiTheme="majorHAnsi" w:eastAsia="Cambria" w:hAnsiTheme="majorHAnsi" w:cstheme="majorHAnsi"/>
          <w:iCs/>
          <w:color w:val="000000" w:themeColor="text1"/>
          <w:highlight w:val="cyan"/>
          <w:u w:val="single"/>
        </w:rPr>
        <w:t>beyond the earth</w:t>
      </w:r>
      <w:r w:rsidRPr="003D5593">
        <w:rPr>
          <w:rFonts w:asciiTheme="majorHAnsi" w:eastAsia="Cambria" w:hAnsiTheme="majorHAnsi" w:cstheme="majorHAnsi"/>
          <w:color w:val="000000" w:themeColor="text1"/>
          <w:highlight w:val="cyan"/>
          <w:u w:val="single"/>
        </w:rPr>
        <w:t xml:space="preserve">, enabled by advances in </w:t>
      </w:r>
      <w:r w:rsidRPr="003D5593">
        <w:rPr>
          <w:rFonts w:asciiTheme="majorHAnsi" w:eastAsia="Cambria" w:hAnsiTheme="majorHAnsi" w:cstheme="majorHAnsi"/>
          <w:iCs/>
          <w:color w:val="000000" w:themeColor="text1"/>
          <w:highlight w:val="cyan"/>
          <w:u w:val="single"/>
        </w:rPr>
        <w:t>spaceflight</w:t>
      </w:r>
      <w:r w:rsidRPr="003D5593">
        <w:rPr>
          <w:rFonts w:asciiTheme="majorHAnsi" w:eastAsia="Cambria" w:hAnsiTheme="majorHAnsi" w:cstheme="majorHAnsi"/>
          <w:color w:val="000000" w:themeColor="text1"/>
          <w:u w:val="single"/>
        </w:rPr>
        <w:t xml:space="preserve">, </w:t>
      </w:r>
      <w:r w:rsidRPr="003D5593">
        <w:rPr>
          <w:rFonts w:asciiTheme="majorHAnsi" w:hAnsiTheme="majorHAnsi" w:cstheme="majorHAnsi"/>
          <w:color w:val="000000" w:themeColor="text1"/>
          <w:sz w:val="12"/>
        </w:rPr>
        <w:t>manufacturing, robotics, and terraforming, is one that is much more likely to endure. However, the breathtaking power of the tools we are developing is not to be taken lightly. We have been very lucky to muddle through the advent of nuclear weapons without a global catastrophe. And within</w:t>
      </w:r>
      <w:r w:rsidRPr="003D5593">
        <w:rPr>
          <w:rFonts w:asciiTheme="majorHAnsi" w:eastAsia="Cambria" w:hAnsiTheme="majorHAnsi" w:cstheme="majorHAnsi"/>
          <w:color w:val="000000" w:themeColor="text1"/>
          <w:sz w:val="12"/>
        </w:rPr>
        <w:t xml:space="preserve">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w:t>
      </w:r>
    </w:p>
    <w:p w14:paraId="2734C5F0" w14:textId="77777777" w:rsidR="00C140FC" w:rsidRPr="003D5593" w:rsidRDefault="00C140FC" w:rsidP="00C140FC">
      <w:pPr>
        <w:rPr>
          <w:rFonts w:asciiTheme="majorHAnsi" w:hAnsiTheme="majorHAnsi" w:cstheme="majorHAnsi"/>
          <w:color w:val="000000" w:themeColor="text1"/>
        </w:rPr>
      </w:pPr>
    </w:p>
    <w:p w14:paraId="2E9A50CB"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Scenario 2 is Space Coop –</w:t>
      </w:r>
    </w:p>
    <w:p w14:paraId="711A55F5" w14:textId="77777777" w:rsidR="00C140FC" w:rsidRPr="003D5593" w:rsidRDefault="00C140FC" w:rsidP="00C140FC">
      <w:pPr>
        <w:rPr>
          <w:rFonts w:asciiTheme="majorHAnsi" w:hAnsiTheme="majorHAnsi" w:cstheme="majorHAnsi"/>
          <w:color w:val="000000" w:themeColor="text1"/>
        </w:rPr>
      </w:pPr>
    </w:p>
    <w:p w14:paraId="1A608C85"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US violations of the OST wreck international coop---application is key to solve. </w:t>
      </w:r>
    </w:p>
    <w:p w14:paraId="04FB8F2E"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Rhimbassen and Rapp 20,</w:t>
      </w:r>
      <w:r w:rsidRPr="003D5593">
        <w:rPr>
          <w:rFonts w:asciiTheme="majorHAnsi" w:hAnsiTheme="majorHAnsi" w:cstheme="majorHAnsi"/>
          <w:color w:val="000000" w:themeColor="text1"/>
        </w:rPr>
        <w:t xml:space="preserve"> Maria Lucas Rhimbassen and Lucien Rapp, , 11-10-2020, (Research Fellow with Open Lunar &amp; PhD Candidate in Space Law at the University of Toulouse and CNES. Member of the IISL and an associate member of the ABA Committee on Space Law., Professor Rapp is one of the French leading experts on international business law and international regulatory matters, with a focus on ICT), University of Toulouse, " Versus “Moonopolies” &amp; “Fort McMoonies”: On the Importance of Space Antitrust and Governance Framework for Commercial Activities on the Moon", </w:t>
      </w:r>
      <w:hyperlink r:id="rId12" w:history="1">
        <w:r w:rsidRPr="003D5593">
          <w:rPr>
            <w:rStyle w:val="Hyperlink"/>
            <w:rFonts w:asciiTheme="majorHAnsi" w:hAnsiTheme="majorHAnsi" w:cstheme="majorHAnsi"/>
            <w:color w:val="000000" w:themeColor="text1"/>
          </w:rPr>
          <w:t>https://mva2020.cseo.org.cy/live/presentations/40%20Maria%20Lucas-Rhimbassen%20-%20Versus%20Moonopolies%20&amp;%20Fort%20McMoonies.mp4//</w:t>
        </w:r>
      </w:hyperlink>
      <w:r w:rsidRPr="003D5593">
        <w:rPr>
          <w:rStyle w:val="Hyperlink"/>
          <w:rFonts w:asciiTheme="majorHAnsi" w:hAnsiTheme="majorHAnsi" w:cstheme="majorHAnsi"/>
          <w:color w:val="000000" w:themeColor="text1"/>
        </w:rPr>
        <w:t xml:space="preserve"> Accessed: 2-12-2022] Recut Sachin</w:t>
      </w:r>
      <w:r w:rsidRPr="003D5593">
        <w:rPr>
          <w:rFonts w:asciiTheme="majorHAnsi" w:hAnsiTheme="majorHAnsi" w:cstheme="majorHAnsi"/>
          <w:color w:val="000000" w:themeColor="text1"/>
        </w:rPr>
        <w:br/>
        <w:t>*This is a transcript of a video!</w:t>
      </w:r>
    </w:p>
    <w:p w14:paraId="41B0886A"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So, to better understand our analysis through this competition lowlands, we will discuss about </w:t>
      </w:r>
      <w:r w:rsidRPr="003D5593">
        <w:rPr>
          <w:rFonts w:asciiTheme="majorHAnsi" w:hAnsiTheme="majorHAnsi" w:cstheme="majorHAnsi"/>
          <w:color w:val="000000" w:themeColor="text1"/>
          <w:u w:val="single"/>
        </w:rPr>
        <w:t xml:space="preserve">NASA’s unilateralism and the USA’s unilateralism which is probably debatable if not </w:t>
      </w:r>
      <w:r w:rsidRPr="003D5593">
        <w:rPr>
          <w:rFonts w:asciiTheme="majorHAnsi" w:hAnsiTheme="majorHAnsi" w:cstheme="majorHAnsi"/>
          <w:b/>
          <w:bCs/>
          <w:color w:val="000000" w:themeColor="text1"/>
          <w:u w:val="single"/>
        </w:rPr>
        <w:t>controversial</w:t>
      </w:r>
      <w:r w:rsidRPr="003D5593">
        <w:rPr>
          <w:rFonts w:asciiTheme="majorHAnsi" w:hAnsiTheme="majorHAnsi" w:cstheme="majorHAnsi"/>
          <w:color w:val="000000" w:themeColor="text1"/>
          <w:sz w:val="12"/>
        </w:rPr>
        <w:t xml:space="preserve">, but we can't really do without because </w:t>
      </w:r>
      <w:r w:rsidRPr="003D5593">
        <w:rPr>
          <w:rFonts w:asciiTheme="majorHAnsi" w:hAnsiTheme="majorHAnsi" w:cstheme="majorHAnsi"/>
          <w:color w:val="000000" w:themeColor="text1"/>
          <w:u w:val="single"/>
        </w:rPr>
        <w:t xml:space="preserve">at the moment multilaterally at the international level, </w:t>
      </w:r>
      <w:r w:rsidRPr="003D5593">
        <w:rPr>
          <w:rFonts w:asciiTheme="majorHAnsi" w:hAnsiTheme="majorHAnsi" w:cstheme="majorHAnsi"/>
          <w:color w:val="000000" w:themeColor="text1"/>
          <w:highlight w:val="cyan"/>
          <w:u w:val="single"/>
        </w:rPr>
        <w:t>there is</w:t>
      </w:r>
      <w:r w:rsidRPr="003D5593">
        <w:rPr>
          <w:rFonts w:asciiTheme="majorHAnsi" w:hAnsiTheme="majorHAnsi" w:cstheme="majorHAnsi"/>
          <w:color w:val="000000" w:themeColor="text1"/>
          <w:u w:val="single"/>
        </w:rPr>
        <w:t xml:space="preserve"> a little bit of </w:t>
      </w:r>
      <w:r w:rsidRPr="003D5593">
        <w:rPr>
          <w:rFonts w:asciiTheme="majorHAnsi" w:hAnsiTheme="majorHAnsi" w:cstheme="majorHAnsi"/>
          <w:b/>
          <w:bCs/>
          <w:color w:val="000000" w:themeColor="text1"/>
          <w:highlight w:val="cyan"/>
          <w:u w:val="single"/>
        </w:rPr>
        <w:t>an impasse</w:t>
      </w:r>
      <w:r w:rsidRPr="003D5593">
        <w:rPr>
          <w:rFonts w:asciiTheme="majorHAnsi" w:hAnsiTheme="majorHAnsi" w:cstheme="majorHAnsi"/>
          <w:color w:val="000000" w:themeColor="text1"/>
          <w:u w:val="single"/>
        </w:rPr>
        <w:t>.</w:t>
      </w:r>
      <w:r w:rsidRPr="003D5593">
        <w:rPr>
          <w:rFonts w:asciiTheme="majorHAnsi" w:hAnsiTheme="majorHAnsi" w:cstheme="majorHAnsi"/>
          <w:color w:val="000000" w:themeColor="text1"/>
          <w:sz w:val="12"/>
        </w:rPr>
        <w:t xml:space="preserve"> However, </w:t>
      </w:r>
      <w:r w:rsidRPr="003D5593">
        <w:rPr>
          <w:rFonts w:asciiTheme="majorHAnsi" w:hAnsiTheme="majorHAnsi" w:cstheme="majorHAnsi"/>
          <w:color w:val="000000" w:themeColor="text1"/>
          <w:u w:val="single"/>
        </w:rPr>
        <w:t xml:space="preserve">this mercantilist dynamism and momentum needs a little bit of </w:t>
      </w:r>
      <w:r w:rsidRPr="003D5593">
        <w:rPr>
          <w:rFonts w:asciiTheme="majorHAnsi" w:hAnsiTheme="majorHAnsi" w:cstheme="majorHAnsi"/>
          <w:b/>
          <w:bCs/>
          <w:color w:val="000000" w:themeColor="text1"/>
          <w:u w:val="single"/>
        </w:rPr>
        <w:t>regulation</w:t>
      </w:r>
      <w:r w:rsidRPr="003D5593">
        <w:rPr>
          <w:rFonts w:asciiTheme="majorHAnsi" w:hAnsiTheme="majorHAnsi" w:cstheme="majorHAnsi"/>
          <w:color w:val="000000" w:themeColor="text1"/>
          <w:u w:val="single"/>
        </w:rPr>
        <w:t xml:space="preserve"> to ensure space ecosystem </w:t>
      </w:r>
      <w:r w:rsidRPr="003D5593">
        <w:rPr>
          <w:rFonts w:asciiTheme="majorHAnsi" w:hAnsiTheme="majorHAnsi" w:cstheme="majorHAnsi"/>
          <w:b/>
          <w:bCs/>
          <w:color w:val="000000" w:themeColor="text1"/>
          <w:u w:val="single"/>
        </w:rPr>
        <w:t>sustainability</w:t>
      </w:r>
      <w:r w:rsidRPr="003D5593">
        <w:rPr>
          <w:rFonts w:asciiTheme="majorHAnsi" w:hAnsiTheme="majorHAnsi" w:cstheme="majorHAnsi"/>
          <w:color w:val="000000" w:themeColor="text1"/>
          <w:sz w:val="12"/>
        </w:rPr>
        <w:t xml:space="preserve">. And </w:t>
      </w:r>
      <w:r w:rsidRPr="003D5593">
        <w:rPr>
          <w:rFonts w:asciiTheme="majorHAnsi" w:hAnsiTheme="majorHAnsi" w:cstheme="majorHAnsi"/>
          <w:color w:val="000000" w:themeColor="text1"/>
          <w:u w:val="single"/>
        </w:rPr>
        <w:t>therefore, we propose a pragmatic solution based on competition law</w:t>
      </w:r>
      <w:r w:rsidRPr="003D5593">
        <w:rPr>
          <w:rFonts w:asciiTheme="majorHAnsi" w:hAnsiTheme="majorHAnsi" w:cstheme="majorHAnsi"/>
          <w:color w:val="000000" w:themeColor="text1"/>
          <w:sz w:val="12"/>
        </w:rPr>
        <w:t xml:space="preserve"> and the competition law framework. As you all know, </w:t>
      </w:r>
      <w:r w:rsidRPr="003D5593">
        <w:rPr>
          <w:rFonts w:asciiTheme="majorHAnsi" w:hAnsiTheme="majorHAnsi" w:cstheme="majorHAnsi"/>
          <w:color w:val="000000" w:themeColor="text1"/>
          <w:u w:val="single"/>
        </w:rPr>
        <w:t>the space sector is thriving</w:t>
      </w:r>
      <w:r w:rsidRPr="003D5593">
        <w:rPr>
          <w:rFonts w:asciiTheme="majorHAnsi" w:hAnsiTheme="majorHAnsi" w:cstheme="majorHAnsi"/>
          <w:color w:val="000000" w:themeColor="text1"/>
          <w:sz w:val="12"/>
        </w:rPr>
        <w:t xml:space="preserve"> indeed, </w:t>
      </w:r>
      <w:r w:rsidRPr="003D5593">
        <w:rPr>
          <w:rFonts w:asciiTheme="majorHAnsi" w:hAnsiTheme="majorHAnsi" w:cstheme="majorHAnsi"/>
          <w:b/>
          <w:bCs/>
          <w:color w:val="000000" w:themeColor="text1"/>
          <w:u w:val="single"/>
        </w:rPr>
        <w:t>due to this aggressive and recent unilateralism</w:t>
      </w:r>
      <w:r w:rsidRPr="003D5593">
        <w:rPr>
          <w:rFonts w:asciiTheme="majorHAnsi" w:hAnsiTheme="majorHAnsi" w:cstheme="majorHAnsi"/>
          <w:color w:val="000000" w:themeColor="text1"/>
          <w:u w:val="single"/>
        </w:rPr>
        <w:t>. However</w:t>
      </w:r>
      <w:r w:rsidRPr="003D5593">
        <w:rPr>
          <w:rFonts w:asciiTheme="majorHAnsi" w:hAnsiTheme="majorHAnsi" w:cstheme="majorHAnsi"/>
          <w:color w:val="000000" w:themeColor="text1"/>
          <w:sz w:val="12"/>
        </w:rPr>
        <w:t xml:space="preserve">, the </w:t>
      </w:r>
      <w:r w:rsidRPr="003D5593">
        <w:rPr>
          <w:rFonts w:asciiTheme="majorHAnsi" w:hAnsiTheme="majorHAnsi" w:cstheme="majorHAnsi"/>
          <w:color w:val="000000" w:themeColor="text1"/>
          <w:u w:val="single"/>
        </w:rPr>
        <w:t xml:space="preserve">article six of the </w:t>
      </w:r>
      <w:r w:rsidRPr="003D5593">
        <w:rPr>
          <w:rStyle w:val="Emphasis"/>
          <w:rFonts w:asciiTheme="majorHAnsi" w:hAnsiTheme="majorHAnsi" w:cstheme="majorHAnsi"/>
          <w:color w:val="000000" w:themeColor="text1"/>
          <w:highlight w:val="cyan"/>
        </w:rPr>
        <w:t>O</w:t>
      </w:r>
      <w:r w:rsidRPr="003D5593">
        <w:rPr>
          <w:rFonts w:asciiTheme="majorHAnsi" w:hAnsiTheme="majorHAnsi" w:cstheme="majorHAnsi"/>
          <w:color w:val="000000" w:themeColor="text1"/>
          <w:u w:val="single"/>
        </w:rPr>
        <w:t xml:space="preserve">uter </w:t>
      </w:r>
      <w:r w:rsidRPr="003D5593">
        <w:rPr>
          <w:rStyle w:val="Emphasis"/>
          <w:rFonts w:asciiTheme="majorHAnsi" w:hAnsiTheme="majorHAnsi" w:cstheme="majorHAnsi"/>
          <w:color w:val="000000" w:themeColor="text1"/>
          <w:highlight w:val="cyan"/>
        </w:rPr>
        <w:t>S</w:t>
      </w:r>
      <w:r w:rsidRPr="003D5593">
        <w:rPr>
          <w:rFonts w:asciiTheme="majorHAnsi" w:hAnsiTheme="majorHAnsi" w:cstheme="majorHAnsi"/>
          <w:color w:val="000000" w:themeColor="text1"/>
          <w:u w:val="single"/>
        </w:rPr>
        <w:t xml:space="preserve">pace </w:t>
      </w:r>
      <w:r w:rsidRPr="003D5593">
        <w:rPr>
          <w:rStyle w:val="Emphasis"/>
          <w:rFonts w:asciiTheme="majorHAnsi" w:hAnsiTheme="majorHAnsi" w:cstheme="majorHAnsi"/>
          <w:color w:val="000000" w:themeColor="text1"/>
          <w:highlight w:val="cyan"/>
        </w:rPr>
        <w:t>T</w:t>
      </w:r>
      <w:r w:rsidRPr="003D5593">
        <w:rPr>
          <w:rFonts w:asciiTheme="majorHAnsi" w:hAnsiTheme="majorHAnsi" w:cstheme="majorHAnsi"/>
          <w:color w:val="000000" w:themeColor="text1"/>
          <w:u w:val="single"/>
        </w:rPr>
        <w:t xml:space="preserve">reaty </w:t>
      </w:r>
      <w:r w:rsidRPr="003D5593">
        <w:rPr>
          <w:rFonts w:asciiTheme="majorHAnsi" w:hAnsiTheme="majorHAnsi" w:cstheme="majorHAnsi"/>
          <w:b/>
          <w:bCs/>
          <w:color w:val="000000" w:themeColor="text1"/>
          <w:highlight w:val="cyan"/>
          <w:u w:val="single"/>
        </w:rPr>
        <w:t>does not compensate enough</w:t>
      </w:r>
      <w:r w:rsidRPr="003D5593">
        <w:rPr>
          <w:rFonts w:asciiTheme="majorHAnsi" w:hAnsiTheme="majorHAnsi" w:cstheme="majorHAnsi"/>
          <w:color w:val="000000" w:themeColor="text1"/>
          <w:u w:val="single"/>
        </w:rPr>
        <w:t xml:space="preserve"> for this commercialization</w:t>
      </w:r>
      <w:r w:rsidRPr="003D5593">
        <w:rPr>
          <w:rFonts w:asciiTheme="majorHAnsi" w:hAnsiTheme="majorHAnsi" w:cstheme="majorHAnsi"/>
          <w:color w:val="000000" w:themeColor="text1"/>
          <w:sz w:val="12"/>
        </w:rPr>
        <w:t xml:space="preserve">. And </w:t>
      </w:r>
      <w:r w:rsidRPr="003D5593">
        <w:rPr>
          <w:rFonts w:asciiTheme="majorHAnsi" w:hAnsiTheme="majorHAnsi" w:cstheme="majorHAnsi"/>
          <w:color w:val="000000" w:themeColor="text1"/>
          <w:highlight w:val="cyan"/>
          <w:u w:val="single"/>
        </w:rPr>
        <w:t>therefore we have a</w:t>
      </w:r>
      <w:r w:rsidRPr="003D5593">
        <w:rPr>
          <w:rFonts w:asciiTheme="majorHAnsi" w:hAnsiTheme="majorHAnsi" w:cstheme="majorHAnsi"/>
          <w:color w:val="000000" w:themeColor="text1"/>
          <w:u w:val="single"/>
        </w:rPr>
        <w:t xml:space="preserve"> situation of </w:t>
      </w:r>
      <w:r w:rsidRPr="003D5593">
        <w:rPr>
          <w:rFonts w:asciiTheme="majorHAnsi" w:hAnsiTheme="majorHAnsi" w:cstheme="majorHAnsi"/>
          <w:color w:val="000000" w:themeColor="text1"/>
          <w:highlight w:val="cyan"/>
          <w:u w:val="single"/>
        </w:rPr>
        <w:t>legal void</w:t>
      </w:r>
      <w:r w:rsidRPr="003D5593">
        <w:rPr>
          <w:rFonts w:asciiTheme="majorHAnsi" w:hAnsiTheme="majorHAnsi" w:cstheme="majorHAnsi"/>
          <w:color w:val="000000" w:themeColor="text1"/>
          <w:sz w:val="12"/>
          <w:highlight w:val="cyan"/>
        </w:rPr>
        <w:t xml:space="preserve">, </w:t>
      </w:r>
      <w:r w:rsidRPr="003D5593">
        <w:rPr>
          <w:rFonts w:asciiTheme="majorHAnsi" w:hAnsiTheme="majorHAnsi" w:cstheme="majorHAnsi"/>
          <w:b/>
          <w:bCs/>
          <w:color w:val="000000" w:themeColor="text1"/>
          <w:highlight w:val="cyan"/>
          <w:u w:val="single"/>
        </w:rPr>
        <w:t>where the private sector</w:t>
      </w:r>
      <w:r w:rsidRPr="003D5593">
        <w:rPr>
          <w:rFonts w:asciiTheme="majorHAnsi" w:hAnsiTheme="majorHAnsi" w:cstheme="majorHAnsi"/>
          <w:color w:val="000000" w:themeColor="text1"/>
          <w:highlight w:val="cyan"/>
          <w:u w:val="single"/>
        </w:rPr>
        <w:t xml:space="preserve"> is</w:t>
      </w:r>
      <w:r w:rsidRPr="003D5593">
        <w:rPr>
          <w:rFonts w:asciiTheme="majorHAnsi" w:hAnsiTheme="majorHAnsi" w:cstheme="majorHAnsi"/>
          <w:color w:val="000000" w:themeColor="text1"/>
          <w:u w:val="single"/>
        </w:rPr>
        <w:t xml:space="preserve"> navigating through these loopholes, </w:t>
      </w:r>
      <w:r w:rsidRPr="003D5593">
        <w:rPr>
          <w:rFonts w:asciiTheme="majorHAnsi" w:hAnsiTheme="majorHAnsi" w:cstheme="majorHAnsi"/>
          <w:color w:val="000000" w:themeColor="text1"/>
          <w:highlight w:val="cyan"/>
          <w:u w:val="single"/>
        </w:rPr>
        <w:t>generating</w:t>
      </w:r>
      <w:r w:rsidRPr="003D5593">
        <w:rPr>
          <w:rFonts w:asciiTheme="majorHAnsi" w:hAnsiTheme="majorHAnsi" w:cstheme="majorHAnsi"/>
          <w:color w:val="000000" w:themeColor="text1"/>
          <w:sz w:val="12"/>
        </w:rPr>
        <w:t xml:space="preserve"> this at the </w:t>
      </w:r>
      <w:r w:rsidRPr="003D5593">
        <w:rPr>
          <w:rFonts w:asciiTheme="majorHAnsi" w:hAnsiTheme="majorHAnsi" w:cstheme="majorHAnsi"/>
          <w:b/>
          <w:bCs/>
          <w:color w:val="000000" w:themeColor="text1"/>
          <w:highlight w:val="cyan"/>
          <w:u w:val="single"/>
        </w:rPr>
        <w:t>international</w:t>
      </w:r>
      <w:r w:rsidRPr="003D5593">
        <w:rPr>
          <w:rFonts w:asciiTheme="majorHAnsi" w:hAnsiTheme="majorHAnsi" w:cstheme="majorHAnsi"/>
          <w:color w:val="000000" w:themeColor="text1"/>
          <w:sz w:val="12"/>
        </w:rPr>
        <w:t xml:space="preserve"> level situational </w:t>
      </w:r>
      <w:r w:rsidRPr="003D5593">
        <w:rPr>
          <w:rFonts w:asciiTheme="majorHAnsi" w:hAnsiTheme="majorHAnsi" w:cstheme="majorHAnsi"/>
          <w:b/>
          <w:bCs/>
          <w:color w:val="000000" w:themeColor="text1"/>
          <w:highlight w:val="cyan"/>
          <w:u w:val="single"/>
        </w:rPr>
        <w:t>fragmentation</w:t>
      </w:r>
      <w:r w:rsidRPr="003D5593">
        <w:rPr>
          <w:rFonts w:asciiTheme="majorHAnsi" w:hAnsiTheme="majorHAnsi" w:cstheme="majorHAnsi"/>
          <w:color w:val="000000" w:themeColor="text1"/>
          <w:sz w:val="12"/>
        </w:rPr>
        <w:t xml:space="preserve"> due in part to either customary practice or law or to National Space legislations which are potentially conflicting. This is very timely because recently Nokia manifested interest in establishing telecommunications on the moon, which reminds us of the </w:t>
      </w:r>
      <w:r w:rsidRPr="003D5593">
        <w:rPr>
          <w:rFonts w:asciiTheme="majorHAnsi" w:hAnsiTheme="majorHAnsi" w:cstheme="majorHAnsi"/>
          <w:color w:val="000000" w:themeColor="text1"/>
          <w:u w:val="single"/>
        </w:rPr>
        <w:t>antitrust measures</w:t>
      </w:r>
      <w:r w:rsidRPr="003D5593">
        <w:rPr>
          <w:rFonts w:asciiTheme="majorHAnsi" w:hAnsiTheme="majorHAnsi" w:cstheme="majorHAnsi"/>
          <w:color w:val="000000" w:themeColor="text1"/>
          <w:sz w:val="12"/>
        </w:rPr>
        <w:t xml:space="preserve"> back in the day in the </w:t>
      </w:r>
      <w:r w:rsidRPr="003D5593">
        <w:rPr>
          <w:rFonts w:asciiTheme="majorHAnsi" w:hAnsiTheme="majorHAnsi" w:cstheme="majorHAnsi"/>
          <w:color w:val="000000" w:themeColor="text1"/>
          <w:sz w:val="12"/>
        </w:rPr>
        <w:lastRenderedPageBreak/>
        <w:t xml:space="preserve">telecommunications sector, which was very beneficial in opening up the market to competition and other actors and lowering prices, and diversification. Furthermore, in the GAFA world, we have these recent antitrust hearings, with the outcome of a potential lawsuit against Google and its monopoly. In with regards to Amazon cloud services, there is a new space policy department this is interesting because they're interested into building the cloud infrastructure in space, as well as with Blue Origin, building space infrastructure might be </w:t>
      </w:r>
      <w:r w:rsidRPr="003D5593">
        <w:rPr>
          <w:rFonts w:asciiTheme="majorHAnsi" w:hAnsiTheme="majorHAnsi" w:cstheme="majorHAnsi"/>
          <w:color w:val="000000" w:themeColor="text1"/>
          <w:u w:val="single"/>
        </w:rPr>
        <w:t>there might be some monopolistic aspirations</w:t>
      </w:r>
      <w:r w:rsidRPr="003D5593">
        <w:rPr>
          <w:rFonts w:asciiTheme="majorHAnsi" w:hAnsiTheme="majorHAnsi" w:cstheme="majorHAnsi"/>
          <w:color w:val="000000" w:themeColor="text1"/>
          <w:sz w:val="12"/>
        </w:rPr>
        <w:t xml:space="preserve"> behind too. To apply our competition lens let's look for example at the Artemis accords. We have all these principles such as mutual interest, benefits for all humankind, common spirit cooperation, global benefits of space commerce, collective interest etc and compliance with the </w:t>
      </w:r>
      <w:r w:rsidRPr="003D5593">
        <w:rPr>
          <w:rFonts w:asciiTheme="majorHAnsi" w:hAnsiTheme="majorHAnsi" w:cstheme="majorHAnsi"/>
          <w:color w:val="000000" w:themeColor="text1"/>
          <w:u w:val="single"/>
        </w:rPr>
        <w:t>Outer Space Treaty principles</w:t>
      </w:r>
      <w:r w:rsidRPr="003D5593">
        <w:rPr>
          <w:rFonts w:asciiTheme="majorHAnsi" w:hAnsiTheme="majorHAnsi" w:cstheme="majorHAnsi"/>
          <w:color w:val="000000" w:themeColor="text1"/>
          <w:sz w:val="12"/>
        </w:rPr>
        <w:t xml:space="preserve"> which go even deeper you know, </w:t>
      </w:r>
      <w:r w:rsidRPr="003D5593">
        <w:rPr>
          <w:rFonts w:asciiTheme="majorHAnsi" w:hAnsiTheme="majorHAnsi" w:cstheme="majorHAnsi"/>
          <w:color w:val="000000" w:themeColor="text1"/>
          <w:u w:val="single"/>
        </w:rPr>
        <w:t>such as equality and nondiscrimination etc.</w:t>
      </w:r>
      <w:r w:rsidRPr="003D5593">
        <w:rPr>
          <w:rFonts w:asciiTheme="majorHAnsi" w:hAnsiTheme="majorHAnsi" w:cstheme="majorHAnsi"/>
          <w:color w:val="000000" w:themeColor="text1"/>
          <w:sz w:val="12"/>
        </w:rPr>
        <w:t xml:space="preserve"> So </w:t>
      </w:r>
      <w:r w:rsidRPr="003D5593">
        <w:rPr>
          <w:rFonts w:asciiTheme="majorHAnsi" w:hAnsiTheme="majorHAnsi" w:cstheme="majorHAnsi"/>
          <w:color w:val="000000" w:themeColor="text1"/>
          <w:highlight w:val="cyan"/>
          <w:u w:val="single"/>
        </w:rPr>
        <w:t>competition law</w:t>
      </w:r>
      <w:r w:rsidRPr="003D5593">
        <w:rPr>
          <w:rFonts w:asciiTheme="majorHAnsi" w:hAnsiTheme="majorHAnsi" w:cstheme="majorHAnsi"/>
          <w:color w:val="000000" w:themeColor="text1"/>
          <w:u w:val="single"/>
        </w:rPr>
        <w:t xml:space="preserve"> is very interesting here because it </w:t>
      </w:r>
      <w:r w:rsidRPr="003D5593">
        <w:rPr>
          <w:rFonts w:asciiTheme="majorHAnsi" w:hAnsiTheme="majorHAnsi" w:cstheme="majorHAnsi"/>
          <w:color w:val="000000" w:themeColor="text1"/>
          <w:highlight w:val="cyan"/>
          <w:u w:val="single"/>
        </w:rPr>
        <w:t>provides</w:t>
      </w:r>
      <w:r w:rsidRPr="003D5593">
        <w:rPr>
          <w:rFonts w:asciiTheme="majorHAnsi" w:hAnsiTheme="majorHAnsi" w:cstheme="majorHAnsi"/>
          <w:color w:val="000000" w:themeColor="text1"/>
          <w:u w:val="single"/>
        </w:rPr>
        <w:t xml:space="preserve"> with </w:t>
      </w:r>
      <w:r w:rsidRPr="003D5593">
        <w:rPr>
          <w:rFonts w:asciiTheme="majorHAnsi" w:hAnsiTheme="majorHAnsi" w:cstheme="majorHAnsi"/>
          <w:color w:val="000000" w:themeColor="text1"/>
          <w:highlight w:val="cyan"/>
          <w:u w:val="single"/>
        </w:rPr>
        <w:t>a pragmatic solution</w:t>
      </w:r>
      <w:r w:rsidRPr="003D5593">
        <w:rPr>
          <w:rFonts w:asciiTheme="majorHAnsi" w:hAnsiTheme="majorHAnsi" w:cstheme="majorHAnsi"/>
          <w:color w:val="000000" w:themeColor="text1"/>
          <w:u w:val="single"/>
        </w:rPr>
        <w:t>, a practical tool,</w:t>
      </w:r>
      <w:r w:rsidRPr="003D5593">
        <w:rPr>
          <w:rFonts w:asciiTheme="majorHAnsi" w:hAnsiTheme="majorHAnsi" w:cstheme="majorHAnsi"/>
          <w:color w:val="000000" w:themeColor="text1"/>
          <w:sz w:val="12"/>
        </w:rPr>
        <w:t xml:space="preserve"> it's a utilitarian solution </w:t>
      </w:r>
      <w:r w:rsidRPr="003D5593">
        <w:rPr>
          <w:rFonts w:asciiTheme="majorHAnsi" w:hAnsiTheme="majorHAnsi" w:cstheme="majorHAnsi"/>
          <w:color w:val="000000" w:themeColor="text1"/>
          <w:u w:val="single"/>
        </w:rPr>
        <w:t>to help ensure the accomplishment of these principles</w:t>
      </w:r>
      <w:r w:rsidRPr="003D5593">
        <w:rPr>
          <w:rFonts w:asciiTheme="majorHAnsi" w:hAnsiTheme="majorHAnsi" w:cstheme="majorHAnsi"/>
          <w:color w:val="000000" w:themeColor="text1"/>
          <w:sz w:val="12"/>
        </w:rPr>
        <w:t xml:space="preserve">. Basically, we see that we have already all the necessary ingredients for competition law within the accords, for instance, establishing best practices for governance, or sustainable and beneficial use of space for all humankind. </w:t>
      </w:r>
      <w:r w:rsidRPr="003D5593">
        <w:rPr>
          <w:rFonts w:asciiTheme="majorHAnsi" w:hAnsiTheme="majorHAnsi" w:cstheme="majorHAnsi"/>
          <w:color w:val="000000" w:themeColor="text1"/>
          <w:u w:val="single"/>
        </w:rPr>
        <w:t>Nations</w:t>
      </w:r>
      <w:r w:rsidRPr="003D5593">
        <w:rPr>
          <w:rFonts w:asciiTheme="majorHAnsi" w:hAnsiTheme="majorHAnsi" w:cstheme="majorHAnsi"/>
          <w:color w:val="000000" w:themeColor="text1"/>
          <w:sz w:val="12"/>
        </w:rPr>
        <w:t xml:space="preserve"> they can </w:t>
      </w:r>
      <w:r w:rsidRPr="003D5593">
        <w:rPr>
          <w:rFonts w:asciiTheme="majorHAnsi" w:hAnsiTheme="majorHAnsi" w:cstheme="majorHAnsi"/>
          <w:b/>
          <w:bCs/>
          <w:color w:val="000000" w:themeColor="text1"/>
          <w:u w:val="single"/>
        </w:rPr>
        <w:t>interact contractually with the private sector</w:t>
      </w:r>
      <w:r w:rsidRPr="003D5593">
        <w:rPr>
          <w:rFonts w:asciiTheme="majorHAnsi" w:hAnsiTheme="majorHAnsi" w:cstheme="majorHAnsi"/>
          <w:color w:val="000000" w:themeColor="text1"/>
          <w:sz w:val="12"/>
        </w:rPr>
        <w:t xml:space="preserve">. All these are </w:t>
      </w:r>
      <w:r w:rsidRPr="003D5593">
        <w:rPr>
          <w:rFonts w:asciiTheme="majorHAnsi" w:hAnsiTheme="majorHAnsi" w:cstheme="majorHAnsi"/>
          <w:color w:val="000000" w:themeColor="text1"/>
          <w:u w:val="single"/>
        </w:rPr>
        <w:t>good ingredients for establishing a competition law framework</w:t>
      </w:r>
      <w:r w:rsidRPr="003D5593">
        <w:rPr>
          <w:rFonts w:asciiTheme="majorHAnsi" w:hAnsiTheme="majorHAnsi" w:cstheme="majorHAnsi"/>
          <w:color w:val="000000" w:themeColor="text1"/>
          <w:sz w:val="12"/>
        </w:rPr>
        <w:t xml:space="preserve">. But because there is a path nonetheless, some issues need clarification, such as entry barriers to assist in our economy based on interoperability, what is interoperability will I turn issues for instance, preclude international competition? So for this, you need more clarification. Now in terms of space resources, what needs more clarification is the term support what do we mean by critical support, which can generate benefit for humankind and sustainable resources utilization, in terms of deconfliction activities? Can due regard be applicable to our fair competition purposes? Do we need an economic based interpretation methodology in this new context of space commercialization. How about harmful interference? Since in this context of trade war, interference can be used for commercial purposes? Therefore, how about anti competitive behavior? Could it be a source of harmful interference? Should we regulate this? Here we address the issues of safety zones. Should we expect a safety zones rush or race on the moon? Or will the moon become a haven for Artemis accords clubs, safety zones, and exclusive practices? What about the others? Therefore, there's a need to define how the Artemis accords signatories committed to complying with the principle of free access as opposed to an exclusive Artemis Club. And this should be needed because for instance, exclusive practices can be translated into interim directives. If we </w:t>
      </w:r>
      <w:r w:rsidRPr="003D5593">
        <w:rPr>
          <w:rFonts w:asciiTheme="majorHAnsi" w:hAnsiTheme="majorHAnsi" w:cstheme="majorHAnsi"/>
          <w:color w:val="000000" w:themeColor="text1"/>
          <w:u w:val="single"/>
        </w:rPr>
        <w:t>take for example, NASA interim directive on planetary protection, which</w:t>
      </w:r>
      <w:r w:rsidRPr="003D5593">
        <w:rPr>
          <w:rFonts w:asciiTheme="majorHAnsi" w:hAnsiTheme="majorHAnsi" w:cstheme="majorHAnsi"/>
          <w:color w:val="000000" w:themeColor="text1"/>
          <w:sz w:val="12"/>
        </w:rPr>
        <w:t xml:space="preserve"> basically </w:t>
      </w:r>
      <w:r w:rsidRPr="003D5593">
        <w:rPr>
          <w:rFonts w:asciiTheme="majorHAnsi" w:hAnsiTheme="majorHAnsi" w:cstheme="majorHAnsi"/>
          <w:color w:val="000000" w:themeColor="text1"/>
          <w:u w:val="single"/>
        </w:rPr>
        <w:t>unilaterally divides the moon into two categories</w:t>
      </w:r>
      <w:r w:rsidRPr="003D5593">
        <w:rPr>
          <w:rFonts w:asciiTheme="majorHAnsi" w:hAnsiTheme="majorHAnsi" w:cstheme="majorHAnsi"/>
          <w:color w:val="000000" w:themeColor="text1"/>
          <w:sz w:val="12"/>
        </w:rPr>
        <w:t xml:space="preserve">. Therefore, multilateral venues need to fast forward a little bit because if not, they might be left out. For instance, </w:t>
      </w:r>
      <w:r w:rsidRPr="003D5593">
        <w:rPr>
          <w:rFonts w:asciiTheme="majorHAnsi" w:hAnsiTheme="majorHAnsi" w:cstheme="majorHAnsi"/>
          <w:b/>
          <w:bCs/>
          <w:color w:val="000000" w:themeColor="text1"/>
          <w:highlight w:val="cyan"/>
          <w:u w:val="single"/>
        </w:rPr>
        <w:t xml:space="preserve">NASA is </w:t>
      </w:r>
      <w:r w:rsidRPr="003D5593">
        <w:rPr>
          <w:rFonts w:asciiTheme="majorHAnsi" w:hAnsiTheme="majorHAnsi" w:cstheme="majorHAnsi"/>
          <w:b/>
          <w:bCs/>
          <w:color w:val="000000" w:themeColor="text1"/>
          <w:u w:val="single"/>
        </w:rPr>
        <w:t>already promoting lunar samples</w:t>
      </w:r>
      <w:r w:rsidRPr="003D5593">
        <w:rPr>
          <w:rFonts w:asciiTheme="majorHAnsi" w:hAnsiTheme="majorHAnsi" w:cstheme="majorHAnsi"/>
          <w:color w:val="000000" w:themeColor="text1"/>
          <w:u w:val="single"/>
        </w:rPr>
        <w:t xml:space="preserve"> commerce </w:t>
      </w:r>
      <w:r w:rsidRPr="003D5593">
        <w:rPr>
          <w:rFonts w:asciiTheme="majorHAnsi" w:hAnsiTheme="majorHAnsi" w:cstheme="majorHAnsi"/>
          <w:b/>
          <w:bCs/>
          <w:color w:val="000000" w:themeColor="text1"/>
          <w:u w:val="single"/>
        </w:rPr>
        <w:t>unilaterally outside of the UN</w:t>
      </w:r>
      <w:r w:rsidRPr="003D5593">
        <w:rPr>
          <w:rFonts w:asciiTheme="majorHAnsi" w:hAnsiTheme="majorHAnsi" w:cstheme="majorHAnsi"/>
          <w:color w:val="000000" w:themeColor="text1"/>
          <w:u w:val="single"/>
        </w:rPr>
        <w:t>, with specific contractual instructions</w:t>
      </w:r>
      <w:r w:rsidRPr="003D5593">
        <w:rPr>
          <w:rFonts w:asciiTheme="majorHAnsi" w:hAnsiTheme="majorHAnsi" w:cstheme="majorHAnsi"/>
          <w:color w:val="000000" w:themeColor="text1"/>
          <w:sz w:val="12"/>
        </w:rPr>
        <w:t xml:space="preserve">, procurement prices. And yes, it's benefiting the whole of humankind. But </w:t>
      </w:r>
      <w:r w:rsidRPr="003D5593">
        <w:rPr>
          <w:rFonts w:asciiTheme="majorHAnsi" w:hAnsiTheme="majorHAnsi" w:cstheme="majorHAnsi"/>
          <w:color w:val="000000" w:themeColor="text1"/>
          <w:u w:val="single"/>
        </w:rPr>
        <w:t xml:space="preserve">it's a second play. </w:t>
      </w:r>
      <w:r w:rsidRPr="003D5593">
        <w:rPr>
          <w:rFonts w:asciiTheme="majorHAnsi" w:hAnsiTheme="majorHAnsi" w:cstheme="majorHAnsi"/>
          <w:b/>
          <w:bCs/>
          <w:color w:val="000000" w:themeColor="text1"/>
          <w:u w:val="single"/>
        </w:rPr>
        <w:t xml:space="preserve">It's </w:t>
      </w:r>
      <w:r w:rsidRPr="003D5593">
        <w:rPr>
          <w:rFonts w:asciiTheme="majorHAnsi" w:hAnsiTheme="majorHAnsi" w:cstheme="majorHAnsi"/>
          <w:b/>
          <w:bCs/>
          <w:color w:val="000000" w:themeColor="text1"/>
          <w:highlight w:val="cyan"/>
          <w:u w:val="single"/>
        </w:rPr>
        <w:t>Take it or leave it</w:t>
      </w:r>
      <w:r w:rsidRPr="003D5593">
        <w:rPr>
          <w:rFonts w:asciiTheme="majorHAnsi" w:hAnsiTheme="majorHAnsi" w:cstheme="majorHAnsi"/>
          <w:color w:val="000000" w:themeColor="text1"/>
          <w:u w:val="single"/>
        </w:rPr>
        <w:t>, like it or not.</w:t>
      </w:r>
      <w:r w:rsidRPr="003D5593">
        <w:rPr>
          <w:rFonts w:asciiTheme="majorHAnsi" w:hAnsiTheme="majorHAnsi" w:cstheme="majorHAnsi"/>
          <w:color w:val="000000" w:themeColor="text1"/>
          <w:sz w:val="12"/>
        </w:rPr>
        <w:t xml:space="preserve"> This is good for us. Because it promotes open competition. The jackpot, you see, </w:t>
      </w:r>
      <w:r w:rsidRPr="003D5593">
        <w:rPr>
          <w:rFonts w:asciiTheme="majorHAnsi" w:hAnsiTheme="majorHAnsi" w:cstheme="majorHAnsi"/>
          <w:color w:val="000000" w:themeColor="text1"/>
          <w:highlight w:val="cyan"/>
          <w:u w:val="single"/>
        </w:rPr>
        <w:t>there's a need</w:t>
      </w:r>
      <w:r w:rsidRPr="003D5593">
        <w:rPr>
          <w:rFonts w:asciiTheme="majorHAnsi" w:hAnsiTheme="majorHAnsi" w:cstheme="majorHAnsi"/>
          <w:color w:val="000000" w:themeColor="text1"/>
          <w:u w:val="single"/>
        </w:rPr>
        <w:t xml:space="preserve"> indeed </w:t>
      </w:r>
      <w:r w:rsidRPr="003D5593">
        <w:rPr>
          <w:rFonts w:asciiTheme="majorHAnsi" w:hAnsiTheme="majorHAnsi" w:cstheme="majorHAnsi"/>
          <w:b/>
          <w:bCs/>
          <w:color w:val="000000" w:themeColor="text1"/>
          <w:highlight w:val="cyan"/>
          <w:u w:val="single"/>
        </w:rPr>
        <w:t>to regulate</w:t>
      </w:r>
      <w:r w:rsidRPr="003D5593">
        <w:rPr>
          <w:rFonts w:asciiTheme="majorHAnsi" w:hAnsiTheme="majorHAnsi" w:cstheme="majorHAnsi"/>
          <w:color w:val="000000" w:themeColor="text1"/>
          <w:sz w:val="12"/>
        </w:rPr>
        <w:t xml:space="preserve"> and to regulate </w:t>
      </w:r>
      <w:r w:rsidRPr="003D5593">
        <w:rPr>
          <w:rFonts w:asciiTheme="majorHAnsi" w:hAnsiTheme="majorHAnsi" w:cstheme="majorHAnsi"/>
          <w:b/>
          <w:bCs/>
          <w:color w:val="000000" w:themeColor="text1"/>
          <w:highlight w:val="cyan"/>
          <w:u w:val="single"/>
        </w:rPr>
        <w:t>with a specific space competition law</w:t>
      </w:r>
      <w:r w:rsidRPr="003D5593">
        <w:rPr>
          <w:rFonts w:asciiTheme="majorHAnsi" w:hAnsiTheme="majorHAnsi" w:cstheme="majorHAnsi"/>
          <w:color w:val="000000" w:themeColor="text1"/>
          <w:sz w:val="12"/>
        </w:rPr>
        <w:t xml:space="preserve">. And why? Because in space four, we have these principles, these higher ethical principles with which need protection, and therefore you need a specific space competition law framework to protect them. And </w:t>
      </w:r>
      <w:r w:rsidRPr="003D5593">
        <w:rPr>
          <w:rFonts w:asciiTheme="majorHAnsi" w:hAnsiTheme="majorHAnsi" w:cstheme="majorHAnsi"/>
          <w:color w:val="000000" w:themeColor="text1"/>
          <w:u w:val="single"/>
        </w:rPr>
        <w:t>now is a good timing to regulate</w:t>
      </w:r>
      <w:r w:rsidRPr="003D5593">
        <w:rPr>
          <w:rFonts w:asciiTheme="majorHAnsi" w:hAnsiTheme="majorHAnsi" w:cstheme="majorHAnsi"/>
          <w:color w:val="000000" w:themeColor="text1"/>
          <w:sz w:val="12"/>
        </w:rPr>
        <w:t xml:space="preserve"> to start discussing already, </w:t>
      </w:r>
      <w:r w:rsidRPr="003D5593">
        <w:rPr>
          <w:rFonts w:asciiTheme="majorHAnsi" w:hAnsiTheme="majorHAnsi" w:cstheme="majorHAnsi"/>
          <w:color w:val="000000" w:themeColor="text1"/>
          <w:u w:val="single"/>
        </w:rPr>
        <w:t xml:space="preserve">because </w:t>
      </w:r>
      <w:r w:rsidRPr="003D5593">
        <w:rPr>
          <w:rFonts w:asciiTheme="majorHAnsi" w:hAnsiTheme="majorHAnsi" w:cstheme="majorHAnsi"/>
          <w:color w:val="000000" w:themeColor="text1"/>
          <w:highlight w:val="cyan"/>
          <w:u w:val="single"/>
        </w:rPr>
        <w:t>this</w:t>
      </w:r>
      <w:r w:rsidRPr="003D5593">
        <w:rPr>
          <w:rFonts w:asciiTheme="majorHAnsi" w:hAnsiTheme="majorHAnsi" w:cstheme="majorHAnsi"/>
          <w:color w:val="000000" w:themeColor="text1"/>
          <w:u w:val="single"/>
        </w:rPr>
        <w:t xml:space="preserve"> </w:t>
      </w:r>
      <w:r w:rsidRPr="003D5593">
        <w:rPr>
          <w:rFonts w:asciiTheme="majorHAnsi" w:hAnsiTheme="majorHAnsi" w:cstheme="majorHAnsi"/>
          <w:b/>
          <w:bCs/>
          <w:color w:val="000000" w:themeColor="text1"/>
          <w:u w:val="single"/>
        </w:rPr>
        <w:t>unilateralism</w:t>
      </w:r>
      <w:r w:rsidRPr="003D5593">
        <w:rPr>
          <w:rFonts w:asciiTheme="majorHAnsi" w:hAnsiTheme="majorHAnsi" w:cstheme="majorHAnsi"/>
          <w:color w:val="000000" w:themeColor="text1"/>
          <w:u w:val="single"/>
        </w:rPr>
        <w:t xml:space="preserve"> </w:t>
      </w:r>
      <w:r w:rsidRPr="003D5593">
        <w:rPr>
          <w:rFonts w:asciiTheme="majorHAnsi" w:hAnsiTheme="majorHAnsi" w:cstheme="majorHAnsi"/>
          <w:color w:val="000000" w:themeColor="text1"/>
          <w:highlight w:val="cyan"/>
          <w:u w:val="single"/>
        </w:rPr>
        <w:t xml:space="preserve">generates </w:t>
      </w:r>
      <w:r w:rsidRPr="003D5593">
        <w:rPr>
          <w:rFonts w:asciiTheme="majorHAnsi" w:hAnsiTheme="majorHAnsi" w:cstheme="majorHAnsi"/>
          <w:b/>
          <w:bCs/>
          <w:color w:val="000000" w:themeColor="text1"/>
          <w:highlight w:val="cyan"/>
          <w:u w:val="single"/>
        </w:rPr>
        <w:t>multilateralism</w:t>
      </w:r>
      <w:r w:rsidRPr="003D5593">
        <w:rPr>
          <w:rFonts w:asciiTheme="majorHAnsi" w:hAnsiTheme="majorHAnsi" w:cstheme="majorHAnsi"/>
          <w:color w:val="000000" w:themeColor="text1"/>
          <w:sz w:val="12"/>
        </w:rPr>
        <w:t xml:space="preserve"> and this artemus club </w:t>
      </w:r>
      <w:r w:rsidRPr="003D5593">
        <w:rPr>
          <w:rFonts w:asciiTheme="majorHAnsi" w:hAnsiTheme="majorHAnsi" w:cstheme="majorHAnsi"/>
          <w:color w:val="000000" w:themeColor="text1"/>
          <w:u w:val="single"/>
        </w:rPr>
        <w:t xml:space="preserve">with their own interpretations. So </w:t>
      </w:r>
      <w:r w:rsidRPr="003D5593">
        <w:rPr>
          <w:rFonts w:asciiTheme="majorHAnsi" w:hAnsiTheme="majorHAnsi" w:cstheme="majorHAnsi"/>
          <w:b/>
          <w:bCs/>
          <w:color w:val="000000" w:themeColor="text1"/>
          <w:highlight w:val="cyan"/>
          <w:u w:val="single"/>
        </w:rPr>
        <w:t>now is the right timing before it's too late</w:t>
      </w:r>
      <w:r w:rsidRPr="003D5593">
        <w:rPr>
          <w:rFonts w:asciiTheme="majorHAnsi" w:hAnsiTheme="majorHAnsi" w:cstheme="majorHAnsi"/>
          <w:color w:val="000000" w:themeColor="text1"/>
          <w:highlight w:val="cyan"/>
          <w:u w:val="single"/>
        </w:rPr>
        <w:t xml:space="preserve"> </w:t>
      </w:r>
      <w:r w:rsidRPr="003D5593">
        <w:rPr>
          <w:rFonts w:asciiTheme="majorHAnsi" w:hAnsiTheme="majorHAnsi" w:cstheme="majorHAnsi"/>
          <w:color w:val="000000" w:themeColor="text1"/>
          <w:u w:val="single"/>
        </w:rPr>
        <w:t xml:space="preserve">or before there's not enough room at the table to negotiate and come up with </w:t>
      </w:r>
      <w:r w:rsidRPr="003D5593">
        <w:rPr>
          <w:rFonts w:asciiTheme="majorHAnsi" w:hAnsiTheme="majorHAnsi" w:cstheme="majorHAnsi"/>
          <w:b/>
          <w:bCs/>
          <w:color w:val="000000" w:themeColor="text1"/>
          <w:u w:val="single"/>
        </w:rPr>
        <w:t>multilateral approaches</w:t>
      </w:r>
      <w:r w:rsidRPr="003D5593">
        <w:rPr>
          <w:rFonts w:asciiTheme="majorHAnsi" w:hAnsiTheme="majorHAnsi" w:cstheme="majorHAnsi"/>
          <w:color w:val="000000" w:themeColor="text1"/>
          <w:sz w:val="12"/>
        </w:rPr>
        <w:t xml:space="preserve">. See, there's already debate at the international level. </w:t>
      </w:r>
      <w:r w:rsidRPr="003D5593">
        <w:rPr>
          <w:rFonts w:asciiTheme="majorHAnsi" w:hAnsiTheme="majorHAnsi" w:cstheme="majorHAnsi"/>
          <w:color w:val="000000" w:themeColor="text1"/>
          <w:u w:val="single"/>
        </w:rPr>
        <w:t xml:space="preserve">For instance, the </w:t>
      </w:r>
      <w:r w:rsidRPr="003D5593">
        <w:rPr>
          <w:rFonts w:asciiTheme="majorHAnsi" w:hAnsiTheme="majorHAnsi" w:cstheme="majorHAnsi"/>
          <w:b/>
          <w:bCs/>
          <w:color w:val="000000" w:themeColor="text1"/>
          <w:u w:val="single"/>
        </w:rPr>
        <w:t>executive order of the United States</w:t>
      </w:r>
      <w:r w:rsidRPr="003D5593">
        <w:rPr>
          <w:rFonts w:asciiTheme="majorHAnsi" w:hAnsiTheme="majorHAnsi" w:cstheme="majorHAnsi"/>
          <w:color w:val="000000" w:themeColor="text1"/>
          <w:u w:val="single"/>
        </w:rPr>
        <w:t xml:space="preserve"> say that space mining should be enabled</w:t>
      </w:r>
      <w:r w:rsidRPr="003D5593">
        <w:rPr>
          <w:rFonts w:asciiTheme="majorHAnsi" w:hAnsiTheme="majorHAnsi" w:cstheme="majorHAnsi"/>
          <w:color w:val="000000" w:themeColor="text1"/>
          <w:sz w:val="12"/>
        </w:rPr>
        <w:t xml:space="preserve"> only </w:t>
      </w:r>
      <w:r w:rsidRPr="003D5593">
        <w:rPr>
          <w:rFonts w:asciiTheme="majorHAnsi" w:hAnsiTheme="majorHAnsi" w:cstheme="majorHAnsi"/>
          <w:color w:val="000000" w:themeColor="text1"/>
          <w:u w:val="single"/>
        </w:rPr>
        <w:t>by National</w:t>
      </w:r>
      <w:r w:rsidRPr="003D5593">
        <w:rPr>
          <w:rFonts w:asciiTheme="majorHAnsi" w:hAnsiTheme="majorHAnsi" w:cstheme="majorHAnsi"/>
          <w:color w:val="000000" w:themeColor="text1"/>
          <w:sz w:val="12"/>
        </w:rPr>
        <w:t xml:space="preserve"> Space </w:t>
      </w:r>
      <w:r w:rsidRPr="003D5593">
        <w:rPr>
          <w:rFonts w:asciiTheme="majorHAnsi" w:hAnsiTheme="majorHAnsi" w:cstheme="majorHAnsi"/>
          <w:color w:val="000000" w:themeColor="text1"/>
          <w:u w:val="single"/>
        </w:rPr>
        <w:t>legislation, and that space is not a place for global commons. In contrast, Canada reacted</w:t>
      </w:r>
      <w:r w:rsidRPr="003D5593">
        <w:rPr>
          <w:rFonts w:asciiTheme="majorHAnsi" w:hAnsiTheme="majorHAnsi" w:cstheme="majorHAnsi"/>
          <w:color w:val="000000" w:themeColor="text1"/>
          <w:sz w:val="12"/>
        </w:rPr>
        <w:t xml:space="preserve"> well Canadian scholars reacted </w:t>
      </w:r>
      <w:r w:rsidRPr="003D5593">
        <w:rPr>
          <w:rFonts w:asciiTheme="majorHAnsi" w:hAnsiTheme="majorHAnsi" w:cstheme="majorHAnsi"/>
          <w:color w:val="000000" w:themeColor="text1"/>
          <w:u w:val="single"/>
        </w:rPr>
        <w:t xml:space="preserve">and said that </w:t>
      </w:r>
      <w:r w:rsidRPr="003D5593">
        <w:rPr>
          <w:rFonts w:asciiTheme="majorHAnsi" w:hAnsiTheme="majorHAnsi" w:cstheme="majorHAnsi"/>
          <w:b/>
          <w:bCs/>
          <w:color w:val="000000" w:themeColor="text1"/>
          <w:u w:val="single"/>
        </w:rPr>
        <w:t>no</w:t>
      </w:r>
      <w:r w:rsidRPr="003D5593">
        <w:rPr>
          <w:rFonts w:asciiTheme="majorHAnsi" w:hAnsiTheme="majorHAnsi" w:cstheme="majorHAnsi"/>
          <w:color w:val="000000" w:themeColor="text1"/>
          <w:u w:val="single"/>
        </w:rPr>
        <w:t>, space is a place for global commons</w:t>
      </w:r>
      <w:r w:rsidRPr="003D5593">
        <w:rPr>
          <w:rFonts w:asciiTheme="majorHAnsi" w:hAnsiTheme="majorHAnsi" w:cstheme="majorHAnsi"/>
          <w:color w:val="000000" w:themeColor="text1"/>
          <w:sz w:val="12"/>
        </w:rPr>
        <w:t xml:space="preserve">. And space mining should only be regulated or enabled through an international regime or a multilateral agreement. And on top of that, these scholars also disagree on what benefits sharing should be. They advocate monetary benefit sharing while on the contrary, the Hague resources group say that no, it doesn't have to include monetary benefits. And </w:t>
      </w:r>
      <w:r w:rsidRPr="003D5593">
        <w:rPr>
          <w:rFonts w:asciiTheme="majorHAnsi" w:hAnsiTheme="majorHAnsi" w:cstheme="majorHAnsi"/>
          <w:color w:val="000000" w:themeColor="text1"/>
          <w:u w:val="single"/>
        </w:rPr>
        <w:t>so we find ourselves within this international impasse</w:t>
      </w:r>
      <w:r w:rsidRPr="003D5593">
        <w:rPr>
          <w:rFonts w:asciiTheme="majorHAnsi" w:hAnsiTheme="majorHAnsi" w:cstheme="majorHAnsi"/>
          <w:color w:val="000000" w:themeColor="text1"/>
          <w:sz w:val="12"/>
        </w:rPr>
        <w:t xml:space="preserve"> or lex butser is mercato. Aria is based on National Space regulation instead of international regulation, and to bridge the gap. We propose this </w:t>
      </w:r>
      <w:r w:rsidRPr="003D5593">
        <w:rPr>
          <w:rFonts w:asciiTheme="majorHAnsi" w:hAnsiTheme="majorHAnsi" w:cstheme="majorHAnsi"/>
          <w:color w:val="000000" w:themeColor="text1"/>
          <w:u w:val="single"/>
        </w:rPr>
        <w:t xml:space="preserve">space </w:t>
      </w:r>
      <w:r w:rsidRPr="003D5593">
        <w:rPr>
          <w:rFonts w:asciiTheme="majorHAnsi" w:hAnsiTheme="majorHAnsi" w:cstheme="majorHAnsi"/>
          <w:color w:val="000000" w:themeColor="text1"/>
          <w:highlight w:val="cyan"/>
          <w:u w:val="single"/>
        </w:rPr>
        <w:t>antitrust</w:t>
      </w:r>
      <w:r w:rsidRPr="003D5593">
        <w:rPr>
          <w:rFonts w:asciiTheme="majorHAnsi" w:hAnsiTheme="majorHAnsi" w:cstheme="majorHAnsi"/>
          <w:color w:val="000000" w:themeColor="text1"/>
          <w:sz w:val="12"/>
        </w:rPr>
        <w:t xml:space="preserve"> or competition of framework together with governance based on business language. It is our opinion that this </w:t>
      </w:r>
      <w:r w:rsidRPr="003D5593">
        <w:rPr>
          <w:rFonts w:asciiTheme="majorHAnsi" w:hAnsiTheme="majorHAnsi" w:cstheme="majorHAnsi"/>
          <w:color w:val="000000" w:themeColor="text1"/>
          <w:u w:val="single"/>
        </w:rPr>
        <w:t xml:space="preserve">could be a relevant solution because it </w:t>
      </w:r>
      <w:r w:rsidRPr="003D5593">
        <w:rPr>
          <w:rFonts w:asciiTheme="majorHAnsi" w:hAnsiTheme="majorHAnsi" w:cstheme="majorHAnsi"/>
          <w:color w:val="000000" w:themeColor="text1"/>
          <w:highlight w:val="cyan"/>
          <w:u w:val="single"/>
        </w:rPr>
        <w:t>addresses</w:t>
      </w:r>
      <w:r w:rsidRPr="003D5593">
        <w:rPr>
          <w:rFonts w:asciiTheme="majorHAnsi" w:hAnsiTheme="majorHAnsi" w:cstheme="majorHAnsi"/>
          <w:color w:val="000000" w:themeColor="text1"/>
          <w:u w:val="single"/>
        </w:rPr>
        <w:t xml:space="preserve"> issues of space competition law such as </w:t>
      </w:r>
      <w:r w:rsidRPr="003D5593">
        <w:rPr>
          <w:rFonts w:asciiTheme="majorHAnsi" w:hAnsiTheme="majorHAnsi" w:cstheme="majorHAnsi"/>
          <w:b/>
          <w:bCs/>
          <w:color w:val="000000" w:themeColor="text1"/>
          <w:u w:val="single"/>
        </w:rPr>
        <w:t xml:space="preserve">collusion, </w:t>
      </w:r>
      <w:r w:rsidRPr="003D5593">
        <w:rPr>
          <w:rFonts w:asciiTheme="majorHAnsi" w:hAnsiTheme="majorHAnsi" w:cstheme="majorHAnsi"/>
          <w:b/>
          <w:bCs/>
          <w:color w:val="000000" w:themeColor="text1"/>
          <w:highlight w:val="cyan"/>
          <w:u w:val="single"/>
        </w:rPr>
        <w:t>anti-competitive behavior</w:t>
      </w:r>
      <w:r w:rsidRPr="003D5593">
        <w:rPr>
          <w:rFonts w:asciiTheme="majorHAnsi" w:hAnsiTheme="majorHAnsi" w:cstheme="majorHAnsi"/>
          <w:b/>
          <w:bCs/>
          <w:color w:val="000000" w:themeColor="text1"/>
          <w:u w:val="single"/>
        </w:rPr>
        <w:t xml:space="preserve">, </w:t>
      </w:r>
      <w:r w:rsidRPr="003D5593">
        <w:rPr>
          <w:rFonts w:asciiTheme="majorHAnsi" w:hAnsiTheme="majorHAnsi" w:cstheme="majorHAnsi"/>
          <w:b/>
          <w:bCs/>
          <w:color w:val="000000" w:themeColor="text1"/>
          <w:highlight w:val="cyan"/>
          <w:u w:val="single"/>
        </w:rPr>
        <w:t>dominance</w:t>
      </w:r>
      <w:r w:rsidRPr="003D5593">
        <w:rPr>
          <w:rFonts w:asciiTheme="majorHAnsi" w:hAnsiTheme="majorHAnsi" w:cstheme="majorHAnsi"/>
          <w:color w:val="000000" w:themeColor="text1"/>
          <w:u w:val="single"/>
        </w:rPr>
        <w:t xml:space="preserve">, etc. </w:t>
      </w:r>
      <w:r w:rsidRPr="003D5593">
        <w:rPr>
          <w:rFonts w:asciiTheme="majorHAnsi" w:hAnsiTheme="majorHAnsi" w:cstheme="majorHAnsi"/>
          <w:color w:val="000000" w:themeColor="text1"/>
          <w:highlight w:val="cyan"/>
          <w:u w:val="single"/>
        </w:rPr>
        <w:t>And</w:t>
      </w:r>
      <w:r w:rsidRPr="003D5593">
        <w:rPr>
          <w:rFonts w:asciiTheme="majorHAnsi" w:hAnsiTheme="majorHAnsi" w:cstheme="majorHAnsi"/>
          <w:color w:val="000000" w:themeColor="text1"/>
          <w:u w:val="single"/>
        </w:rPr>
        <w:t xml:space="preserve"> also antitrust issues such as </w:t>
      </w:r>
      <w:r w:rsidRPr="003D5593">
        <w:rPr>
          <w:rFonts w:asciiTheme="majorHAnsi" w:hAnsiTheme="majorHAnsi" w:cstheme="majorHAnsi"/>
          <w:b/>
          <w:bCs/>
          <w:color w:val="000000" w:themeColor="text1"/>
          <w:highlight w:val="cyan"/>
          <w:u w:val="single"/>
        </w:rPr>
        <w:t>monopoly</w:t>
      </w:r>
      <w:r w:rsidRPr="003D5593">
        <w:rPr>
          <w:rFonts w:asciiTheme="majorHAnsi" w:hAnsiTheme="majorHAnsi" w:cstheme="majorHAnsi"/>
          <w:color w:val="000000" w:themeColor="text1"/>
          <w:u w:val="single"/>
        </w:rPr>
        <w:t xml:space="preserve">, oligopoly, etc. It helps containing excess while </w:t>
      </w:r>
      <w:r w:rsidRPr="003D5593">
        <w:rPr>
          <w:rFonts w:asciiTheme="majorHAnsi" w:hAnsiTheme="majorHAnsi" w:cstheme="majorHAnsi"/>
          <w:color w:val="000000" w:themeColor="text1"/>
          <w:highlight w:val="cyan"/>
          <w:u w:val="single"/>
        </w:rPr>
        <w:t>enabling</w:t>
      </w:r>
      <w:r w:rsidRPr="003D5593">
        <w:rPr>
          <w:rFonts w:asciiTheme="majorHAnsi" w:hAnsiTheme="majorHAnsi" w:cstheme="majorHAnsi"/>
          <w:color w:val="000000" w:themeColor="text1"/>
          <w:u w:val="single"/>
        </w:rPr>
        <w:t xml:space="preserve"> market </w:t>
      </w:r>
      <w:r w:rsidRPr="003D5593">
        <w:rPr>
          <w:rFonts w:asciiTheme="majorHAnsi" w:hAnsiTheme="majorHAnsi" w:cstheme="majorHAnsi"/>
          <w:color w:val="000000" w:themeColor="text1"/>
          <w:highlight w:val="cyan"/>
          <w:u w:val="single"/>
        </w:rPr>
        <w:t xml:space="preserve">space market </w:t>
      </w:r>
      <w:r w:rsidRPr="003D5593">
        <w:rPr>
          <w:rStyle w:val="Emphasis"/>
          <w:rFonts w:asciiTheme="majorHAnsi" w:hAnsiTheme="majorHAnsi" w:cstheme="majorHAnsi"/>
          <w:color w:val="000000" w:themeColor="text1"/>
          <w:highlight w:val="cyan"/>
        </w:rPr>
        <w:t>expansion</w:t>
      </w:r>
      <w:r w:rsidRPr="003D5593">
        <w:rPr>
          <w:rFonts w:asciiTheme="majorHAnsi" w:hAnsiTheme="majorHAnsi" w:cstheme="majorHAnsi"/>
          <w:color w:val="000000" w:themeColor="text1"/>
          <w:u w:val="single"/>
        </w:rPr>
        <w:t xml:space="preserve"> and </w:t>
      </w:r>
      <w:r w:rsidRPr="003D5593">
        <w:rPr>
          <w:rFonts w:asciiTheme="majorHAnsi" w:hAnsiTheme="majorHAnsi" w:cstheme="majorHAnsi"/>
          <w:color w:val="000000" w:themeColor="text1"/>
          <w:highlight w:val="cyan"/>
          <w:u w:val="single"/>
        </w:rPr>
        <w:t>sustainability</w:t>
      </w:r>
      <w:r w:rsidRPr="003D5593">
        <w:rPr>
          <w:rFonts w:asciiTheme="majorHAnsi" w:hAnsiTheme="majorHAnsi" w:cstheme="majorHAnsi"/>
          <w:color w:val="000000" w:themeColor="text1"/>
          <w:sz w:val="12"/>
        </w:rPr>
        <w:t xml:space="preserve"> and also preventing eventually a fork McMooney situation and history repeating and on that constructive note, I would like to thank you.</w:t>
      </w:r>
    </w:p>
    <w:p w14:paraId="2C6E26E5"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Space cooperation solves – Militarization, Warming, Debris, and Natural Disasters.</w:t>
      </w:r>
    </w:p>
    <w:p w14:paraId="18D6F79C"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Wemer 18</w:t>
      </w:r>
      <w:r w:rsidRPr="003D5593">
        <w:rPr>
          <w:rFonts w:asciiTheme="majorHAnsi" w:hAnsiTheme="majorHAnsi" w:cstheme="majorHAnsi"/>
          <w:color w:val="000000" w:themeColor="text1"/>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3" w:history="1">
        <w:r w:rsidRPr="003D5593">
          <w:rPr>
            <w:rStyle w:val="Hyperlink"/>
            <w:rFonts w:asciiTheme="majorHAnsi" w:hAnsiTheme="majorHAnsi" w:cstheme="majorHAnsi"/>
            <w:color w:val="000000" w:themeColor="text1"/>
          </w:rPr>
          <w:t>https://www.atlanticcouncil.org/blogs/new-atlanticist/can-international-cooperation-in-space-survive-geopolitical-competition-on-earth</w:t>
        </w:r>
      </w:hyperlink>
      <w:r w:rsidRPr="003D5593">
        <w:rPr>
          <w:rFonts w:asciiTheme="majorHAnsi" w:hAnsiTheme="majorHAnsi" w:cstheme="majorHAnsi"/>
          <w:color w:val="000000" w:themeColor="text1"/>
        </w:rPr>
        <w:t>)] Sachin</w:t>
      </w:r>
    </w:p>
    <w:p w14:paraId="09E5DC0A" w14:textId="77777777" w:rsidR="00C140FC" w:rsidRPr="003D5593" w:rsidRDefault="00C140FC" w:rsidP="00C140FC">
      <w:pPr>
        <w:rPr>
          <w:rStyle w:val="StyleUnderline"/>
          <w:rFonts w:asciiTheme="majorHAnsi" w:hAnsiTheme="majorHAnsi" w:cstheme="majorHAnsi"/>
          <w:color w:val="000000" w:themeColor="text1"/>
        </w:rPr>
      </w:pPr>
      <w:r w:rsidRPr="003D5593">
        <w:rPr>
          <w:rFonts w:asciiTheme="majorHAnsi" w:hAnsiTheme="majorHAnsi" w:cstheme="majorHAnsi"/>
          <w:color w:val="000000" w:themeColor="text1"/>
          <w:sz w:val="12"/>
        </w:rPr>
        <w:lastRenderedPageBreak/>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Ever since the end of the NASA Space Shuttle program in 2011, US astronauts have relied on Russian Soyuz rockets to get them to the ISS, a startling dependence given the tension between both countries. NASA never envisioned this arrangement to be anything more than temporary as it hopes to send future US astronauts on US private launch systems as soon as sometime next year. The problem with the October 11 launch came just a month after astronauts on the ISS had to plug a small hole in a Soyuz return vehicle docked at the station with “rags and other trash.” Signaling growing discord in the relationship, Dmitry Rogozin, the head of Roscosmos, the state corporation responsible for Russia’s space flight and cosmonautics program, shifted blame for the incident from potential assembly flaws on the Russian-made Soyuz craft to outrageous claims of sabotage by an ISS crewmember (Roscosmos and NASA now stress that no ISS crewmembers are being charged with any wrongdoing). NASA Administrator Jim Bridenstine has been quick to dismiss suggestions that NASA has doubts about Roscosmos’ capabilities, but US-Russian space relations, once the bedrock of international space cooperation, have clearly hit bumps in the road. The problems with the Russian Soyuz launcher come at a time when international cooperation on the final frontier appears to be in retreat. Space has been a cornerstone of US-Russian cooperation since the last days of the Cold War, but it may not be able to weather continued tension between Moscow and Washington, especially as NASA grows wary of Russian technical competence. The United States has also shown the cold shoulder to the new kid in town: China.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3D5593">
        <w:rPr>
          <w:rStyle w:val="StyleUnderline"/>
          <w:rFonts w:asciiTheme="majorHAnsi" w:hAnsiTheme="majorHAnsi" w:cstheme="majorHAnsi"/>
          <w:color w:val="000000" w:themeColor="text1"/>
          <w:highlight w:val="cyan"/>
        </w:rPr>
        <w:t>space has</w:t>
      </w:r>
      <w:r w:rsidRPr="003D5593">
        <w:rPr>
          <w:rStyle w:val="StyleUnderline"/>
          <w:rFonts w:asciiTheme="majorHAnsi" w:hAnsiTheme="majorHAnsi" w:cstheme="majorHAnsi"/>
          <w:color w:val="000000" w:themeColor="text1"/>
        </w:rPr>
        <w:t xml:space="preserve"> dramatically </w:t>
      </w:r>
      <w:r w:rsidRPr="003D5593">
        <w:rPr>
          <w:rStyle w:val="Emphasis"/>
          <w:rFonts w:asciiTheme="majorHAnsi" w:hAnsiTheme="majorHAnsi" w:cstheme="majorHAnsi"/>
          <w:color w:val="000000" w:themeColor="text1"/>
          <w:highlight w:val="cyan"/>
        </w:rPr>
        <w:t>shifted from</w:t>
      </w:r>
      <w:r w:rsidRPr="003D5593">
        <w:rPr>
          <w:rStyle w:val="Emphasis"/>
          <w:rFonts w:asciiTheme="majorHAnsi" w:hAnsiTheme="majorHAnsi" w:cstheme="majorHAnsi"/>
          <w:color w:val="000000" w:themeColor="text1"/>
        </w:rPr>
        <w:t xml:space="preserve"> a domain for </w:t>
      </w:r>
      <w:r w:rsidRPr="003D5593">
        <w:rPr>
          <w:rStyle w:val="Emphasis"/>
          <w:rFonts w:asciiTheme="majorHAnsi" w:hAnsiTheme="majorHAnsi" w:cstheme="majorHAnsi"/>
          <w:color w:val="000000" w:themeColor="text1"/>
          <w:highlight w:val="cyan"/>
        </w:rPr>
        <w:t>science</w:t>
      </w:r>
      <w:r w:rsidRPr="003D5593">
        <w:rPr>
          <w:rStyle w:val="StyleUnderline"/>
          <w:rFonts w:asciiTheme="majorHAnsi" w:hAnsiTheme="majorHAnsi" w:cstheme="majorHAnsi"/>
          <w:color w:val="000000" w:themeColor="text1"/>
        </w:rPr>
        <w:t xml:space="preserve"> and exploration </w:t>
      </w:r>
      <w:r w:rsidRPr="003D5593">
        <w:rPr>
          <w:rStyle w:val="StyleUnderline"/>
          <w:rFonts w:asciiTheme="majorHAnsi" w:hAnsiTheme="majorHAnsi" w:cstheme="majorHAnsi"/>
          <w:color w:val="000000" w:themeColor="text1"/>
          <w:highlight w:val="cyan"/>
        </w:rPr>
        <w:t>to a</w:t>
      </w:r>
      <w:r w:rsidRPr="003D5593">
        <w:rPr>
          <w:rStyle w:val="StyleUnderline"/>
          <w:rFonts w:asciiTheme="majorHAnsi" w:hAnsiTheme="majorHAnsi" w:cstheme="majorHAnsi"/>
          <w:color w:val="000000" w:themeColor="text1"/>
        </w:rPr>
        <w:t xml:space="preserve"> vitally important </w:t>
      </w:r>
      <w:r w:rsidRPr="003D5593">
        <w:rPr>
          <w:rStyle w:val="StyleUnderline"/>
          <w:rFonts w:asciiTheme="majorHAnsi" w:hAnsiTheme="majorHAnsi" w:cstheme="majorHAnsi"/>
          <w:color w:val="000000" w:themeColor="text1"/>
          <w:highlight w:val="cyan"/>
        </w:rPr>
        <w:t>theater for</w:t>
      </w:r>
      <w:r w:rsidRPr="003D5593">
        <w:rPr>
          <w:rStyle w:val="StyleUnderline"/>
          <w:rFonts w:asciiTheme="majorHAnsi" w:hAnsiTheme="majorHAnsi" w:cstheme="majorHAnsi"/>
          <w:color w:val="000000" w:themeColor="text1"/>
        </w:rPr>
        <w:t xml:space="preserve"> economic and </w:t>
      </w:r>
      <w:r w:rsidRPr="003D5593">
        <w:rPr>
          <w:rStyle w:val="StyleUnderline"/>
          <w:rFonts w:asciiTheme="majorHAnsi" w:hAnsiTheme="majorHAnsi" w:cstheme="majorHAnsi"/>
          <w:color w:val="000000" w:themeColor="text1"/>
          <w:highlight w:val="cyan"/>
        </w:rPr>
        <w:t xml:space="preserve">military </w:t>
      </w:r>
      <w:r w:rsidRPr="003D5593">
        <w:rPr>
          <w:rStyle w:val="StyleUnderline"/>
          <w:rFonts w:asciiTheme="majorHAnsi" w:hAnsiTheme="majorHAnsi" w:cstheme="majorHAnsi"/>
          <w:color w:val="000000" w:themeColor="text1"/>
        </w:rPr>
        <w:t>expansion</w:t>
      </w:r>
      <w:r w:rsidRPr="003D5593">
        <w:rPr>
          <w:rFonts w:asciiTheme="majorHAnsi" w:hAnsiTheme="majorHAnsi" w:cstheme="majorHAnsi"/>
          <w:color w:val="000000" w:themeColor="text1"/>
          <w:sz w:val="12"/>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3D5593">
        <w:rPr>
          <w:rStyle w:val="StyleUnderline"/>
          <w:rFonts w:asciiTheme="majorHAnsi" w:hAnsiTheme="majorHAnsi" w:cstheme="majorHAnsi"/>
          <w:color w:val="000000" w:themeColor="text1"/>
        </w:rPr>
        <w:t xml:space="preserve">International cooperation has been the cornerstone of US forays into space since the early days of the Cold War. President Dwight D. Eisenhower specifically created NASA as a civilian agency in order to prevent the domination of space activities by the </w:t>
      </w:r>
      <w:r w:rsidRPr="003D5593">
        <w:rPr>
          <w:rStyle w:val="StyleUnderline"/>
          <w:rFonts w:asciiTheme="majorHAnsi" w:hAnsiTheme="majorHAnsi" w:cstheme="majorHAnsi"/>
          <w:color w:val="000000" w:themeColor="text1"/>
          <w:highlight w:val="cyan"/>
        </w:rPr>
        <w:t>US</w:t>
      </w:r>
      <w:r w:rsidRPr="003D5593">
        <w:rPr>
          <w:rStyle w:val="StyleUnderline"/>
          <w:rFonts w:asciiTheme="majorHAnsi" w:hAnsiTheme="majorHAnsi" w:cstheme="majorHAnsi"/>
          <w:color w:val="000000" w:themeColor="text1"/>
        </w:rPr>
        <w:t xml:space="preserve"> military</w:t>
      </w:r>
      <w:r w:rsidRPr="003D5593">
        <w:rPr>
          <w:rFonts w:asciiTheme="majorHAnsi" w:hAnsiTheme="majorHAnsi" w:cstheme="majorHAnsi"/>
          <w:color w:val="000000" w:themeColor="text1"/>
          <w:sz w:val="12"/>
        </w:rPr>
        <w:t xml:space="preserve">. </w:t>
      </w:r>
      <w:r w:rsidRPr="003D5593">
        <w:rPr>
          <w:rStyle w:val="StyleUnderline"/>
          <w:rFonts w:asciiTheme="majorHAnsi" w:hAnsiTheme="majorHAnsi" w:cstheme="majorHAnsi"/>
          <w:color w:val="000000" w:themeColor="text1"/>
        </w:rPr>
        <w:t xml:space="preserve">NASA has nearly eight hundred active international agreements, which are </w:t>
      </w:r>
      <w:r w:rsidRPr="003D5593">
        <w:rPr>
          <w:rStyle w:val="StyleUnderline"/>
          <w:rFonts w:asciiTheme="majorHAnsi" w:hAnsiTheme="majorHAnsi" w:cstheme="majorHAnsi"/>
          <w:color w:val="000000" w:themeColor="text1"/>
          <w:highlight w:val="cyan"/>
        </w:rPr>
        <w:t xml:space="preserve">vital for </w:t>
      </w:r>
      <w:r w:rsidRPr="003D5593">
        <w:rPr>
          <w:rStyle w:val="StyleUnderline"/>
          <w:rFonts w:asciiTheme="majorHAnsi" w:hAnsiTheme="majorHAnsi" w:cstheme="majorHAnsi"/>
          <w:color w:val="000000" w:themeColor="text1"/>
        </w:rPr>
        <w:t xml:space="preserve">powering </w:t>
      </w:r>
      <w:r w:rsidRPr="003D5593">
        <w:rPr>
          <w:rStyle w:val="StyleUnderline"/>
          <w:rFonts w:asciiTheme="majorHAnsi" w:hAnsiTheme="majorHAnsi" w:cstheme="majorHAnsi"/>
          <w:color w:val="000000" w:themeColor="text1"/>
          <w:highlight w:val="cyan"/>
        </w:rPr>
        <w:t>research in</w:t>
      </w:r>
      <w:r w:rsidRPr="003D5593">
        <w:rPr>
          <w:rStyle w:val="StyleUnderline"/>
          <w:rFonts w:asciiTheme="majorHAnsi" w:hAnsiTheme="majorHAnsi" w:cstheme="majorHAnsi"/>
          <w:color w:val="000000" w:themeColor="text1"/>
        </w:rPr>
        <w:t xml:space="preserve"> physics, </w:t>
      </w:r>
      <w:r w:rsidRPr="003D5593">
        <w:rPr>
          <w:rStyle w:val="StyleUnderline"/>
          <w:rFonts w:asciiTheme="majorHAnsi" w:hAnsiTheme="majorHAnsi" w:cstheme="majorHAnsi"/>
          <w:color w:val="000000" w:themeColor="text1"/>
          <w:highlight w:val="cyan"/>
        </w:rPr>
        <w:t>chemistry</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medicine</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bio</w:t>
      </w:r>
      <w:r w:rsidRPr="003D5593">
        <w:rPr>
          <w:rStyle w:val="StyleUnderline"/>
          <w:rFonts w:asciiTheme="majorHAnsi" w:hAnsiTheme="majorHAnsi" w:cstheme="majorHAnsi"/>
          <w:color w:val="000000" w:themeColor="text1"/>
        </w:rPr>
        <w:t xml:space="preserve">logy, </w:t>
      </w:r>
      <w:r w:rsidRPr="003D5593">
        <w:rPr>
          <w:rStyle w:val="StyleUnderline"/>
          <w:rFonts w:asciiTheme="majorHAnsi" w:hAnsiTheme="majorHAnsi" w:cstheme="majorHAnsi"/>
          <w:color w:val="000000" w:themeColor="text1"/>
          <w:highlight w:val="cyan"/>
        </w:rPr>
        <w:t>and environmental science</w:t>
      </w:r>
      <w:r w:rsidRPr="003D5593">
        <w:rPr>
          <w:rStyle w:val="StyleUnderline"/>
          <w:rFonts w:asciiTheme="majorHAnsi" w:hAnsiTheme="majorHAnsi" w:cstheme="majorHAnsi"/>
          <w:color w:val="000000" w:themeColor="text1"/>
        </w:rPr>
        <w:t xml:space="preserve">. This </w:t>
      </w:r>
      <w:r w:rsidRPr="003D5593">
        <w:rPr>
          <w:rStyle w:val="Emphasis"/>
          <w:rFonts w:asciiTheme="majorHAnsi" w:hAnsiTheme="majorHAnsi" w:cstheme="majorHAnsi"/>
          <w:color w:val="000000" w:themeColor="text1"/>
          <w:highlight w:val="cyan"/>
        </w:rPr>
        <w:t>cooperation</w:t>
      </w:r>
      <w:r w:rsidRPr="003D5593">
        <w:rPr>
          <w:rStyle w:val="StyleUnderline"/>
          <w:rFonts w:asciiTheme="majorHAnsi" w:hAnsiTheme="majorHAnsi" w:cstheme="majorHAnsi"/>
          <w:color w:val="000000" w:themeColor="text1"/>
        </w:rPr>
        <w:t xml:space="preserve"> will be </w:t>
      </w:r>
      <w:r w:rsidRPr="003D5593">
        <w:rPr>
          <w:rStyle w:val="StyleUnderline"/>
          <w:rFonts w:asciiTheme="majorHAnsi" w:hAnsiTheme="majorHAnsi" w:cstheme="majorHAnsi"/>
          <w:color w:val="000000" w:themeColor="text1"/>
          <w:highlight w:val="cyan"/>
        </w:rPr>
        <w:t>vital in addressing</w:t>
      </w:r>
      <w:r w:rsidRPr="003D5593">
        <w:rPr>
          <w:rStyle w:val="StyleUnderline"/>
          <w:rFonts w:asciiTheme="majorHAnsi" w:hAnsiTheme="majorHAnsi" w:cstheme="majorHAnsi"/>
          <w:color w:val="000000" w:themeColor="text1"/>
        </w:rPr>
        <w:t xml:space="preserve"> both space specific problems, such as increasing </w:t>
      </w:r>
      <w:r w:rsidRPr="003D5593">
        <w:rPr>
          <w:rStyle w:val="Emphasis"/>
          <w:rFonts w:asciiTheme="majorHAnsi" w:hAnsiTheme="majorHAnsi" w:cstheme="majorHAnsi"/>
          <w:color w:val="000000" w:themeColor="text1"/>
          <w:highlight w:val="cyan"/>
        </w:rPr>
        <w:t xml:space="preserve">satellite traffic </w:t>
      </w:r>
      <w:r w:rsidRPr="003D5593">
        <w:rPr>
          <w:rStyle w:val="Emphasis"/>
          <w:rFonts w:asciiTheme="majorHAnsi" w:hAnsiTheme="majorHAnsi" w:cstheme="majorHAnsi"/>
          <w:color w:val="000000" w:themeColor="text1"/>
        </w:rPr>
        <w:t>and</w:t>
      </w:r>
      <w:r w:rsidRPr="003D5593">
        <w:rPr>
          <w:rStyle w:val="StyleUnderline"/>
          <w:rFonts w:asciiTheme="majorHAnsi" w:hAnsiTheme="majorHAnsi" w:cstheme="majorHAnsi"/>
          <w:color w:val="000000" w:themeColor="text1"/>
        </w:rPr>
        <w:t xml:space="preserve"> dangerous </w:t>
      </w:r>
      <w:r w:rsidRPr="003D5593">
        <w:rPr>
          <w:rStyle w:val="Emphasis"/>
          <w:rFonts w:asciiTheme="majorHAnsi" w:hAnsiTheme="majorHAnsi" w:cstheme="majorHAnsi"/>
          <w:color w:val="000000" w:themeColor="text1"/>
        </w:rPr>
        <w:t xml:space="preserve">orbital </w:t>
      </w:r>
      <w:r w:rsidRPr="003D5593">
        <w:rPr>
          <w:rStyle w:val="Emphasis"/>
          <w:rFonts w:asciiTheme="majorHAnsi" w:hAnsiTheme="majorHAnsi" w:cstheme="majorHAnsi"/>
          <w:color w:val="000000" w:themeColor="text1"/>
          <w:highlight w:val="cyan"/>
        </w:rPr>
        <w:t>debris</w:t>
      </w:r>
      <w:r w:rsidRPr="003D5593">
        <w:rPr>
          <w:rStyle w:val="StyleUnderline"/>
          <w:rFonts w:asciiTheme="majorHAnsi" w:hAnsiTheme="majorHAnsi" w:cstheme="majorHAnsi"/>
          <w:color w:val="000000" w:themeColor="text1"/>
        </w:rPr>
        <w:t xml:space="preserve">, but also in addressing close-to-home threats like </w:t>
      </w:r>
      <w:r w:rsidRPr="003D5593">
        <w:rPr>
          <w:rStyle w:val="Emphasis"/>
          <w:rFonts w:asciiTheme="majorHAnsi" w:hAnsiTheme="majorHAnsi" w:cstheme="majorHAnsi"/>
          <w:color w:val="000000" w:themeColor="text1"/>
          <w:highlight w:val="cyan"/>
        </w:rPr>
        <w:t>climate change and natural disaster</w:t>
      </w:r>
      <w:r w:rsidRPr="003D5593">
        <w:rPr>
          <w:rStyle w:val="StyleUnderline"/>
          <w:rFonts w:asciiTheme="majorHAnsi" w:hAnsiTheme="majorHAnsi" w:cstheme="majorHAnsi"/>
          <w:color w:val="000000" w:themeColor="text1"/>
          <w:highlight w:val="cyan"/>
        </w:rPr>
        <w:t>s</w:t>
      </w:r>
      <w:r w:rsidRPr="003D5593">
        <w:rPr>
          <w:rFonts w:asciiTheme="majorHAnsi" w:hAnsiTheme="majorHAnsi" w:cstheme="majorHAnsi"/>
          <w:color w:val="000000" w:themeColor="text1"/>
          <w:sz w:val="12"/>
        </w:rPr>
        <w:t xml:space="preserve">. </w:t>
      </w:r>
      <w:r w:rsidRPr="003D5593">
        <w:rPr>
          <w:rStyle w:val="StyleUnderline"/>
          <w:rFonts w:asciiTheme="majorHAnsi" w:hAnsiTheme="majorHAnsi" w:cstheme="majorHAnsi"/>
          <w:color w:val="000000" w:themeColor="text1"/>
        </w:rPr>
        <w:t xml:space="preserve">Despite incredible leaps in technology, humanity’s </w:t>
      </w:r>
      <w:r w:rsidRPr="003D5593">
        <w:rPr>
          <w:rStyle w:val="StyleUnderline"/>
          <w:rFonts w:asciiTheme="majorHAnsi" w:hAnsiTheme="majorHAnsi" w:cstheme="majorHAnsi"/>
          <w:color w:val="000000" w:themeColor="text1"/>
          <w:highlight w:val="cyan"/>
        </w:rPr>
        <w:t>desire to explore</w:t>
      </w:r>
      <w:r w:rsidRPr="003D5593">
        <w:rPr>
          <w:rStyle w:val="StyleUnderline"/>
          <w:rFonts w:asciiTheme="majorHAnsi" w:hAnsiTheme="majorHAnsi" w:cstheme="majorHAnsi"/>
          <w:color w:val="000000" w:themeColor="text1"/>
        </w:rPr>
        <w:t xml:space="preserve"> and utilize space still </w:t>
      </w:r>
      <w:r w:rsidRPr="003D5593">
        <w:rPr>
          <w:rStyle w:val="StyleUnderline"/>
          <w:rFonts w:asciiTheme="majorHAnsi" w:hAnsiTheme="majorHAnsi" w:cstheme="majorHAnsi"/>
          <w:color w:val="000000" w:themeColor="text1"/>
          <w:highlight w:val="cyan"/>
        </w:rPr>
        <w:t>requires</w:t>
      </w:r>
      <w:r w:rsidRPr="003D5593">
        <w:rPr>
          <w:rStyle w:val="StyleUnderline"/>
          <w:rFonts w:asciiTheme="majorHAnsi" w:hAnsiTheme="majorHAnsi" w:cstheme="majorHAnsi"/>
          <w:color w:val="000000" w:themeColor="text1"/>
        </w:rPr>
        <w:t xml:space="preserve"> vast amounts of wealth and expertise, making the pooling of resources with </w:t>
      </w:r>
      <w:r w:rsidRPr="003D5593">
        <w:rPr>
          <w:rStyle w:val="Emphasis"/>
          <w:rFonts w:asciiTheme="majorHAnsi" w:hAnsiTheme="majorHAnsi" w:cstheme="majorHAnsi"/>
          <w:color w:val="000000" w:themeColor="text1"/>
          <w:highlight w:val="cyan"/>
        </w:rPr>
        <w:t xml:space="preserve">international partners </w:t>
      </w:r>
      <w:r w:rsidRPr="003D5593">
        <w:rPr>
          <w:rStyle w:val="Emphasis"/>
          <w:rFonts w:asciiTheme="majorHAnsi" w:hAnsiTheme="majorHAnsi" w:cstheme="majorHAnsi"/>
          <w:color w:val="000000" w:themeColor="text1"/>
        </w:rPr>
        <w:t>vital</w:t>
      </w:r>
      <w:r w:rsidRPr="003D5593">
        <w:rPr>
          <w:rStyle w:val="StyleUnderline"/>
          <w:rFonts w:asciiTheme="majorHAnsi" w:hAnsiTheme="majorHAnsi" w:cstheme="majorHAnsi"/>
          <w:color w:val="000000" w:themeColor="text1"/>
        </w:rPr>
        <w:t xml:space="preserve"> to achieving missions. Certainly, NASA will continue its vast cooperation with its natural partners such as Europe, Canada, and Japan</w:t>
      </w:r>
      <w:r w:rsidRPr="003D5593">
        <w:rPr>
          <w:rFonts w:asciiTheme="majorHAnsi" w:hAnsiTheme="majorHAnsi" w:cstheme="majorHAnsi"/>
          <w:color w:val="000000" w:themeColor="text1"/>
          <w:sz w:val="12"/>
        </w:rPr>
        <w:t>. Indeed on November 16, NASA celebrated the arrival of a European-built service module, which will power NASA’s Orion spacecraft in development for possible human exploration of Mars</w:t>
      </w:r>
      <w:r w:rsidRPr="003D5593">
        <w:rPr>
          <w:rStyle w:val="StyleUnderline"/>
          <w:rFonts w:asciiTheme="majorHAnsi" w:hAnsiTheme="majorHAnsi" w:cstheme="majorHAnsi"/>
          <w:color w:val="000000" w:themeColor="text1"/>
        </w:rPr>
        <w:t>. But the promise of the International Space Station, and indeed much of the cooperation in space, was the ideal that geopolitical competition could be forgotten beyond Earth’s atmosphere. For now, this international cooperation remains in place</w:t>
      </w:r>
      <w:r w:rsidRPr="003D5593">
        <w:rPr>
          <w:rFonts w:asciiTheme="majorHAnsi" w:hAnsiTheme="majorHAnsi" w:cstheme="majorHAnsi"/>
          <w:color w:val="000000" w:themeColor="text1"/>
          <w:sz w:val="12"/>
        </w:rPr>
        <w:t>, as at this moment a German, an American, and a Russian are living 250 miles above the Earth, entirely dependent on each other and cooperation between their governments for their survival</w:t>
      </w:r>
      <w:r w:rsidRPr="003D5593">
        <w:rPr>
          <w:rStyle w:val="StyleUnderline"/>
          <w:rFonts w:asciiTheme="majorHAnsi" w:hAnsiTheme="majorHAnsi" w:cstheme="majorHAnsi"/>
          <w:color w:val="000000" w:themeColor="text1"/>
        </w:rPr>
        <w:t xml:space="preserve">. As space becomes more and more intertwined with the global economy and geopolitical competition, humanity risks abandoning the spirit of cooperation and extending the conflicts of the Earth to the stars. </w:t>
      </w:r>
    </w:p>
    <w:p w14:paraId="5237203B" w14:textId="77777777" w:rsidR="00C140FC" w:rsidRPr="003D5593" w:rsidRDefault="00C140FC" w:rsidP="00C140FC">
      <w:pPr>
        <w:rPr>
          <w:rStyle w:val="StyleUnderline"/>
          <w:rFonts w:asciiTheme="majorHAnsi" w:hAnsiTheme="majorHAnsi" w:cstheme="majorHAnsi"/>
          <w:color w:val="000000" w:themeColor="text1"/>
        </w:rPr>
      </w:pPr>
    </w:p>
    <w:p w14:paraId="27DC64E8"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Warming leads to extinction---it’s a conflict-multiplier. </w:t>
      </w:r>
    </w:p>
    <w:p w14:paraId="4D17DA38" w14:textId="77777777" w:rsidR="00C140FC" w:rsidRPr="003D5593" w:rsidRDefault="00C140FC" w:rsidP="00C140FC">
      <w:pPr>
        <w:pBdr>
          <w:top w:val="nil"/>
          <w:left w:val="nil"/>
          <w:bottom w:val="nil"/>
          <w:right w:val="nil"/>
          <w:between w:val="nil"/>
        </w:pBdr>
        <w:rPr>
          <w:rFonts w:asciiTheme="majorHAnsi" w:hAnsiTheme="majorHAnsi" w:cstheme="majorHAnsi"/>
          <w:color w:val="000000" w:themeColor="text1"/>
        </w:rPr>
      </w:pPr>
      <w:r w:rsidRPr="003D5593">
        <w:rPr>
          <w:rFonts w:asciiTheme="majorHAnsi" w:hAnsiTheme="majorHAnsi" w:cstheme="majorHAnsi"/>
          <w:b/>
          <w:color w:val="000000" w:themeColor="text1"/>
          <w:sz w:val="26"/>
          <w:szCs w:val="26"/>
        </w:rPr>
        <w:t>Kareiva 18</w:t>
      </w:r>
      <w:r w:rsidRPr="003D5593">
        <w:rPr>
          <w:rFonts w:asciiTheme="majorHAnsi" w:hAnsiTheme="majorHAnsi" w:cstheme="majorHAnsi"/>
          <w:color w:val="000000" w:themeColor="text1"/>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3D5593">
        <w:rPr>
          <w:rFonts w:asciiTheme="majorHAnsi" w:hAnsiTheme="majorHAnsi" w:cstheme="majorHAnsi"/>
          <w:i/>
          <w:color w:val="000000" w:themeColor="text1"/>
        </w:rPr>
        <w:t>Futures</w:t>
      </w:r>
      <w:r w:rsidRPr="003D5593">
        <w:rPr>
          <w:rFonts w:asciiTheme="majorHAnsi" w:hAnsiTheme="majorHAnsi" w:cstheme="majorHAnsi"/>
          <w:color w:val="000000" w:themeColor="text1"/>
        </w:rPr>
        <w:t>, 102)] Sachin</w:t>
      </w:r>
    </w:p>
    <w:p w14:paraId="271B6A31"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3D5593">
        <w:rPr>
          <w:rStyle w:val="StyleUnderline"/>
          <w:rFonts w:asciiTheme="majorHAnsi" w:hAnsiTheme="majorHAnsi" w:cstheme="majorHAnsi"/>
          <w:color w:val="000000" w:themeColor="text1"/>
          <w:szCs w:val="22"/>
          <w:highlight w:val="cyan"/>
        </w:rPr>
        <w:t>climate change</w:t>
      </w:r>
      <w:r w:rsidRPr="003D5593">
        <w:rPr>
          <w:rStyle w:val="StyleUnderline"/>
          <w:rFonts w:asciiTheme="majorHAnsi" w:hAnsiTheme="majorHAnsi" w:cstheme="majorHAnsi"/>
          <w:color w:val="000000" w:themeColor="text1"/>
          <w:szCs w:val="22"/>
        </w:rPr>
        <w:t>, global freshwater cycle, and ocean acidification</w:t>
      </w:r>
      <w:r w:rsidRPr="003D5593">
        <w:rPr>
          <w:rFonts w:asciiTheme="majorHAnsi" w:hAnsiTheme="majorHAnsi" w:cstheme="majorHAnsi"/>
          <w:color w:val="000000" w:themeColor="text1"/>
          <w:sz w:val="8"/>
          <w:szCs w:val="22"/>
        </w:rPr>
        <w:t xml:space="preserve">) do </w:t>
      </w:r>
      <w:r w:rsidRPr="003D5593">
        <w:rPr>
          <w:rStyle w:val="StyleUnderline"/>
          <w:rFonts w:asciiTheme="majorHAnsi" w:hAnsiTheme="majorHAnsi" w:cstheme="majorHAnsi"/>
          <w:color w:val="000000" w:themeColor="text1"/>
          <w:szCs w:val="22"/>
          <w:highlight w:val="cyan"/>
        </w:rPr>
        <w:t xml:space="preserve">pose </w:t>
      </w:r>
      <w:r w:rsidRPr="003D5593">
        <w:rPr>
          <w:rStyle w:val="Emphasis"/>
          <w:rFonts w:asciiTheme="majorHAnsi" w:hAnsiTheme="majorHAnsi" w:cstheme="majorHAnsi"/>
          <w:color w:val="000000" w:themeColor="text1"/>
          <w:szCs w:val="22"/>
          <w:highlight w:val="cyan"/>
        </w:rPr>
        <w:t>existential risks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This is </w:t>
      </w:r>
      <w:r w:rsidRPr="003D5593">
        <w:rPr>
          <w:rStyle w:val="StyleUnderline"/>
          <w:rFonts w:asciiTheme="majorHAnsi" w:hAnsiTheme="majorHAnsi" w:cstheme="majorHAnsi"/>
          <w:color w:val="000000" w:themeColor="text1"/>
          <w:szCs w:val="22"/>
          <w:highlight w:val="cyan"/>
        </w:rPr>
        <w:t>because of</w:t>
      </w:r>
      <w:r w:rsidRPr="003D5593">
        <w:rPr>
          <w:rStyle w:val="StyleUnderline"/>
          <w:rFonts w:asciiTheme="majorHAnsi" w:hAnsiTheme="majorHAnsi" w:cstheme="majorHAnsi"/>
          <w:color w:val="000000" w:themeColor="text1"/>
          <w:szCs w:val="22"/>
        </w:rPr>
        <w:t xml:space="preserve"> intrinsic </w:t>
      </w:r>
      <w:r w:rsidRPr="003D5593">
        <w:rPr>
          <w:rStyle w:val="Emphasis"/>
          <w:rFonts w:asciiTheme="majorHAnsi" w:hAnsiTheme="majorHAnsi" w:cstheme="majorHAnsi"/>
          <w:color w:val="000000" w:themeColor="text1"/>
          <w:szCs w:val="22"/>
          <w:highlight w:val="cyan"/>
        </w:rPr>
        <w:t>positive feedback loops</w:t>
      </w:r>
      <w:r w:rsidRPr="003D5593">
        <w:rPr>
          <w:rStyle w:val="StyleUnderline"/>
          <w:rFonts w:asciiTheme="majorHAnsi" w:hAnsiTheme="majorHAnsi" w:cstheme="majorHAnsi"/>
          <w:color w:val="000000" w:themeColor="text1"/>
          <w:szCs w:val="22"/>
        </w:rPr>
        <w:t xml:space="preserve">, substantial </w:t>
      </w:r>
      <w:r w:rsidRPr="003D5593">
        <w:rPr>
          <w:rStyle w:val="Emphasis"/>
          <w:rFonts w:asciiTheme="majorHAnsi" w:hAnsiTheme="majorHAnsi" w:cstheme="majorHAnsi"/>
          <w:color w:val="000000" w:themeColor="text1"/>
          <w:szCs w:val="22"/>
          <w:highlight w:val="cyan"/>
        </w:rPr>
        <w:t>lag times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between system change and experiencing the consequences of that change, </w:t>
      </w:r>
      <w:r w:rsidRPr="003D5593">
        <w:rPr>
          <w:rStyle w:val="StyleUnderline"/>
          <w:rFonts w:asciiTheme="majorHAnsi" w:hAnsiTheme="majorHAnsi" w:cstheme="majorHAnsi"/>
          <w:color w:val="000000" w:themeColor="text1"/>
          <w:szCs w:val="22"/>
          <w:highlight w:val="cyan"/>
        </w:rPr>
        <w:t>and</w:t>
      </w:r>
      <w:r w:rsidRPr="003D5593">
        <w:rPr>
          <w:rStyle w:val="StyleUnderline"/>
          <w:rFonts w:asciiTheme="majorHAnsi" w:hAnsiTheme="majorHAnsi" w:cstheme="majorHAnsi"/>
          <w:color w:val="000000" w:themeColor="text1"/>
          <w:szCs w:val="22"/>
        </w:rPr>
        <w:t xml:space="preserve"> the fact these different boundaries interact with one another in ways that yield </w:t>
      </w:r>
      <w:r w:rsidRPr="003D5593">
        <w:rPr>
          <w:rStyle w:val="Emphasis"/>
          <w:rFonts w:asciiTheme="majorHAnsi" w:hAnsiTheme="majorHAnsi" w:cstheme="majorHAnsi"/>
          <w:color w:val="000000" w:themeColor="text1"/>
          <w:szCs w:val="22"/>
          <w:highlight w:val="cyan"/>
        </w:rPr>
        <w:lastRenderedPageBreak/>
        <w:t>surprises</w:t>
      </w:r>
      <w:r w:rsidRPr="003D5593">
        <w:rPr>
          <w:rFonts w:asciiTheme="majorHAnsi" w:hAnsiTheme="majorHAnsi" w:cstheme="majorHAnsi"/>
          <w:color w:val="000000" w:themeColor="text1"/>
          <w:sz w:val="8"/>
          <w:szCs w:val="22"/>
        </w:rPr>
        <w:t xml:space="preserve">. In addition, </w:t>
      </w:r>
      <w:r w:rsidRPr="003D5593">
        <w:rPr>
          <w:rStyle w:val="StyleUnderline"/>
          <w:rFonts w:asciiTheme="majorHAnsi" w:hAnsiTheme="majorHAnsi" w:cstheme="majorHAnsi"/>
          <w:color w:val="000000" w:themeColor="text1"/>
          <w:szCs w:val="22"/>
        </w:rPr>
        <w:t xml:space="preserve">climate, freshwater, and ocean </w:t>
      </w:r>
      <w:r w:rsidRPr="003D5593">
        <w:rPr>
          <w:rStyle w:val="StyleUnderline"/>
          <w:rFonts w:asciiTheme="majorHAnsi" w:hAnsiTheme="majorHAnsi" w:cstheme="majorHAnsi"/>
          <w:color w:val="000000" w:themeColor="text1"/>
          <w:szCs w:val="22"/>
          <w:highlight w:val="cyan"/>
        </w:rPr>
        <w:t>acidification</w:t>
      </w:r>
      <w:r w:rsidRPr="003D5593">
        <w:rPr>
          <w:rStyle w:val="StyleUnderline"/>
          <w:rFonts w:asciiTheme="majorHAnsi" w:hAnsiTheme="majorHAnsi" w:cstheme="majorHAnsi"/>
          <w:color w:val="000000" w:themeColor="text1"/>
          <w:szCs w:val="22"/>
        </w:rPr>
        <w:t xml:space="preserve"> are all directly </w:t>
      </w:r>
      <w:r w:rsidRPr="003D5593">
        <w:rPr>
          <w:rStyle w:val="StyleUnderline"/>
          <w:rFonts w:asciiTheme="majorHAnsi" w:hAnsiTheme="majorHAnsi" w:cstheme="majorHAnsi"/>
          <w:color w:val="000000" w:themeColor="text1"/>
          <w:szCs w:val="22"/>
          <w:highlight w:val="cyan"/>
        </w:rPr>
        <w:t>connected to</w:t>
      </w:r>
      <w:r w:rsidRPr="003D5593">
        <w:rPr>
          <w:rStyle w:val="StyleUnderline"/>
          <w:rFonts w:asciiTheme="majorHAnsi" w:hAnsiTheme="majorHAnsi" w:cstheme="majorHAnsi"/>
          <w:color w:val="000000" w:themeColor="text1"/>
          <w:szCs w:val="22"/>
        </w:rPr>
        <w:t xml:space="preserve"> the provision of </w:t>
      </w:r>
      <w:r w:rsidRPr="003D5593">
        <w:rPr>
          <w:rStyle w:val="Emphasis"/>
          <w:rFonts w:asciiTheme="majorHAnsi" w:hAnsiTheme="majorHAnsi" w:cstheme="majorHAnsi"/>
          <w:color w:val="000000" w:themeColor="text1"/>
          <w:szCs w:val="22"/>
          <w:highlight w:val="cyan"/>
        </w:rPr>
        <w:t>food</w:t>
      </w:r>
      <w:r w:rsidRPr="003D5593">
        <w:rPr>
          <w:rStyle w:val="StyleUnderline"/>
          <w:rFonts w:asciiTheme="majorHAnsi" w:hAnsiTheme="majorHAnsi" w:cstheme="majorHAnsi"/>
          <w:color w:val="000000" w:themeColor="text1"/>
          <w:szCs w:val="22"/>
        </w:rPr>
        <w:t xml:space="preserve"> and </w:t>
      </w:r>
      <w:r w:rsidRPr="003D5593">
        <w:rPr>
          <w:rStyle w:val="Emphasis"/>
          <w:rFonts w:asciiTheme="majorHAnsi" w:hAnsiTheme="majorHAnsi" w:cstheme="majorHAnsi"/>
          <w:color w:val="000000" w:themeColor="text1"/>
          <w:szCs w:val="22"/>
        </w:rPr>
        <w:t>water</w:t>
      </w:r>
      <w:r w:rsidRPr="003D5593">
        <w:rPr>
          <w:rStyle w:val="StyleUnderline"/>
          <w:rFonts w:asciiTheme="majorHAnsi" w:hAnsiTheme="majorHAnsi" w:cstheme="majorHAnsi"/>
          <w:color w:val="000000" w:themeColor="text1"/>
          <w:szCs w:val="22"/>
        </w:rPr>
        <w:t xml:space="preserve">, and </w:t>
      </w:r>
      <w:r w:rsidRPr="003D5593">
        <w:rPr>
          <w:rStyle w:val="StyleUnderline"/>
          <w:rFonts w:asciiTheme="majorHAnsi" w:hAnsiTheme="majorHAnsi" w:cstheme="majorHAnsi"/>
          <w:color w:val="000000" w:themeColor="text1"/>
          <w:szCs w:val="22"/>
          <w:highlight w:val="cyan"/>
        </w:rPr>
        <w:t>shortages</w:t>
      </w:r>
      <w:r w:rsidRPr="003D5593">
        <w:rPr>
          <w:rFonts w:asciiTheme="majorHAnsi" w:hAnsiTheme="majorHAnsi" w:cstheme="majorHAnsi"/>
          <w:color w:val="000000" w:themeColor="text1"/>
          <w:sz w:val="8"/>
          <w:szCs w:val="22"/>
        </w:rPr>
        <w:t xml:space="preserve"> of food and water can </w:t>
      </w:r>
      <w:r w:rsidRPr="003D5593">
        <w:rPr>
          <w:rStyle w:val="StyleUnderline"/>
          <w:rFonts w:asciiTheme="majorHAnsi" w:hAnsiTheme="majorHAnsi" w:cstheme="majorHAnsi"/>
          <w:color w:val="000000" w:themeColor="text1"/>
          <w:szCs w:val="22"/>
          <w:highlight w:val="cyan"/>
        </w:rPr>
        <w:t xml:space="preserve">create </w:t>
      </w:r>
      <w:r w:rsidRPr="003D5593">
        <w:rPr>
          <w:rStyle w:val="Emphasis"/>
          <w:rFonts w:asciiTheme="majorHAnsi" w:hAnsiTheme="majorHAnsi" w:cstheme="majorHAnsi"/>
          <w:color w:val="000000" w:themeColor="text1"/>
          <w:szCs w:val="22"/>
          <w:highlight w:val="cyan"/>
        </w:rPr>
        <w:t>conflict</w:t>
      </w:r>
      <w:r w:rsidRPr="003D5593">
        <w:rPr>
          <w:rStyle w:val="StyleUnderline"/>
          <w:rFonts w:asciiTheme="majorHAnsi" w:hAnsiTheme="majorHAnsi" w:cstheme="majorHAnsi"/>
          <w:color w:val="000000" w:themeColor="text1"/>
          <w:szCs w:val="22"/>
        </w:rPr>
        <w:t xml:space="preserve"> and social unrest</w:t>
      </w:r>
      <w:r w:rsidRPr="003D5593">
        <w:rPr>
          <w:rFonts w:asciiTheme="majorHAnsi" w:hAnsiTheme="majorHAnsi" w:cstheme="majorHAnsi"/>
          <w:color w:val="000000" w:themeColor="text1"/>
          <w:sz w:val="8"/>
          <w:szCs w:val="22"/>
        </w:rPr>
        <w:t>.</w:t>
      </w:r>
    </w:p>
    <w:p w14:paraId="61C59717"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Climate change has a long history of </w:t>
      </w:r>
      <w:r w:rsidRPr="003D5593">
        <w:rPr>
          <w:rStyle w:val="Emphasis"/>
          <w:rFonts w:asciiTheme="majorHAnsi" w:hAnsiTheme="majorHAnsi" w:cstheme="majorHAnsi"/>
          <w:color w:val="000000" w:themeColor="text1"/>
          <w:szCs w:val="22"/>
        </w:rPr>
        <w:t>disrupting civilizations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and sometimes precipitating the </w:t>
      </w:r>
      <w:r w:rsidRPr="003D5593">
        <w:rPr>
          <w:rStyle w:val="Emphasis"/>
          <w:rFonts w:asciiTheme="majorHAnsi" w:hAnsiTheme="majorHAnsi" w:cstheme="majorHAnsi"/>
          <w:color w:val="000000" w:themeColor="text1"/>
          <w:szCs w:val="22"/>
        </w:rPr>
        <w:t>collapse of cultures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or mass emigrations</w:t>
      </w:r>
      <w:r w:rsidRPr="003D5593">
        <w:rPr>
          <w:rFonts w:asciiTheme="majorHAnsi" w:hAnsiTheme="majorHAnsi" w:cstheme="majorHAnsi"/>
          <w:color w:val="000000" w:themeColor="text1"/>
          <w:sz w:val="8"/>
          <w:szCs w:val="22"/>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4423D85"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Climate change intersects with freshwater resources because it is expected to </w:t>
      </w:r>
      <w:r w:rsidRPr="003D5593">
        <w:rPr>
          <w:rStyle w:val="Emphasis"/>
          <w:rFonts w:asciiTheme="majorHAnsi" w:hAnsiTheme="majorHAnsi" w:cstheme="majorHAnsi"/>
          <w:color w:val="000000" w:themeColor="text1"/>
          <w:szCs w:val="22"/>
        </w:rPr>
        <w:t>exacerbate drought</w:t>
      </w:r>
      <w:r w:rsidRPr="003D5593">
        <w:rPr>
          <w:rStyle w:val="StyleUnderline"/>
          <w:rFonts w:asciiTheme="majorHAnsi" w:hAnsiTheme="majorHAnsi" w:cstheme="majorHAnsi"/>
          <w:color w:val="000000" w:themeColor="text1"/>
          <w:szCs w:val="22"/>
        </w:rPr>
        <w:t xml:space="preserve"> and</w:t>
      </w:r>
      <w:r w:rsidRPr="003D5593">
        <w:rPr>
          <w:rFonts w:asciiTheme="majorHAnsi" w:hAnsiTheme="majorHAnsi" w:cstheme="majorHAnsi"/>
          <w:color w:val="000000" w:themeColor="text1"/>
          <w:sz w:val="8"/>
          <w:szCs w:val="22"/>
        </w:rPr>
        <w:t xml:space="preserve"> </w:t>
      </w:r>
      <w:r w:rsidRPr="003D5593">
        <w:rPr>
          <w:rStyle w:val="Emphasis"/>
          <w:rFonts w:asciiTheme="majorHAnsi" w:hAnsiTheme="majorHAnsi" w:cstheme="majorHAnsi"/>
          <w:color w:val="000000" w:themeColor="text1"/>
          <w:szCs w:val="22"/>
        </w:rPr>
        <w:t>water scarcity</w:t>
      </w:r>
      <w:r w:rsidRPr="003D5593">
        <w:rPr>
          <w:rStyle w:val="StyleUnderline"/>
          <w:rFonts w:asciiTheme="majorHAnsi" w:hAnsiTheme="majorHAnsi" w:cstheme="majorHAnsi"/>
          <w:color w:val="000000" w:themeColor="text1"/>
          <w:szCs w:val="22"/>
        </w:rPr>
        <w:t xml:space="preserve">, as well as </w:t>
      </w:r>
      <w:r w:rsidRPr="003D5593">
        <w:rPr>
          <w:rStyle w:val="Emphasis"/>
          <w:rFonts w:asciiTheme="majorHAnsi" w:hAnsiTheme="majorHAnsi" w:cstheme="majorHAnsi"/>
          <w:color w:val="000000" w:themeColor="text1"/>
          <w:szCs w:val="22"/>
        </w:rPr>
        <w:t>flooding</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Climate change can even impair water quality because it is associated with heavy rains that overwhelm sewage treatment facilities, or because it results in higher concentrations of pollutants</w:t>
      </w:r>
      <w:r w:rsidRPr="003D5593">
        <w:rPr>
          <w:rFonts w:asciiTheme="majorHAnsi" w:hAnsiTheme="majorHAnsi" w:cstheme="majorHAnsi"/>
          <w:color w:val="000000" w:themeColor="text1"/>
          <w:sz w:val="8"/>
          <w:szCs w:val="22"/>
        </w:rPr>
        <w:t xml:space="preserve"> in groundwater as a result of enhanced evaporation and reduced groundwater recharge. </w:t>
      </w:r>
      <w:r w:rsidRPr="003D5593">
        <w:rPr>
          <w:rStyle w:val="StyleUnderline"/>
          <w:rFonts w:asciiTheme="majorHAnsi" w:hAnsiTheme="majorHAnsi" w:cstheme="majorHAnsi"/>
          <w:color w:val="000000" w:themeColor="text1"/>
          <w:szCs w:val="22"/>
        </w:rPr>
        <w:t>Ample clean water</w:t>
      </w:r>
      <w:r w:rsidRPr="003D5593">
        <w:rPr>
          <w:rFonts w:asciiTheme="majorHAnsi" w:hAnsiTheme="majorHAnsi" w:cstheme="majorHAnsi"/>
          <w:color w:val="000000" w:themeColor="text1"/>
          <w:sz w:val="8"/>
          <w:szCs w:val="22"/>
        </w:rPr>
        <w:t xml:space="preserve"> is not a luxury—it </w:t>
      </w:r>
      <w:r w:rsidRPr="003D5593">
        <w:rPr>
          <w:rStyle w:val="StyleUnderline"/>
          <w:rFonts w:asciiTheme="majorHAnsi" w:hAnsiTheme="majorHAnsi" w:cstheme="majorHAnsi"/>
          <w:color w:val="000000" w:themeColor="text1"/>
          <w:szCs w:val="22"/>
        </w:rPr>
        <w:t>is essential for human survival.</w:t>
      </w:r>
      <w:r w:rsidRPr="003D5593">
        <w:rPr>
          <w:rFonts w:asciiTheme="majorHAnsi" w:hAnsiTheme="majorHAnsi" w:cstheme="majorHAnsi"/>
          <w:color w:val="000000" w:themeColor="text1"/>
          <w:sz w:val="8"/>
          <w:szCs w:val="22"/>
        </w:rPr>
        <w:t xml:space="preserve"> Consequently, </w:t>
      </w:r>
      <w:r w:rsidRPr="003D5593">
        <w:rPr>
          <w:rStyle w:val="StyleUnderline"/>
          <w:rFonts w:asciiTheme="majorHAnsi" w:hAnsiTheme="majorHAnsi" w:cstheme="majorHAnsi"/>
          <w:color w:val="000000" w:themeColor="text1"/>
          <w:szCs w:val="22"/>
        </w:rPr>
        <w:t xml:space="preserve">cities, regions and nations that lack clean freshwater are vulnerable to social disruption and </w:t>
      </w:r>
      <w:r w:rsidRPr="003D5593">
        <w:rPr>
          <w:rStyle w:val="Emphasis"/>
          <w:rFonts w:asciiTheme="majorHAnsi" w:hAnsiTheme="majorHAnsi" w:cstheme="majorHAnsi"/>
          <w:color w:val="000000" w:themeColor="text1"/>
          <w:szCs w:val="22"/>
        </w:rPr>
        <w:t>disease</w:t>
      </w:r>
      <w:r w:rsidRPr="003D5593">
        <w:rPr>
          <w:rFonts w:asciiTheme="majorHAnsi" w:hAnsiTheme="majorHAnsi" w:cstheme="majorHAnsi"/>
          <w:color w:val="000000" w:themeColor="text1"/>
          <w:sz w:val="8"/>
          <w:szCs w:val="22"/>
        </w:rPr>
        <w:t>.</w:t>
      </w:r>
    </w:p>
    <w:p w14:paraId="2C3F144C"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Finally, </w:t>
      </w:r>
      <w:r w:rsidRPr="003D5593">
        <w:rPr>
          <w:rStyle w:val="StyleUnderline"/>
          <w:rFonts w:asciiTheme="majorHAnsi" w:hAnsiTheme="majorHAnsi" w:cstheme="majorHAnsi"/>
          <w:color w:val="000000" w:themeColor="text1"/>
          <w:szCs w:val="22"/>
        </w:rPr>
        <w:t>ocean acidification is linked to climate change b2ecause it is driven by CO2 emissions just as global warming is. With close to 20% of</w:t>
      </w:r>
      <w:r w:rsidRPr="003D5593">
        <w:rPr>
          <w:rFonts w:asciiTheme="majorHAnsi" w:hAnsiTheme="majorHAnsi" w:cstheme="majorHAnsi"/>
          <w:color w:val="000000" w:themeColor="text1"/>
          <w:sz w:val="8"/>
          <w:szCs w:val="22"/>
        </w:rPr>
        <w:t xml:space="preserve"> the world’s </w:t>
      </w:r>
      <w:r w:rsidRPr="003D5593">
        <w:rPr>
          <w:rStyle w:val="StyleUnderline"/>
          <w:rFonts w:asciiTheme="majorHAnsi" w:hAnsiTheme="majorHAnsi" w:cstheme="majorHAnsi"/>
          <w:color w:val="000000" w:themeColor="text1"/>
          <w:szCs w:val="22"/>
        </w:rPr>
        <w:t>protein coming from oceans</w:t>
      </w:r>
      <w:r w:rsidRPr="003D5593">
        <w:rPr>
          <w:rFonts w:asciiTheme="majorHAnsi" w:hAnsiTheme="majorHAnsi" w:cstheme="majorHAnsi"/>
          <w:color w:val="000000" w:themeColor="text1"/>
          <w:sz w:val="8"/>
          <w:szCs w:val="22"/>
        </w:rPr>
        <w:t xml:space="preserve"> (FAO, 2016), </w:t>
      </w:r>
      <w:r w:rsidRPr="003D5593">
        <w:rPr>
          <w:rStyle w:val="StyleUnderline"/>
          <w:rFonts w:asciiTheme="majorHAnsi" w:hAnsiTheme="majorHAnsi" w:cstheme="majorHAnsi"/>
          <w:color w:val="000000" w:themeColor="text1"/>
          <w:szCs w:val="22"/>
        </w:rPr>
        <w:t>the potential for severe impacts due to acidification is obvious</w:t>
      </w:r>
      <w:r w:rsidRPr="003D5593">
        <w:rPr>
          <w:rFonts w:asciiTheme="majorHAnsi" w:hAnsiTheme="majorHAnsi" w:cstheme="majorHAnsi"/>
          <w:color w:val="000000" w:themeColor="text1"/>
          <w:sz w:val="8"/>
          <w:szCs w:val="22"/>
        </w:rPr>
        <w:t xml:space="preserve">. Less obvious, but perhaps more insidious, is the interaction between climate change and the loss of oyster and coral reefs due to acidification. </w:t>
      </w:r>
      <w:r w:rsidRPr="003D5593">
        <w:rPr>
          <w:rStyle w:val="StyleUnderline"/>
          <w:rFonts w:asciiTheme="majorHAnsi" w:hAnsiTheme="majorHAnsi" w:cstheme="majorHAnsi"/>
          <w:color w:val="000000" w:themeColor="text1"/>
          <w:szCs w:val="22"/>
        </w:rPr>
        <w:t xml:space="preserve">Acidification is known to interfere with oyster reef building and </w:t>
      </w:r>
      <w:r w:rsidRPr="003D5593">
        <w:rPr>
          <w:rStyle w:val="Emphasis"/>
          <w:rFonts w:asciiTheme="majorHAnsi" w:hAnsiTheme="majorHAnsi" w:cstheme="majorHAnsi"/>
          <w:color w:val="000000" w:themeColor="text1"/>
          <w:szCs w:val="22"/>
        </w:rPr>
        <w:t>coral reefs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Climate change also </w:t>
      </w:r>
      <w:r w:rsidRPr="003D5593">
        <w:rPr>
          <w:rStyle w:val="Emphasis"/>
          <w:rFonts w:asciiTheme="majorHAnsi" w:hAnsiTheme="majorHAnsi" w:cstheme="majorHAnsi"/>
          <w:color w:val="000000" w:themeColor="text1"/>
          <w:szCs w:val="22"/>
        </w:rPr>
        <w:t>increases storm frequency and severity</w:t>
      </w:r>
      <w:r w:rsidRPr="003D5593">
        <w:rPr>
          <w:rStyle w:val="StyleUnderline"/>
          <w:rFonts w:asciiTheme="majorHAnsi" w:hAnsiTheme="majorHAnsi" w:cstheme="majorHAnsi"/>
          <w:color w:val="000000" w:themeColor="text1"/>
          <w:szCs w:val="22"/>
        </w:rPr>
        <w:t>. Coral reefs and oyster reefs provide protection from storm surge because they reduce wave energy</w:t>
      </w:r>
      <w:r w:rsidRPr="003D5593">
        <w:rPr>
          <w:rFonts w:asciiTheme="majorHAnsi" w:hAnsiTheme="majorHAnsi" w:cstheme="majorHAnsi"/>
          <w:color w:val="000000" w:themeColor="text1"/>
          <w:sz w:val="8"/>
          <w:szCs w:val="22"/>
        </w:rPr>
        <w:t xml:space="preserve"> (Spalding et al., 2014). </w:t>
      </w:r>
      <w:r w:rsidRPr="003D5593">
        <w:rPr>
          <w:rStyle w:val="StyleUnderline"/>
          <w:rFonts w:asciiTheme="majorHAnsi" w:hAnsiTheme="majorHAnsi" w:cstheme="majorHAnsi"/>
          <w:color w:val="000000" w:themeColor="text1"/>
          <w:szCs w:val="22"/>
        </w:rPr>
        <w:t>If these reefs are lost due to acidification at the same time as storms become more severe and sea level rises</w:t>
      </w:r>
      <w:r w:rsidRPr="003D5593">
        <w:rPr>
          <w:rFonts w:asciiTheme="majorHAnsi" w:hAnsiTheme="majorHAnsi" w:cstheme="majorHAnsi"/>
          <w:color w:val="000000" w:themeColor="text1"/>
          <w:sz w:val="8"/>
          <w:szCs w:val="22"/>
        </w:rPr>
        <w:t xml:space="preserve">, </w:t>
      </w:r>
      <w:r w:rsidRPr="003D5593">
        <w:rPr>
          <w:rStyle w:val="Emphasis"/>
          <w:rFonts w:asciiTheme="majorHAnsi" w:hAnsiTheme="majorHAnsi" w:cstheme="majorHAnsi"/>
          <w:color w:val="000000" w:themeColor="text1"/>
          <w:szCs w:val="22"/>
        </w:rPr>
        <w:t>coastal communities will be exposed to unprecedented storm surge</w:t>
      </w:r>
      <w:r w:rsidRPr="003D5593">
        <w:rPr>
          <w:rFonts w:asciiTheme="majorHAnsi" w:hAnsiTheme="majorHAnsi" w:cstheme="majorHAnsi"/>
          <w:color w:val="000000" w:themeColor="text1"/>
          <w:sz w:val="8"/>
          <w:szCs w:val="22"/>
        </w:rPr>
        <w:t>—</w:t>
      </w:r>
      <w:r w:rsidRPr="003D5593">
        <w:rPr>
          <w:rStyle w:val="StyleUnderline"/>
          <w:rFonts w:asciiTheme="majorHAnsi" w:hAnsiTheme="majorHAnsi" w:cstheme="majorHAnsi"/>
          <w:color w:val="000000" w:themeColor="text1"/>
          <w:szCs w:val="22"/>
        </w:rPr>
        <w:t>and may be ravaged by recurrent storms</w:t>
      </w:r>
      <w:r w:rsidRPr="003D5593">
        <w:rPr>
          <w:rFonts w:asciiTheme="majorHAnsi" w:hAnsiTheme="majorHAnsi" w:cstheme="majorHAnsi"/>
          <w:color w:val="000000" w:themeColor="text1"/>
          <w:sz w:val="8"/>
          <w:szCs w:val="22"/>
        </w:rPr>
        <w:t>.</w:t>
      </w:r>
    </w:p>
    <w:p w14:paraId="0AFA808E"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3D5593">
        <w:rPr>
          <w:rStyle w:val="StyleUnderline"/>
          <w:rFonts w:asciiTheme="majorHAnsi" w:hAnsiTheme="majorHAnsi" w:cstheme="majorHAnsi"/>
          <w:color w:val="000000" w:themeColor="text1"/>
          <w:szCs w:val="22"/>
          <w:highlight w:val="cyan"/>
        </w:rPr>
        <w:t>Society will have a hard time responding to</w:t>
      </w:r>
      <w:r w:rsidRPr="003D5593">
        <w:rPr>
          <w:rStyle w:val="StyleUnderline"/>
          <w:rFonts w:asciiTheme="majorHAnsi" w:hAnsiTheme="majorHAnsi" w:cstheme="majorHAnsi"/>
          <w:color w:val="000000" w:themeColor="text1"/>
          <w:szCs w:val="22"/>
        </w:rPr>
        <w:t xml:space="preserve"> shorter intervals between </w:t>
      </w:r>
      <w:r w:rsidRPr="003D5593">
        <w:rPr>
          <w:rStyle w:val="StyleUnderline"/>
          <w:rFonts w:asciiTheme="majorHAnsi" w:hAnsiTheme="majorHAnsi" w:cstheme="majorHAnsi"/>
          <w:color w:val="000000" w:themeColor="text1"/>
          <w:szCs w:val="22"/>
          <w:highlight w:val="cyan"/>
        </w:rPr>
        <w:t>rare</w:t>
      </w:r>
      <w:r w:rsidRPr="003D5593">
        <w:rPr>
          <w:rStyle w:val="StyleUnderline"/>
          <w:rFonts w:asciiTheme="majorHAnsi" w:hAnsiTheme="majorHAnsi" w:cstheme="majorHAnsi"/>
          <w:color w:val="000000" w:themeColor="text1"/>
          <w:szCs w:val="22"/>
        </w:rPr>
        <w:t xml:space="preserve"> extreme </w:t>
      </w:r>
      <w:r w:rsidRPr="003D5593">
        <w:rPr>
          <w:rStyle w:val="StyleUnderline"/>
          <w:rFonts w:asciiTheme="majorHAnsi" w:hAnsiTheme="majorHAnsi" w:cstheme="majorHAnsi"/>
          <w:color w:val="000000" w:themeColor="text1"/>
          <w:szCs w:val="22"/>
          <w:highlight w:val="cyan"/>
        </w:rPr>
        <w:t>events</w:t>
      </w:r>
      <w:r w:rsidRPr="003D5593">
        <w:rPr>
          <w:rStyle w:val="StyleUnderline"/>
          <w:rFonts w:asciiTheme="majorHAnsi" w:hAnsiTheme="majorHAnsi" w:cstheme="majorHAnsi"/>
          <w:color w:val="000000" w:themeColor="text1"/>
          <w:szCs w:val="22"/>
        </w:rPr>
        <w:t xml:space="preserve"> because in the lifespan of an individual human, a person might experience as few as two or three </w:t>
      </w:r>
      <w:r w:rsidRPr="003D5593">
        <w:rPr>
          <w:rStyle w:val="Emphasis"/>
          <w:rFonts w:asciiTheme="majorHAnsi" w:hAnsiTheme="majorHAnsi" w:cstheme="majorHAnsi"/>
          <w:color w:val="000000" w:themeColor="text1"/>
          <w:szCs w:val="22"/>
        </w:rPr>
        <w:t>extreme events</w:t>
      </w:r>
      <w:r w:rsidRPr="003D5593">
        <w:rPr>
          <w:rFonts w:asciiTheme="majorHAnsi" w:hAnsiTheme="majorHAnsi" w:cstheme="majorHAnsi"/>
          <w:color w:val="000000" w:themeColor="text1"/>
          <w:sz w:val="8"/>
          <w:szCs w:val="2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D5593">
        <w:rPr>
          <w:rStyle w:val="StyleUnderline"/>
          <w:rFonts w:asciiTheme="majorHAnsi" w:hAnsiTheme="majorHAnsi" w:cstheme="majorHAnsi"/>
          <w:color w:val="000000" w:themeColor="text1"/>
          <w:szCs w:val="22"/>
        </w:rPr>
        <w:t>The</w:t>
      </w:r>
      <w:r w:rsidRPr="003D5593">
        <w:rPr>
          <w:rFonts w:asciiTheme="majorHAnsi" w:hAnsiTheme="majorHAnsi" w:cstheme="majorHAnsi"/>
          <w:color w:val="000000" w:themeColor="text1"/>
          <w:sz w:val="8"/>
          <w:szCs w:val="22"/>
        </w:rPr>
        <w:t xml:space="preserve"> highly </w:t>
      </w:r>
      <w:r w:rsidRPr="003D5593">
        <w:rPr>
          <w:rStyle w:val="StyleUnderline"/>
          <w:rFonts w:asciiTheme="majorHAnsi" w:hAnsiTheme="majorHAnsi" w:cstheme="majorHAnsi"/>
          <w:color w:val="000000" w:themeColor="text1"/>
          <w:szCs w:val="22"/>
        </w:rPr>
        <w:t>disruptive flooding of New York City associated with Hurricane Sandy represented a flood height that occurred once every 500 years</w:t>
      </w:r>
      <w:r w:rsidRPr="003D5593">
        <w:rPr>
          <w:rFonts w:asciiTheme="majorHAnsi" w:hAnsiTheme="majorHAnsi" w:cstheme="majorHAnsi"/>
          <w:color w:val="000000" w:themeColor="text1"/>
          <w:sz w:val="8"/>
          <w:szCs w:val="22"/>
        </w:rPr>
        <w:t xml:space="preserve"> in the 18th century, </w:t>
      </w:r>
      <w:r w:rsidRPr="003D5593">
        <w:rPr>
          <w:rStyle w:val="StyleUnderline"/>
          <w:rFonts w:asciiTheme="majorHAnsi" w:hAnsiTheme="majorHAnsi" w:cstheme="majorHAnsi"/>
          <w:color w:val="000000" w:themeColor="text1"/>
          <w:szCs w:val="22"/>
        </w:rPr>
        <w:t>and that occurs now once every 25 years, but is expected to occur once every 5 years by 2050</w:t>
      </w:r>
      <w:r w:rsidRPr="003D5593">
        <w:rPr>
          <w:rFonts w:asciiTheme="majorHAnsi" w:hAnsiTheme="majorHAnsi" w:cstheme="majorHAnsi"/>
          <w:color w:val="000000" w:themeColor="text1"/>
          <w:sz w:val="8"/>
          <w:szCs w:val="22"/>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7226C00" w14:textId="77777777" w:rsidR="00C140FC" w:rsidRPr="003D5593" w:rsidRDefault="00C140FC" w:rsidP="00C140FC">
      <w:pPr>
        <w:rPr>
          <w:rFonts w:asciiTheme="majorHAnsi" w:hAnsiTheme="majorHAnsi" w:cstheme="majorHAnsi"/>
          <w:color w:val="000000" w:themeColor="text1"/>
          <w:sz w:val="8"/>
          <w:szCs w:val="8"/>
        </w:rPr>
      </w:pPr>
      <w:r w:rsidRPr="003D5593">
        <w:rPr>
          <w:rFonts w:asciiTheme="majorHAnsi" w:hAnsiTheme="majorHAnsi" w:cstheme="majorHAnsi"/>
          <w:color w:val="000000" w:themeColor="text1"/>
          <w:sz w:val="8"/>
          <w:szCs w:val="8"/>
        </w:rPr>
        <w:t xml:space="preserve"> 4. The combination of positive feedback loops and societal inertia is fertile ground for global environmental catastrophes</w:t>
      </w:r>
    </w:p>
    <w:p w14:paraId="0E96207B"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Humans are remarkably ingenious, and have </w:t>
      </w:r>
      <w:r w:rsidRPr="003D5593">
        <w:rPr>
          <w:rStyle w:val="Emphasis"/>
          <w:rFonts w:asciiTheme="majorHAnsi" w:hAnsiTheme="majorHAnsi" w:cstheme="majorHAnsi"/>
          <w:color w:val="000000" w:themeColor="text1"/>
          <w:szCs w:val="22"/>
        </w:rPr>
        <w:t>adapted</w:t>
      </w:r>
      <w:r w:rsidRPr="003D5593">
        <w:rPr>
          <w:rStyle w:val="StyleUnderline"/>
          <w:rFonts w:asciiTheme="majorHAnsi" w:hAnsiTheme="majorHAnsi" w:cstheme="majorHAnsi"/>
          <w:color w:val="000000" w:themeColor="text1"/>
          <w:szCs w:val="22"/>
        </w:rPr>
        <w:t xml:space="preserve"> to crises throughout their history</w:t>
      </w:r>
      <w:r w:rsidRPr="003D5593">
        <w:rPr>
          <w:rFonts w:asciiTheme="majorHAnsi" w:hAnsiTheme="majorHAnsi" w:cstheme="majorHAnsi"/>
          <w:color w:val="000000" w:themeColor="text1"/>
          <w:sz w:val="8"/>
          <w:szCs w:val="22"/>
        </w:rPr>
        <w:t xml:space="preserve">. Our doom has been repeatedly predicted, only to be averted by innovation (Ridley, 2011). </w:t>
      </w:r>
      <w:r w:rsidRPr="003D5593">
        <w:rPr>
          <w:rStyle w:val="StyleUnderline"/>
          <w:rFonts w:asciiTheme="majorHAnsi" w:hAnsiTheme="majorHAnsi" w:cstheme="majorHAnsi"/>
          <w:color w:val="000000" w:themeColor="text1"/>
          <w:szCs w:val="22"/>
        </w:rPr>
        <w:t>However, the many stories of human ingenuity successfully addressing existential risks</w:t>
      </w:r>
      <w:r w:rsidRPr="003D5593">
        <w:rPr>
          <w:rFonts w:asciiTheme="majorHAnsi" w:hAnsiTheme="majorHAnsi" w:cstheme="majorHAnsi"/>
          <w:color w:val="000000" w:themeColor="text1"/>
          <w:sz w:val="8"/>
          <w:szCs w:val="22"/>
        </w:rPr>
        <w:t xml:space="preserve"> such as global famine or extreme air pollution </w:t>
      </w:r>
      <w:r w:rsidRPr="003D5593">
        <w:rPr>
          <w:rStyle w:val="StyleUnderline"/>
          <w:rFonts w:asciiTheme="majorHAnsi" w:hAnsiTheme="majorHAnsi" w:cstheme="majorHAnsi"/>
          <w:color w:val="000000" w:themeColor="text1"/>
          <w:szCs w:val="22"/>
        </w:rPr>
        <w:t>represent environmental challenges that are largely linear, have immediate consequences, and operate without positive feedbacks.</w:t>
      </w:r>
      <w:r w:rsidRPr="003D5593">
        <w:rPr>
          <w:rFonts w:asciiTheme="majorHAnsi" w:hAnsiTheme="majorHAnsi" w:cstheme="majorHAnsi"/>
          <w:color w:val="000000" w:themeColor="text1"/>
          <w:sz w:val="8"/>
          <w:szCs w:val="2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068D86A"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In contrast, </w:t>
      </w:r>
      <w:r w:rsidRPr="003D5593">
        <w:rPr>
          <w:rStyle w:val="StyleUnderline"/>
          <w:rFonts w:asciiTheme="majorHAnsi" w:hAnsiTheme="majorHAnsi" w:cstheme="majorHAnsi"/>
          <w:color w:val="000000" w:themeColor="text1"/>
          <w:szCs w:val="22"/>
          <w:highlight w:val="cyan"/>
        </w:rPr>
        <w:t>today’s</w:t>
      </w:r>
      <w:r w:rsidRPr="003D5593">
        <w:rPr>
          <w:rStyle w:val="StyleUnderline"/>
          <w:rFonts w:asciiTheme="majorHAnsi" w:hAnsiTheme="majorHAnsi" w:cstheme="majorHAnsi"/>
          <w:color w:val="000000" w:themeColor="text1"/>
          <w:szCs w:val="22"/>
        </w:rPr>
        <w:t xml:space="preserve"> great environmental crisis of climate change may cause some harm but there are generally </w:t>
      </w:r>
      <w:r w:rsidRPr="003D5593">
        <w:rPr>
          <w:rStyle w:val="Emphasis"/>
          <w:rFonts w:asciiTheme="majorHAnsi" w:hAnsiTheme="majorHAnsi" w:cstheme="majorHAnsi"/>
          <w:color w:val="000000" w:themeColor="text1"/>
          <w:szCs w:val="22"/>
        </w:rPr>
        <w:t>long time delays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between rising CO2 concentrations and damage to humans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The consequence of these delays are </w:t>
      </w:r>
      <w:r w:rsidRPr="003D5593">
        <w:rPr>
          <w:rStyle w:val="Emphasis"/>
          <w:rFonts w:asciiTheme="majorHAnsi" w:hAnsiTheme="majorHAnsi" w:cstheme="majorHAnsi"/>
          <w:color w:val="000000" w:themeColor="text1"/>
          <w:szCs w:val="22"/>
          <w:highlight w:val="cyan"/>
        </w:rPr>
        <w:t>an absence of urgency</w:t>
      </w:r>
      <w:r w:rsidRPr="003D5593">
        <w:rPr>
          <w:rFonts w:asciiTheme="majorHAnsi" w:hAnsiTheme="majorHAnsi" w:cstheme="majorHAnsi"/>
          <w:color w:val="000000" w:themeColor="text1"/>
          <w:sz w:val="8"/>
          <w:szCs w:val="22"/>
        </w:rPr>
        <w:t xml:space="preserve">; thus although 70% of Americans believe global warming is happening, only 40% think it will harm them (http://climatecommunication.yale.edu/visualizations-data/ycom-us-2016/). Secondly, </w:t>
      </w:r>
      <w:r w:rsidRPr="003D5593">
        <w:rPr>
          <w:rStyle w:val="StyleUnderline"/>
          <w:rFonts w:asciiTheme="majorHAnsi" w:hAnsiTheme="majorHAnsi" w:cstheme="majorHAnsi"/>
          <w:color w:val="000000" w:themeColor="text1"/>
          <w:szCs w:val="22"/>
        </w:rPr>
        <w:t xml:space="preserve">unlike past environmental challenges, </w:t>
      </w:r>
      <w:r w:rsidRPr="003D5593">
        <w:rPr>
          <w:rStyle w:val="Emphasis"/>
          <w:rFonts w:asciiTheme="majorHAnsi" w:hAnsiTheme="majorHAnsi" w:cstheme="majorHAnsi"/>
          <w:color w:val="000000" w:themeColor="text1"/>
          <w:szCs w:val="22"/>
        </w:rPr>
        <w:t xml:space="preserve">the Earth’s climate system is rife with </w:t>
      </w:r>
      <w:r w:rsidRPr="003D5593">
        <w:rPr>
          <w:rStyle w:val="Emphasis"/>
          <w:rFonts w:asciiTheme="majorHAnsi" w:hAnsiTheme="majorHAnsi" w:cstheme="majorHAnsi"/>
          <w:color w:val="000000" w:themeColor="text1"/>
          <w:szCs w:val="22"/>
          <w:highlight w:val="cyan"/>
        </w:rPr>
        <w:t>positive feedback loops</w:t>
      </w: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In particular, as CO2 increases and the climate warms, that very warming can cause more CO2 release which further increases global warming, and then more CO2, and so on</w:t>
      </w:r>
      <w:r w:rsidRPr="003D5593">
        <w:rPr>
          <w:rFonts w:asciiTheme="majorHAnsi" w:hAnsiTheme="majorHAnsi" w:cstheme="majorHAnsi"/>
          <w:color w:val="000000" w:themeColor="text1"/>
          <w:sz w:val="8"/>
          <w:szCs w:val="22"/>
        </w:rPr>
        <w:t xml:space="preserve">. Table 2 summarizes the best documented positive feedback loops for the Earth’s climate system. These </w:t>
      </w:r>
      <w:r w:rsidRPr="003D5593">
        <w:rPr>
          <w:rStyle w:val="StyleUnderline"/>
          <w:rFonts w:asciiTheme="majorHAnsi" w:hAnsiTheme="majorHAnsi" w:cstheme="majorHAnsi"/>
          <w:color w:val="000000" w:themeColor="text1"/>
          <w:szCs w:val="22"/>
        </w:rPr>
        <w:t xml:space="preserve">feedbacks can be neatly </w:t>
      </w:r>
      <w:r w:rsidRPr="003D5593">
        <w:rPr>
          <w:rStyle w:val="StyleUnderline"/>
          <w:rFonts w:asciiTheme="majorHAnsi" w:hAnsiTheme="majorHAnsi" w:cstheme="majorHAnsi"/>
          <w:color w:val="000000" w:themeColor="text1"/>
          <w:szCs w:val="22"/>
        </w:rPr>
        <w:lastRenderedPageBreak/>
        <w:t xml:space="preserve">categorized into </w:t>
      </w:r>
      <w:r w:rsidRPr="003D5593">
        <w:rPr>
          <w:rStyle w:val="Emphasis"/>
          <w:rFonts w:asciiTheme="majorHAnsi" w:hAnsiTheme="majorHAnsi" w:cstheme="majorHAnsi"/>
          <w:color w:val="000000" w:themeColor="text1"/>
          <w:szCs w:val="22"/>
        </w:rPr>
        <w:t>carbon cycle</w:t>
      </w:r>
      <w:r w:rsidRPr="003D5593">
        <w:rPr>
          <w:rStyle w:val="StyleUnderline"/>
          <w:rFonts w:asciiTheme="majorHAnsi" w:hAnsiTheme="majorHAnsi" w:cstheme="majorHAnsi"/>
          <w:color w:val="000000" w:themeColor="text1"/>
          <w:szCs w:val="22"/>
        </w:rPr>
        <w:t xml:space="preserve">, </w:t>
      </w:r>
      <w:r w:rsidRPr="003D5593">
        <w:rPr>
          <w:rStyle w:val="Emphasis"/>
          <w:rFonts w:asciiTheme="majorHAnsi" w:hAnsiTheme="majorHAnsi" w:cstheme="majorHAnsi"/>
          <w:color w:val="000000" w:themeColor="text1"/>
          <w:szCs w:val="22"/>
        </w:rPr>
        <w:t>biogeochemical</w:t>
      </w:r>
      <w:r w:rsidRPr="003D5593">
        <w:rPr>
          <w:rStyle w:val="StyleUnderline"/>
          <w:rFonts w:asciiTheme="majorHAnsi" w:hAnsiTheme="majorHAnsi" w:cstheme="majorHAnsi"/>
          <w:color w:val="000000" w:themeColor="text1"/>
          <w:szCs w:val="22"/>
        </w:rPr>
        <w:t xml:space="preserve">, </w:t>
      </w:r>
      <w:r w:rsidRPr="003D5593">
        <w:rPr>
          <w:rStyle w:val="Emphasis"/>
          <w:rFonts w:asciiTheme="majorHAnsi" w:hAnsiTheme="majorHAnsi" w:cstheme="majorHAnsi"/>
          <w:color w:val="000000" w:themeColor="text1"/>
          <w:szCs w:val="22"/>
        </w:rPr>
        <w:t>biogeophysical</w:t>
      </w:r>
      <w:r w:rsidRPr="003D5593">
        <w:rPr>
          <w:rStyle w:val="StyleUnderline"/>
          <w:rFonts w:asciiTheme="majorHAnsi" w:hAnsiTheme="majorHAnsi" w:cstheme="majorHAnsi"/>
          <w:color w:val="000000" w:themeColor="text1"/>
          <w:szCs w:val="22"/>
        </w:rPr>
        <w:t xml:space="preserve">, </w:t>
      </w:r>
      <w:r w:rsidRPr="003D5593">
        <w:rPr>
          <w:rStyle w:val="Emphasis"/>
          <w:rFonts w:asciiTheme="majorHAnsi" w:hAnsiTheme="majorHAnsi" w:cstheme="majorHAnsi"/>
          <w:color w:val="000000" w:themeColor="text1"/>
          <w:szCs w:val="22"/>
        </w:rPr>
        <w:t>cloud</w:t>
      </w:r>
      <w:r w:rsidRPr="003D5593">
        <w:rPr>
          <w:rStyle w:val="StyleUnderline"/>
          <w:rFonts w:asciiTheme="majorHAnsi" w:hAnsiTheme="majorHAnsi" w:cstheme="majorHAnsi"/>
          <w:color w:val="000000" w:themeColor="text1"/>
          <w:szCs w:val="22"/>
        </w:rPr>
        <w:t xml:space="preserve">, </w:t>
      </w:r>
      <w:r w:rsidRPr="003D5593">
        <w:rPr>
          <w:rStyle w:val="Emphasis"/>
          <w:rFonts w:asciiTheme="majorHAnsi" w:hAnsiTheme="majorHAnsi" w:cstheme="majorHAnsi"/>
          <w:color w:val="000000" w:themeColor="text1"/>
          <w:szCs w:val="22"/>
        </w:rPr>
        <w:t>ice-albedo</w:t>
      </w:r>
      <w:r w:rsidRPr="003D5593">
        <w:rPr>
          <w:rStyle w:val="StyleUnderline"/>
          <w:rFonts w:asciiTheme="majorHAnsi" w:hAnsiTheme="majorHAnsi" w:cstheme="majorHAnsi"/>
          <w:color w:val="000000" w:themeColor="text1"/>
          <w:szCs w:val="22"/>
        </w:rPr>
        <w:t xml:space="preserve">, and </w:t>
      </w:r>
      <w:r w:rsidRPr="003D5593">
        <w:rPr>
          <w:rStyle w:val="Emphasis"/>
          <w:rFonts w:asciiTheme="majorHAnsi" w:hAnsiTheme="majorHAnsi" w:cstheme="majorHAnsi"/>
          <w:color w:val="000000" w:themeColor="text1"/>
          <w:szCs w:val="22"/>
        </w:rPr>
        <w:t>water vapor</w:t>
      </w:r>
      <w:r w:rsidRPr="003D5593">
        <w:rPr>
          <w:rStyle w:val="StyleUnderline"/>
          <w:rFonts w:asciiTheme="majorHAnsi" w:hAnsiTheme="majorHAnsi" w:cstheme="majorHAnsi"/>
          <w:color w:val="000000" w:themeColor="text1"/>
          <w:szCs w:val="22"/>
        </w:rPr>
        <w:t xml:space="preserve"> feedbacks</w:t>
      </w:r>
      <w:r w:rsidRPr="003D5593">
        <w:rPr>
          <w:rFonts w:asciiTheme="majorHAnsi" w:hAnsiTheme="majorHAnsi" w:cstheme="majorHAnsi"/>
          <w:color w:val="000000" w:themeColor="text1"/>
          <w:sz w:val="8"/>
          <w:szCs w:val="22"/>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1432A28"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Positive feedbacks in the carbon cycle involves the enhancement of future carbon contributions to the atmosphere due to some initial increase in atmospheric CO2. This happens because </w:t>
      </w:r>
      <w:r w:rsidRPr="003D5593">
        <w:rPr>
          <w:rStyle w:val="StyleUnderline"/>
          <w:rFonts w:asciiTheme="majorHAnsi" w:hAnsiTheme="majorHAnsi" w:cstheme="majorHAnsi"/>
          <w:color w:val="000000" w:themeColor="text1"/>
          <w:szCs w:val="22"/>
        </w:rPr>
        <w:t>as CO2 accumulates, it reduces the efficiency in which oceans and terrestrial ecosystems sequester carbon, which in return feeds back to exacerbate climate change</w:t>
      </w:r>
      <w:r w:rsidRPr="003D5593">
        <w:rPr>
          <w:rFonts w:asciiTheme="majorHAnsi" w:hAnsiTheme="majorHAnsi" w:cstheme="majorHAnsi"/>
          <w:color w:val="000000" w:themeColor="text1"/>
          <w:sz w:val="8"/>
          <w:szCs w:val="22"/>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3D5593">
        <w:rPr>
          <w:rStyle w:val="StyleUnderline"/>
          <w:rFonts w:asciiTheme="majorHAnsi" w:hAnsiTheme="majorHAnsi" w:cstheme="majorHAnsi"/>
          <w:color w:val="000000" w:themeColor="text1"/>
          <w:szCs w:val="22"/>
        </w:rPr>
        <w:t xml:space="preserve">overgrazing depletes the soil, leading to augmented </w:t>
      </w:r>
      <w:r w:rsidRPr="003D5593">
        <w:rPr>
          <w:rStyle w:val="Emphasis"/>
          <w:rFonts w:asciiTheme="majorHAnsi" w:hAnsiTheme="majorHAnsi" w:cstheme="majorHAnsi"/>
          <w:color w:val="000000" w:themeColor="text1"/>
          <w:szCs w:val="22"/>
        </w:rPr>
        <w:t>vegetation loss</w:t>
      </w:r>
      <w:r w:rsidRPr="003D5593">
        <w:rPr>
          <w:rFonts w:asciiTheme="majorHAnsi" w:hAnsiTheme="majorHAnsi" w:cstheme="majorHAnsi"/>
          <w:color w:val="000000" w:themeColor="text1"/>
          <w:sz w:val="8"/>
          <w:szCs w:val="22"/>
        </w:rPr>
        <w:t xml:space="preserve"> (Anderies, Janssen, &amp; Walker, 2002).</w:t>
      </w:r>
    </w:p>
    <w:p w14:paraId="48B51D98" w14:textId="77777777" w:rsidR="00C140FC" w:rsidRPr="003D5593" w:rsidRDefault="00C140FC" w:rsidP="00C140FC">
      <w:pPr>
        <w:rPr>
          <w:rFonts w:asciiTheme="majorHAnsi" w:hAnsiTheme="majorHAnsi" w:cstheme="majorHAnsi"/>
          <w:color w:val="000000" w:themeColor="text1"/>
          <w:sz w:val="8"/>
          <w:szCs w:val="22"/>
        </w:rPr>
      </w:pPr>
      <w:r w:rsidRPr="003D5593">
        <w:rPr>
          <w:rFonts w:asciiTheme="majorHAnsi" w:hAnsiTheme="majorHAnsi" w:cstheme="majorHAnsi"/>
          <w:color w:val="000000" w:themeColor="text1"/>
          <w:sz w:val="8"/>
          <w:szCs w:val="22"/>
        </w:rPr>
        <w:t xml:space="preserve"> </w:t>
      </w:r>
      <w:r w:rsidRPr="003D5593">
        <w:rPr>
          <w:rStyle w:val="StyleUnderline"/>
          <w:rFonts w:asciiTheme="majorHAnsi" w:hAnsiTheme="majorHAnsi" w:cstheme="majorHAnsi"/>
          <w:color w:val="000000" w:themeColor="text1"/>
          <w:szCs w:val="22"/>
        </w:rPr>
        <w:t xml:space="preserve">Climate change often also increases the risk of </w:t>
      </w:r>
      <w:r w:rsidRPr="003D5593">
        <w:rPr>
          <w:rStyle w:val="Emphasis"/>
          <w:rFonts w:asciiTheme="majorHAnsi" w:hAnsiTheme="majorHAnsi" w:cstheme="majorHAnsi"/>
          <w:color w:val="000000" w:themeColor="text1"/>
          <w:szCs w:val="22"/>
        </w:rPr>
        <w:t>forest fires</w:t>
      </w:r>
      <w:r w:rsidRPr="003D5593">
        <w:rPr>
          <w:rFonts w:asciiTheme="majorHAnsi" w:hAnsiTheme="majorHAnsi" w:cstheme="majorHAnsi"/>
          <w:color w:val="000000" w:themeColor="text1"/>
          <w:sz w:val="8"/>
          <w:szCs w:val="22"/>
        </w:rPr>
        <w:t xml:space="preserve">, as a result of higher temperatures and persistent drought conditions. </w:t>
      </w:r>
      <w:r w:rsidRPr="003D5593">
        <w:rPr>
          <w:rStyle w:val="StyleUnderline"/>
          <w:rFonts w:asciiTheme="majorHAnsi" w:hAnsiTheme="majorHAnsi" w:cstheme="majorHAnsi"/>
          <w:color w:val="000000" w:themeColor="text1"/>
          <w:szCs w:val="22"/>
        </w:rPr>
        <w:t>The expectation is that forest fires will become more frequent and severe with climate warming and drought</w:t>
      </w:r>
      <w:r w:rsidRPr="003D5593">
        <w:rPr>
          <w:rFonts w:asciiTheme="majorHAnsi" w:hAnsiTheme="majorHAnsi" w:cstheme="majorHAnsi"/>
          <w:color w:val="000000" w:themeColor="text1"/>
          <w:sz w:val="8"/>
          <w:szCs w:val="22"/>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D5593">
        <w:rPr>
          <w:rStyle w:val="StyleUnderline"/>
          <w:rFonts w:asciiTheme="majorHAnsi" w:hAnsiTheme="majorHAnsi" w:cstheme="majorHAnsi"/>
          <w:color w:val="000000" w:themeColor="text1"/>
          <w:szCs w:val="22"/>
        </w:rPr>
        <w:t xml:space="preserve">This catastrophic fire embodies the sorts of positive feedbacks and interacting factors that could </w:t>
      </w:r>
      <w:r w:rsidRPr="003D5593">
        <w:rPr>
          <w:rStyle w:val="Emphasis"/>
          <w:rFonts w:asciiTheme="majorHAnsi" w:hAnsiTheme="majorHAnsi" w:cstheme="majorHAnsi"/>
          <w:color w:val="000000" w:themeColor="text1"/>
          <w:szCs w:val="22"/>
          <w:highlight w:val="cyan"/>
        </w:rPr>
        <w:t>catch humanity off-guard</w:t>
      </w:r>
      <w:r w:rsidRPr="003D5593">
        <w:rPr>
          <w:rFonts w:asciiTheme="majorHAnsi" w:hAnsiTheme="majorHAnsi" w:cstheme="majorHAnsi"/>
          <w:color w:val="000000" w:themeColor="text1"/>
          <w:sz w:val="8"/>
          <w:szCs w:val="22"/>
          <w:highlight w:val="cyan"/>
        </w:rPr>
        <w:t xml:space="preserve"> </w:t>
      </w:r>
      <w:r w:rsidRPr="003D5593">
        <w:rPr>
          <w:rStyle w:val="StyleUnderline"/>
          <w:rFonts w:asciiTheme="majorHAnsi" w:hAnsiTheme="majorHAnsi" w:cstheme="majorHAnsi"/>
          <w:color w:val="000000" w:themeColor="text1"/>
          <w:szCs w:val="22"/>
          <w:highlight w:val="cyan"/>
        </w:rPr>
        <w:t>and produce</w:t>
      </w:r>
      <w:r w:rsidRPr="003D5593">
        <w:rPr>
          <w:rStyle w:val="StyleUnderline"/>
          <w:rFonts w:asciiTheme="majorHAnsi" w:hAnsiTheme="majorHAnsi" w:cstheme="majorHAnsi"/>
          <w:color w:val="000000" w:themeColor="text1"/>
          <w:szCs w:val="22"/>
        </w:rPr>
        <w:t xml:space="preserve"> a true </w:t>
      </w:r>
      <w:r w:rsidRPr="003D5593">
        <w:rPr>
          <w:rStyle w:val="Emphasis"/>
          <w:rFonts w:asciiTheme="majorHAnsi" w:hAnsiTheme="majorHAnsi" w:cstheme="majorHAnsi"/>
          <w:color w:val="000000" w:themeColor="text1"/>
          <w:szCs w:val="22"/>
          <w:highlight w:val="cyan"/>
        </w:rPr>
        <w:t>apocalyptic event</w:t>
      </w:r>
      <w:r w:rsidRPr="003D5593">
        <w:rPr>
          <w:rFonts w:asciiTheme="majorHAnsi" w:hAnsiTheme="majorHAnsi" w:cstheme="majorHAnsi"/>
          <w:color w:val="000000" w:themeColor="text1"/>
          <w:sz w:val="8"/>
          <w:szCs w:val="22"/>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673D1A9F" w14:textId="77777777" w:rsidR="00C140FC" w:rsidRPr="003D5593" w:rsidRDefault="00C140FC" w:rsidP="00C140FC">
      <w:pPr>
        <w:rPr>
          <w:rFonts w:asciiTheme="majorHAnsi" w:hAnsiTheme="majorHAnsi" w:cstheme="majorHAnsi"/>
          <w:color w:val="000000" w:themeColor="text1"/>
        </w:rPr>
      </w:pPr>
    </w:p>
    <w:p w14:paraId="2E332DC3"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Space arms races are terrible---go nuclear, causes communication </w:t>
      </w:r>
      <w:r w:rsidRPr="003D5593">
        <w:rPr>
          <w:rFonts w:asciiTheme="majorHAnsi" w:hAnsiTheme="majorHAnsi" w:cstheme="majorHAnsi"/>
          <w:color w:val="000000" w:themeColor="text1"/>
          <w:u w:val="single"/>
        </w:rPr>
        <w:t>blackouts</w:t>
      </w:r>
      <w:r w:rsidRPr="003D5593">
        <w:rPr>
          <w:rFonts w:asciiTheme="majorHAnsi" w:hAnsiTheme="majorHAnsi" w:cstheme="majorHAnsi"/>
          <w:color w:val="000000" w:themeColor="text1"/>
        </w:rPr>
        <w:t>, conflict.</w:t>
      </w:r>
    </w:p>
    <w:p w14:paraId="7C6F702C"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Tisdall 20,</w:t>
      </w:r>
      <w:r w:rsidRPr="003D5593">
        <w:rPr>
          <w:rFonts w:asciiTheme="majorHAnsi" w:hAnsiTheme="majorHAnsi" w:cstheme="majorHAnsi"/>
          <w:color w:val="000000" w:themeColor="text1"/>
        </w:rPr>
        <w:t xml:space="preserve"> [Simon Tisdall, (Simon Tisdall is a foreign affairs commentator. He has been a foreign leader writer, foreign editor and US editor for the Guardian), 8-1-2020, "</w:t>
      </w:r>
      <w:r w:rsidRPr="003D5593">
        <w:rPr>
          <w:rStyle w:val="StyleUnderline"/>
          <w:rFonts w:asciiTheme="majorHAnsi" w:hAnsiTheme="majorHAnsi" w:cstheme="majorHAnsi"/>
          <w:color w:val="000000" w:themeColor="text1"/>
        </w:rPr>
        <w:t xml:space="preserve">A </w:t>
      </w:r>
      <w:r w:rsidRPr="003D5593">
        <w:rPr>
          <w:rStyle w:val="Emphasis"/>
          <w:rFonts w:asciiTheme="majorHAnsi" w:hAnsiTheme="majorHAnsi" w:cstheme="majorHAnsi"/>
          <w:color w:val="000000" w:themeColor="text1"/>
          <w:highlight w:val="cyan"/>
        </w:rPr>
        <w:t>nuclear arms race in space</w:t>
      </w:r>
      <w:r w:rsidRPr="003D5593">
        <w:rPr>
          <w:rStyle w:val="StyleUnderline"/>
          <w:rFonts w:asciiTheme="majorHAnsi" w:hAnsiTheme="majorHAnsi" w:cstheme="majorHAnsi"/>
          <w:color w:val="000000" w:themeColor="text1"/>
        </w:rPr>
        <w:t>? It seems we've learned nothing from Hiroshima,"</w:t>
      </w:r>
      <w:r w:rsidRPr="003D5593">
        <w:rPr>
          <w:rFonts w:asciiTheme="majorHAnsi" w:hAnsiTheme="majorHAnsi" w:cstheme="majorHAnsi"/>
          <w:color w:val="000000" w:themeColor="text1"/>
        </w:rPr>
        <w:t xml:space="preserve"> Guardian, </w:t>
      </w:r>
      <w:hyperlink r:id="rId14" w:history="1">
        <w:r w:rsidRPr="003D5593">
          <w:rPr>
            <w:rStyle w:val="Hyperlink"/>
            <w:rFonts w:asciiTheme="majorHAnsi" w:hAnsiTheme="majorHAnsi" w:cstheme="majorHAnsi"/>
            <w:color w:val="000000" w:themeColor="text1"/>
          </w:rPr>
          <w:t>https://www.theguardian.com/commentisfree/2020/aug/02/a-nuclear-arms-race-in-space-it-seems-weve-learned-nothing-from-hiroshima//</w:t>
        </w:r>
      </w:hyperlink>
      <w:r w:rsidRPr="003D5593">
        <w:rPr>
          <w:rFonts w:asciiTheme="majorHAnsi" w:hAnsiTheme="majorHAnsi" w:cstheme="majorHAnsi"/>
          <w:color w:val="000000" w:themeColor="text1"/>
        </w:rPr>
        <w:t xml:space="preserve"> Accessed: 1-31-22] Sachin</w:t>
      </w:r>
    </w:p>
    <w:p w14:paraId="5A2F3C1F" w14:textId="77777777" w:rsidR="00C140FC" w:rsidRPr="003D5593" w:rsidRDefault="00C140FC" w:rsidP="00C140FC">
      <w:pPr>
        <w:rPr>
          <w:rFonts w:asciiTheme="majorHAnsi" w:hAnsiTheme="majorHAnsi" w:cstheme="majorHAnsi"/>
          <w:color w:val="000000" w:themeColor="text1"/>
        </w:rPr>
      </w:pPr>
      <w:r w:rsidRPr="003D5593">
        <w:rPr>
          <w:rFonts w:asciiTheme="majorHAnsi" w:hAnsiTheme="majorHAnsi" w:cstheme="majorHAnsi"/>
          <w:color w:val="000000" w:themeColor="text1"/>
        </w:rPr>
        <w:t>---At: Nuclear K</w:t>
      </w:r>
    </w:p>
    <w:p w14:paraId="61226014" w14:textId="77777777" w:rsidR="00C140FC" w:rsidRPr="003D5593" w:rsidRDefault="00C140FC" w:rsidP="00C140FC">
      <w:pPr>
        <w:rPr>
          <w:rStyle w:val="StyleUnderline"/>
          <w:rFonts w:asciiTheme="majorHAnsi" w:hAnsiTheme="majorHAnsi" w:cstheme="majorHAnsi"/>
          <w:color w:val="000000" w:themeColor="text1"/>
        </w:rPr>
      </w:pPr>
      <w:r w:rsidRPr="003D5593">
        <w:rPr>
          <w:rFonts w:asciiTheme="majorHAnsi" w:hAnsiTheme="majorHAnsi" w:cstheme="majorHAnsi"/>
          <w:color w:val="000000" w:themeColor="text1"/>
          <w:sz w:val="12"/>
        </w:rPr>
        <w:t xml:space="preserve">As the </w:t>
      </w:r>
      <w:r w:rsidRPr="003D5593">
        <w:rPr>
          <w:rStyle w:val="StyleUnderline"/>
          <w:rFonts w:asciiTheme="majorHAnsi" w:hAnsiTheme="majorHAnsi" w:cstheme="majorHAnsi"/>
          <w:color w:val="000000" w:themeColor="text1"/>
        </w:rPr>
        <w:t xml:space="preserve">world marks the 75th anniversary of the dropping of the atom bomb on Japan, it must wake up to the </w:t>
      </w:r>
      <w:r w:rsidRPr="003D5593">
        <w:rPr>
          <w:rStyle w:val="StyleUnderline"/>
          <w:rFonts w:asciiTheme="majorHAnsi" w:hAnsiTheme="majorHAnsi" w:cstheme="majorHAnsi"/>
          <w:color w:val="000000" w:themeColor="text1"/>
          <w:highlight w:val="cyan"/>
        </w:rPr>
        <w:t>new rearmament</w:t>
      </w:r>
    </w:p>
    <w:p w14:paraId="7ECCD1E7" w14:textId="77777777" w:rsidR="00C140FC" w:rsidRPr="003D5593" w:rsidRDefault="00C140FC" w:rsidP="00C140FC">
      <w:pPr>
        <w:rPr>
          <w:rFonts w:asciiTheme="majorHAnsi" w:hAnsiTheme="majorHAnsi" w:cstheme="majorHAnsi"/>
          <w:color w:val="000000" w:themeColor="text1"/>
        </w:rPr>
      </w:pPr>
      <w:r w:rsidRPr="003D5593">
        <w:rPr>
          <w:rFonts w:asciiTheme="majorHAnsi" w:hAnsiTheme="majorHAnsi" w:cstheme="majorHAnsi"/>
          <w:color w:val="000000" w:themeColor="text1"/>
        </w:rPr>
        <w:t>[Image Omitted]</w:t>
      </w:r>
    </w:p>
    <w:p w14:paraId="129D87AD"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The mushroom cloud over Nagasaki in August 1945. Photograph: Nagasaki Atomic Bomb Atomic Bomb Museum/EPA</w:t>
      </w:r>
    </w:p>
    <w:p w14:paraId="406ABBF5" w14:textId="77777777" w:rsidR="00C140FC" w:rsidRPr="003D5593" w:rsidRDefault="00C140FC" w:rsidP="00C140FC">
      <w:pPr>
        <w:rPr>
          <w:rStyle w:val="StyleUnderline"/>
          <w:rFonts w:asciiTheme="majorHAnsi" w:hAnsiTheme="majorHAnsi" w:cstheme="majorHAnsi"/>
          <w:color w:val="000000" w:themeColor="text1"/>
        </w:rPr>
      </w:pPr>
      <w:r w:rsidRPr="003D5593">
        <w:rPr>
          <w:rStyle w:val="Emphasis"/>
          <w:rFonts w:asciiTheme="majorHAnsi" w:hAnsiTheme="majorHAnsi" w:cstheme="majorHAnsi"/>
          <w:color w:val="000000" w:themeColor="text1"/>
        </w:rPr>
        <w:t>Russia’s</w:t>
      </w:r>
      <w:r w:rsidRPr="003D5593">
        <w:rPr>
          <w:rStyle w:val="StyleUnderline"/>
          <w:rFonts w:asciiTheme="majorHAnsi" w:hAnsiTheme="majorHAnsi" w:cstheme="majorHAnsi"/>
          <w:color w:val="000000" w:themeColor="text1"/>
        </w:rPr>
        <w:t xml:space="preserve"> apparent </w:t>
      </w:r>
      <w:r w:rsidRPr="003D5593">
        <w:rPr>
          <w:rStyle w:val="Emphasis"/>
          <w:rFonts w:asciiTheme="majorHAnsi" w:hAnsiTheme="majorHAnsi" w:cstheme="majorHAnsi"/>
          <w:color w:val="000000" w:themeColor="text1"/>
        </w:rPr>
        <w:t>test</w:t>
      </w:r>
      <w:r w:rsidRPr="003D5593">
        <w:rPr>
          <w:rStyle w:val="StyleUnderline"/>
          <w:rFonts w:asciiTheme="majorHAnsi" w:hAnsiTheme="majorHAnsi" w:cstheme="majorHAnsi"/>
          <w:color w:val="000000" w:themeColor="text1"/>
        </w:rPr>
        <w:t xml:space="preserve">-firing of an </w:t>
      </w:r>
      <w:r w:rsidRPr="003D5593">
        <w:rPr>
          <w:rStyle w:val="Emphasis"/>
          <w:rFonts w:asciiTheme="majorHAnsi" w:hAnsiTheme="majorHAnsi" w:cstheme="majorHAnsi"/>
          <w:color w:val="000000" w:themeColor="text1"/>
        </w:rPr>
        <w:t>a</w:t>
      </w:r>
      <w:r w:rsidRPr="003D5593">
        <w:rPr>
          <w:rStyle w:val="StyleUnderline"/>
          <w:rFonts w:asciiTheme="majorHAnsi" w:hAnsiTheme="majorHAnsi" w:cstheme="majorHAnsi"/>
          <w:color w:val="000000" w:themeColor="text1"/>
        </w:rPr>
        <w:t>nti-</w:t>
      </w:r>
      <w:r w:rsidRPr="003D5593">
        <w:rPr>
          <w:rStyle w:val="Emphasis"/>
          <w:rFonts w:asciiTheme="majorHAnsi" w:hAnsiTheme="majorHAnsi" w:cstheme="majorHAnsi"/>
          <w:color w:val="000000" w:themeColor="text1"/>
        </w:rPr>
        <w:t>sat</w:t>
      </w:r>
      <w:r w:rsidRPr="003D5593">
        <w:rPr>
          <w:rStyle w:val="StyleUnderline"/>
          <w:rFonts w:asciiTheme="majorHAnsi" w:hAnsiTheme="majorHAnsi" w:cstheme="majorHAnsi"/>
          <w:color w:val="000000" w:themeColor="text1"/>
        </w:rPr>
        <w:t>ellite weapon in outer space on 15 July</w:t>
      </w:r>
      <w:r w:rsidRPr="003D5593">
        <w:rPr>
          <w:rFonts w:asciiTheme="majorHAnsi" w:hAnsiTheme="majorHAnsi" w:cstheme="majorHAnsi"/>
          <w:color w:val="000000" w:themeColor="text1"/>
          <w:sz w:val="12"/>
        </w:rPr>
        <w:t xml:space="preserve">, as alleged by the US and Britain, could be dismissed as another of Vladimir Putin’s annoying provocations. That would be a mistake. The alleged </w:t>
      </w:r>
      <w:r w:rsidRPr="003D5593">
        <w:rPr>
          <w:rStyle w:val="StyleUnderline"/>
          <w:rFonts w:asciiTheme="majorHAnsi" w:hAnsiTheme="majorHAnsi" w:cstheme="majorHAnsi"/>
          <w:color w:val="000000" w:themeColor="text1"/>
        </w:rPr>
        <w:t xml:space="preserve">new space weapon should be </w:t>
      </w:r>
      <w:r w:rsidRPr="003D5593">
        <w:rPr>
          <w:rStyle w:val="StyleUnderline"/>
          <w:rFonts w:asciiTheme="majorHAnsi" w:hAnsiTheme="majorHAnsi" w:cstheme="majorHAnsi"/>
          <w:color w:val="000000" w:themeColor="text1"/>
          <w:highlight w:val="cyan"/>
        </w:rPr>
        <w:t xml:space="preserve">seen </w:t>
      </w:r>
      <w:r w:rsidRPr="003D5593">
        <w:rPr>
          <w:rStyle w:val="Emphasis"/>
          <w:rFonts w:asciiTheme="majorHAnsi" w:hAnsiTheme="majorHAnsi" w:cstheme="majorHAnsi"/>
          <w:color w:val="000000" w:themeColor="text1"/>
          <w:highlight w:val="cyan"/>
        </w:rPr>
        <w:t>in</w:t>
      </w:r>
      <w:r w:rsidRPr="003D5593">
        <w:rPr>
          <w:rStyle w:val="StyleUnderline"/>
          <w:rFonts w:asciiTheme="majorHAnsi" w:hAnsiTheme="majorHAnsi" w:cstheme="majorHAnsi"/>
          <w:color w:val="000000" w:themeColor="text1"/>
        </w:rPr>
        <w:t xml:space="preserve"> the broader </w:t>
      </w:r>
      <w:r w:rsidRPr="003D5593">
        <w:rPr>
          <w:rStyle w:val="Emphasis"/>
          <w:rFonts w:asciiTheme="majorHAnsi" w:hAnsiTheme="majorHAnsi" w:cstheme="majorHAnsi"/>
          <w:color w:val="000000" w:themeColor="text1"/>
          <w:highlight w:val="cyan"/>
        </w:rPr>
        <w:t>context of</w:t>
      </w:r>
      <w:r w:rsidRPr="003D5593">
        <w:rPr>
          <w:rStyle w:val="StyleUnderline"/>
          <w:rFonts w:asciiTheme="majorHAnsi" w:hAnsiTheme="majorHAnsi" w:cstheme="majorHAnsi"/>
          <w:color w:val="000000" w:themeColor="text1"/>
        </w:rPr>
        <w:t xml:space="preserve"> a rapidly evolving, hi-tech, high-risk </w:t>
      </w:r>
      <w:r w:rsidRPr="003D5593">
        <w:rPr>
          <w:rStyle w:val="Emphasis"/>
          <w:rFonts w:asciiTheme="majorHAnsi" w:hAnsiTheme="majorHAnsi" w:cstheme="majorHAnsi"/>
          <w:color w:val="000000" w:themeColor="text1"/>
          <w:highlight w:val="cyan"/>
        </w:rPr>
        <w:t>international arms race</w:t>
      </w:r>
      <w:r w:rsidRPr="003D5593">
        <w:rPr>
          <w:rStyle w:val="Emphasis"/>
          <w:rFonts w:asciiTheme="majorHAnsi" w:hAnsiTheme="majorHAnsi" w:cstheme="majorHAnsi"/>
          <w:color w:val="000000" w:themeColor="text1"/>
        </w:rPr>
        <w:t xml:space="preserve"> </w:t>
      </w:r>
      <w:r w:rsidRPr="003D5593">
        <w:rPr>
          <w:rStyle w:val="Emphasis"/>
          <w:rFonts w:asciiTheme="majorHAnsi" w:hAnsiTheme="majorHAnsi" w:cstheme="majorHAnsi"/>
          <w:color w:val="000000" w:themeColor="text1"/>
          <w:highlight w:val="cyan"/>
        </w:rPr>
        <w:t>involving</w:t>
      </w:r>
      <w:r w:rsidRPr="003D5593">
        <w:rPr>
          <w:rStyle w:val="StyleUnderline"/>
          <w:rFonts w:asciiTheme="majorHAnsi" w:hAnsiTheme="majorHAnsi" w:cstheme="majorHAnsi"/>
          <w:color w:val="000000" w:themeColor="text1"/>
        </w:rPr>
        <w:t xml:space="preserve"> all the major </w:t>
      </w:r>
      <w:r w:rsidRPr="003D5593">
        <w:rPr>
          <w:rStyle w:val="Emphasis"/>
          <w:rFonts w:asciiTheme="majorHAnsi" w:hAnsiTheme="majorHAnsi" w:cstheme="majorHAnsi"/>
          <w:color w:val="000000" w:themeColor="text1"/>
          <w:highlight w:val="cyan"/>
        </w:rPr>
        <w:t>nuclear powers</w:t>
      </w:r>
      <w:r w:rsidRPr="003D5593">
        <w:rPr>
          <w:rStyle w:val="StyleUnderline"/>
          <w:rFonts w:asciiTheme="majorHAnsi" w:hAnsiTheme="majorHAnsi" w:cstheme="majorHAnsi"/>
          <w:color w:val="000000" w:themeColor="text1"/>
        </w:rPr>
        <w:t xml:space="preserve"> that, largely undiscussed, is spinning </w:t>
      </w:r>
      <w:r w:rsidRPr="003D5593">
        <w:rPr>
          <w:rStyle w:val="StyleUnderline"/>
          <w:rFonts w:asciiTheme="majorHAnsi" w:hAnsiTheme="majorHAnsi" w:cstheme="majorHAnsi"/>
          <w:color w:val="000000" w:themeColor="text1"/>
          <w:highlight w:val="cyan"/>
        </w:rPr>
        <w:t>out of control.</w:t>
      </w:r>
    </w:p>
    <w:p w14:paraId="59B9841D"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reigns.</w:t>
      </w:r>
    </w:p>
    <w:p w14:paraId="3D0E2BC5"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The battle for outer space is only getting going – yet deserves immediate attention. Russia’s </w:t>
      </w:r>
      <w:r w:rsidRPr="003D5593">
        <w:rPr>
          <w:rStyle w:val="StyleUnderline"/>
          <w:rFonts w:asciiTheme="majorHAnsi" w:hAnsiTheme="majorHAnsi" w:cstheme="majorHAnsi"/>
          <w:color w:val="000000" w:themeColor="text1"/>
        </w:rPr>
        <w:t xml:space="preserve">alleged </w:t>
      </w:r>
      <w:r w:rsidRPr="003D5593">
        <w:rPr>
          <w:rStyle w:val="StyleUnderline"/>
          <w:rFonts w:asciiTheme="majorHAnsi" w:hAnsiTheme="majorHAnsi" w:cstheme="majorHAnsi"/>
          <w:color w:val="000000" w:themeColor="text1"/>
          <w:highlight w:val="cyan"/>
        </w:rPr>
        <w:t>development</w:t>
      </w:r>
      <w:r w:rsidRPr="003D5593">
        <w:rPr>
          <w:rStyle w:val="StyleUnderline"/>
          <w:rFonts w:asciiTheme="majorHAnsi" w:hAnsiTheme="majorHAnsi" w:cstheme="majorHAnsi"/>
          <w:color w:val="000000" w:themeColor="text1"/>
        </w:rPr>
        <w:t xml:space="preserve"> of anti-satellite weapons is almost certainly matched by the US and China, and </w:t>
      </w:r>
      <w:r w:rsidRPr="003D5593">
        <w:rPr>
          <w:rStyle w:val="Emphasis"/>
          <w:rFonts w:asciiTheme="majorHAnsi" w:hAnsiTheme="majorHAnsi" w:cstheme="majorHAnsi"/>
          <w:color w:val="000000" w:themeColor="text1"/>
          <w:highlight w:val="cyan"/>
        </w:rPr>
        <w:t>undermines</w:t>
      </w:r>
      <w:r w:rsidRPr="003D5593">
        <w:rPr>
          <w:rStyle w:val="StyleUnderline"/>
          <w:rFonts w:asciiTheme="majorHAnsi" w:hAnsiTheme="majorHAnsi" w:cstheme="majorHAnsi"/>
          <w:color w:val="000000" w:themeColor="text1"/>
        </w:rPr>
        <w:t xml:space="preserve"> past undertakings about the </w:t>
      </w:r>
      <w:r w:rsidRPr="003D5593">
        <w:rPr>
          <w:rStyle w:val="Emphasis"/>
          <w:rFonts w:asciiTheme="majorHAnsi" w:hAnsiTheme="majorHAnsi" w:cstheme="majorHAnsi"/>
          <w:color w:val="000000" w:themeColor="text1"/>
          <w:highlight w:val="cyan"/>
        </w:rPr>
        <w:t>peaceful use of space</w:t>
      </w:r>
      <w:r w:rsidRPr="003D5593">
        <w:rPr>
          <w:rStyle w:val="StyleUnderline"/>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rPr>
        <w:t>Christopher Ford, US assistant secretary of state for international security and non-proliferation, warned last week that Russia and China had already turned space into a “war-fighting domain”.</w:t>
      </w:r>
    </w:p>
    <w:p w14:paraId="63B1F93C" w14:textId="77777777" w:rsidR="00C140FC" w:rsidRPr="003D5593" w:rsidRDefault="00C140FC" w:rsidP="00C140FC">
      <w:pPr>
        <w:rPr>
          <w:rStyle w:val="StyleUnderline"/>
          <w:rFonts w:asciiTheme="majorHAnsi" w:hAnsiTheme="majorHAnsi" w:cstheme="majorHAnsi"/>
          <w:color w:val="000000" w:themeColor="text1"/>
        </w:rPr>
      </w:pPr>
      <w:r w:rsidRPr="003D5593">
        <w:rPr>
          <w:rFonts w:asciiTheme="majorHAnsi" w:hAnsiTheme="majorHAnsi" w:cstheme="majorHAnsi"/>
          <w:color w:val="000000" w:themeColor="text1"/>
          <w:sz w:val="12"/>
          <w:szCs w:val="12"/>
        </w:rPr>
        <w:lastRenderedPageBreak/>
        <w:t>“What [the Russians] are doing is</w:t>
      </w:r>
      <w:r w:rsidRPr="003D5593">
        <w:rPr>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signal</w:t>
      </w:r>
      <w:r w:rsidRPr="003D5593">
        <w:rPr>
          <w:rStyle w:val="StyleUnderline"/>
          <w:rFonts w:asciiTheme="majorHAnsi" w:hAnsiTheme="majorHAnsi" w:cstheme="majorHAnsi"/>
          <w:color w:val="000000" w:themeColor="text1"/>
        </w:rPr>
        <w:t xml:space="preserve">ling to the world that </w:t>
      </w:r>
      <w:r w:rsidRPr="003D5593">
        <w:rPr>
          <w:rStyle w:val="StyleUnderline"/>
          <w:rFonts w:asciiTheme="majorHAnsi" w:hAnsiTheme="majorHAnsi" w:cstheme="majorHAnsi"/>
          <w:color w:val="000000" w:themeColor="text1"/>
          <w:highlight w:val="cyan"/>
        </w:rPr>
        <w:t>they</w:t>
      </w:r>
      <w:r w:rsidRPr="003D5593">
        <w:rPr>
          <w:rStyle w:val="StyleUnderline"/>
          <w:rFonts w:asciiTheme="majorHAnsi" w:hAnsiTheme="majorHAnsi" w:cstheme="majorHAnsi"/>
          <w:color w:val="000000" w:themeColor="text1"/>
        </w:rPr>
        <w:t xml:space="preserve">’re able to </w:t>
      </w:r>
      <w:r w:rsidRPr="003D5593">
        <w:rPr>
          <w:rStyle w:val="StyleUnderline"/>
          <w:rFonts w:asciiTheme="majorHAnsi" w:hAnsiTheme="majorHAnsi" w:cstheme="majorHAnsi"/>
          <w:color w:val="000000" w:themeColor="text1"/>
          <w:highlight w:val="cyan"/>
        </w:rPr>
        <w:t>destroy</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sat</w:t>
      </w:r>
      <w:r w:rsidRPr="003D5593">
        <w:rPr>
          <w:rStyle w:val="StyleUnderline"/>
          <w:rFonts w:asciiTheme="majorHAnsi" w:hAnsiTheme="majorHAnsi" w:cstheme="majorHAnsi"/>
          <w:color w:val="000000" w:themeColor="text1"/>
        </w:rPr>
        <w:t>ellite</w:t>
      </w:r>
      <w:r w:rsidRPr="003D5593">
        <w:rPr>
          <w:rStyle w:val="StyleUnderline"/>
          <w:rFonts w:asciiTheme="majorHAnsi" w:hAnsiTheme="majorHAnsi" w:cstheme="majorHAnsi"/>
          <w:color w:val="000000" w:themeColor="text1"/>
          <w:highlight w:val="cyan"/>
        </w:rPr>
        <w:t>s</w:t>
      </w:r>
      <w:r w:rsidRPr="003D5593">
        <w:rPr>
          <w:rStyle w:val="StyleUnderline"/>
          <w:rFonts w:asciiTheme="majorHAnsi" w:hAnsiTheme="majorHAnsi" w:cstheme="majorHAnsi"/>
          <w:color w:val="000000" w:themeColor="text1"/>
        </w:rPr>
        <w:t xml:space="preserve"> in orbit with other satellites,”</w:t>
      </w:r>
      <w:r w:rsidRPr="003D5593">
        <w:rPr>
          <w:rFonts w:asciiTheme="majorHAnsi" w:hAnsiTheme="majorHAnsi" w:cstheme="majorHAnsi"/>
          <w:color w:val="000000" w:themeColor="text1"/>
          <w:sz w:val="12"/>
          <w:szCs w:val="12"/>
        </w:rPr>
        <w:t xml:space="preserve"> Ford said. “This is the sort of thing that could get out of hand and go very badly rather quickly.” The UK called the alleged test “a threat to space systems on which the world depends” – </w:t>
      </w:r>
      <w:r w:rsidRPr="003D5593">
        <w:rPr>
          <w:rStyle w:val="StyleUnderline"/>
          <w:rFonts w:asciiTheme="majorHAnsi" w:hAnsiTheme="majorHAnsi" w:cstheme="majorHAnsi"/>
          <w:color w:val="000000" w:themeColor="text1"/>
        </w:rPr>
        <w:t xml:space="preserve">meaning use of such weapons could, in theory, </w:t>
      </w:r>
      <w:r w:rsidRPr="003D5593">
        <w:rPr>
          <w:rStyle w:val="Emphasis"/>
          <w:rFonts w:asciiTheme="majorHAnsi" w:hAnsiTheme="majorHAnsi" w:cstheme="majorHAnsi"/>
          <w:color w:val="000000" w:themeColor="text1"/>
          <w:highlight w:val="cyan"/>
        </w:rPr>
        <w:t>produce</w:t>
      </w:r>
      <w:r w:rsidRPr="003D5593">
        <w:rPr>
          <w:rStyle w:val="Emphasis"/>
          <w:rFonts w:asciiTheme="majorHAnsi" w:hAnsiTheme="majorHAnsi" w:cstheme="majorHAnsi"/>
          <w:color w:val="000000" w:themeColor="text1"/>
        </w:rPr>
        <w:t xml:space="preserve"> an instant global </w:t>
      </w:r>
      <w:r w:rsidRPr="003D5593">
        <w:rPr>
          <w:rStyle w:val="Emphasis"/>
          <w:rFonts w:asciiTheme="majorHAnsi" w:hAnsiTheme="majorHAnsi" w:cstheme="majorHAnsi"/>
          <w:color w:val="000000" w:themeColor="text1"/>
          <w:highlight w:val="cyan"/>
        </w:rPr>
        <w:t>security and communications blackout</w:t>
      </w:r>
      <w:r w:rsidRPr="003D5593">
        <w:rPr>
          <w:rStyle w:val="StyleUnderline"/>
          <w:rFonts w:asciiTheme="majorHAnsi" w:hAnsiTheme="majorHAnsi" w:cstheme="majorHAnsi"/>
          <w:color w:val="000000" w:themeColor="text1"/>
        </w:rPr>
        <w:t>.</w:t>
      </w:r>
    </w:p>
    <w:p w14:paraId="3DB35661" w14:textId="77777777" w:rsidR="00C140FC" w:rsidRPr="003D5593" w:rsidRDefault="00C140FC" w:rsidP="00C140FC">
      <w:pPr>
        <w:rPr>
          <w:rFonts w:asciiTheme="majorHAnsi" w:hAnsiTheme="majorHAnsi" w:cstheme="majorHAnsi"/>
          <w:color w:val="000000" w:themeColor="text1"/>
        </w:rPr>
      </w:pPr>
      <w:r w:rsidRPr="003D5593">
        <w:rPr>
          <w:rFonts w:asciiTheme="majorHAnsi" w:hAnsiTheme="majorHAnsi" w:cstheme="majorHAnsi"/>
          <w:color w:val="000000" w:themeColor="text1"/>
        </w:rPr>
        <w:t>[Advertisement Omitted]</w:t>
      </w:r>
    </w:p>
    <w:p w14:paraId="24058A14"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Yet in relaunching US space command last year, Donald Trump also pointed to space as the next great-power battlefield. Nato secretary-general Jens Stoltenberg says the alliance will not deploy weapons in space but is obliged to defend its interests, which include 2,000 orbiting satellites. For Nato, too, space is now an “operational domain”.</w:t>
      </w:r>
    </w:p>
    <w:p w14:paraId="038ED5A5" w14:textId="77777777" w:rsidR="00C140FC" w:rsidRPr="003D5593" w:rsidRDefault="00C140FC" w:rsidP="00C140FC">
      <w:pPr>
        <w:rPr>
          <w:rFonts w:asciiTheme="majorHAnsi" w:hAnsiTheme="majorHAnsi" w:cstheme="majorHAnsi"/>
          <w:color w:val="000000" w:themeColor="text1"/>
          <w:sz w:val="12"/>
          <w:szCs w:val="12"/>
        </w:rPr>
      </w:pPr>
      <w:r w:rsidRPr="003D5593">
        <w:rPr>
          <w:rStyle w:val="StyleUnderline"/>
          <w:rFonts w:asciiTheme="majorHAnsi" w:hAnsiTheme="majorHAnsi" w:cstheme="majorHAnsi"/>
          <w:color w:val="000000" w:themeColor="text1"/>
        </w:rPr>
        <w:t xml:space="preserve">New and “improved” </w:t>
      </w:r>
      <w:r w:rsidRPr="003D5593">
        <w:rPr>
          <w:rStyle w:val="Emphasis"/>
          <w:rFonts w:asciiTheme="majorHAnsi" w:hAnsiTheme="majorHAnsi" w:cstheme="majorHAnsi"/>
          <w:color w:val="000000" w:themeColor="text1"/>
          <w:highlight w:val="cyan"/>
        </w:rPr>
        <w:t xml:space="preserve">nuclear </w:t>
      </w:r>
      <w:r w:rsidRPr="003D5593">
        <w:rPr>
          <w:rStyle w:val="StyleUnderline"/>
          <w:rFonts w:asciiTheme="majorHAnsi" w:hAnsiTheme="majorHAnsi" w:cstheme="majorHAnsi"/>
          <w:color w:val="000000" w:themeColor="text1"/>
        </w:rPr>
        <w:t xml:space="preserve">weapons are </w:t>
      </w:r>
      <w:r w:rsidRPr="003D5593">
        <w:rPr>
          <w:rStyle w:val="Emphasis"/>
          <w:rFonts w:asciiTheme="majorHAnsi" w:hAnsiTheme="majorHAnsi" w:cstheme="majorHAnsi"/>
          <w:color w:val="000000" w:themeColor="text1"/>
          <w:highlight w:val="cyan"/>
        </w:rPr>
        <w:t>prolif</w:t>
      </w:r>
      <w:r w:rsidRPr="003D5593">
        <w:rPr>
          <w:rStyle w:val="StyleUnderline"/>
          <w:rFonts w:asciiTheme="majorHAnsi" w:hAnsiTheme="majorHAnsi" w:cstheme="majorHAnsi"/>
          <w:color w:val="000000" w:themeColor="text1"/>
        </w:rPr>
        <w:t xml:space="preserve">erating in </w:t>
      </w:r>
      <w:r w:rsidRPr="003D5593">
        <w:rPr>
          <w:rStyle w:val="StyleUnderline"/>
          <w:rFonts w:asciiTheme="majorHAnsi" w:hAnsiTheme="majorHAnsi" w:cstheme="majorHAnsi"/>
          <w:color w:val="000000" w:themeColor="text1"/>
          <w:highlight w:val="cyan"/>
        </w:rPr>
        <w:t>parallel with the race for space</w:t>
      </w:r>
      <w:r w:rsidRPr="003D5593">
        <w:rPr>
          <w:rStyle w:val="StyleUnderline"/>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According to the Stockholm International Peace Research Institute (Sipri),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19A6CD25"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“All these states are either developing or deploying new weapon systems or have announced their intention to do so,”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2F18D2BE"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“China is in the middle of a significant modernisation of its nuclear arsenal. It is developing a so-called nuclear triad for the first time, made up of new land- and sea-based missiles and nuclear-capable aircraft. India and Pakistan are slowly increasing the size and diversity of their nuclear forces,” Sipri reported. Meanwhile, North Korea continued to prioritise its military nuclear programme, while conducting “multiple” ballistic missile tests.</w:t>
      </w:r>
    </w:p>
    <w:p w14:paraId="665995BE"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Trump looks set to scupper New Start on the spurious ground that it does not reduce China’s much smaller arsenal.</w:t>
      </w:r>
    </w:p>
    <w:p w14:paraId="15D2883F"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48C193C8"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454F30A7"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0A0A5E13"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w:t>
      </w:r>
    </w:p>
    <w:p w14:paraId="4AC7A57D"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68249B27"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5F6112D7" w14:textId="77777777" w:rsidR="00C140FC" w:rsidRPr="003D5593" w:rsidRDefault="00C140FC" w:rsidP="00C140FC">
      <w:pPr>
        <w:rPr>
          <w:rFonts w:asciiTheme="majorHAnsi" w:hAnsiTheme="majorHAnsi" w:cstheme="majorHAnsi"/>
          <w:color w:val="000000" w:themeColor="text1"/>
          <w:u w:val="single"/>
        </w:rPr>
      </w:pPr>
      <w:r w:rsidRPr="003D5593">
        <w:rPr>
          <w:rStyle w:val="StyleUnderline"/>
          <w:rFonts w:asciiTheme="majorHAnsi" w:hAnsiTheme="majorHAnsi" w:cstheme="majorHAnsi"/>
          <w:color w:val="000000" w:themeColor="text1"/>
        </w:rPr>
        <w:t xml:space="preserve">Heightened international </w:t>
      </w:r>
      <w:r w:rsidRPr="003D5593">
        <w:rPr>
          <w:rStyle w:val="StyleUnderline"/>
          <w:rFonts w:asciiTheme="majorHAnsi" w:hAnsiTheme="majorHAnsi" w:cstheme="majorHAnsi"/>
          <w:color w:val="000000" w:themeColor="text1"/>
          <w:highlight w:val="cyan"/>
        </w:rPr>
        <w:t>tensions</w:t>
      </w:r>
      <w:r w:rsidRPr="003D5593">
        <w:rPr>
          <w:rStyle w:val="StyleUnderline"/>
          <w:rFonts w:asciiTheme="majorHAnsi" w:hAnsiTheme="majorHAnsi" w:cstheme="majorHAnsi"/>
          <w:color w:val="000000" w:themeColor="text1"/>
        </w:rPr>
        <w:t xml:space="preserve"> and collapsing arms-control regimes </w:t>
      </w:r>
      <w:r w:rsidRPr="003D5593">
        <w:rPr>
          <w:rStyle w:val="Emphasis"/>
          <w:rFonts w:asciiTheme="majorHAnsi" w:hAnsiTheme="majorHAnsi" w:cstheme="majorHAnsi"/>
          <w:color w:val="000000" w:themeColor="text1"/>
          <w:highlight w:val="cyan"/>
        </w:rPr>
        <w:t>only partly explain</w:t>
      </w:r>
      <w:r w:rsidRPr="003D5593">
        <w:rPr>
          <w:rStyle w:val="StyleUnderline"/>
          <w:rFonts w:asciiTheme="majorHAnsi" w:hAnsiTheme="majorHAnsi" w:cstheme="majorHAnsi"/>
          <w:color w:val="000000" w:themeColor="text1"/>
        </w:rPr>
        <w:t xml:space="preserve"> the accelerating pace of nuclear </w:t>
      </w:r>
      <w:r w:rsidRPr="003D5593">
        <w:rPr>
          <w:rStyle w:val="Emphasis"/>
          <w:rFonts w:asciiTheme="majorHAnsi" w:hAnsiTheme="majorHAnsi" w:cstheme="majorHAnsi"/>
          <w:color w:val="000000" w:themeColor="text1"/>
          <w:highlight w:val="cyan"/>
        </w:rPr>
        <w:t>rearmament</w:t>
      </w:r>
      <w:r w:rsidRPr="003D5593">
        <w:rPr>
          <w:rStyle w:val="StyleUnderline"/>
          <w:rFonts w:asciiTheme="majorHAnsi" w:hAnsiTheme="majorHAnsi" w:cstheme="majorHAnsi"/>
          <w:color w:val="000000" w:themeColor="text1"/>
        </w:rPr>
        <w:t xml:space="preserve">. Resurgent nationalism, authoritarian rightwing populism, revived or new territorial </w:t>
      </w:r>
      <w:r w:rsidRPr="003D5593">
        <w:rPr>
          <w:rStyle w:val="StyleUnderline"/>
          <w:rFonts w:asciiTheme="majorHAnsi" w:hAnsiTheme="majorHAnsi" w:cstheme="majorHAnsi"/>
          <w:color w:val="000000" w:themeColor="text1"/>
          <w:highlight w:val="cyan"/>
        </w:rPr>
        <w:t>rivalries</w:t>
      </w:r>
      <w:r w:rsidRPr="003D5593">
        <w:rPr>
          <w:rStyle w:val="StyleUnderline"/>
          <w:rFonts w:asciiTheme="majorHAnsi" w:hAnsiTheme="majorHAnsi" w:cstheme="majorHAnsi"/>
          <w:color w:val="000000" w:themeColor="text1"/>
        </w:rPr>
        <w:t xml:space="preserve"> (as in space), the </w:t>
      </w:r>
      <w:r w:rsidRPr="003D5593">
        <w:rPr>
          <w:rStyle w:val="Emphasis"/>
          <w:rFonts w:asciiTheme="majorHAnsi" w:hAnsiTheme="majorHAnsi" w:cstheme="majorHAnsi"/>
          <w:color w:val="000000" w:themeColor="text1"/>
          <w:highlight w:val="cyan"/>
        </w:rPr>
        <w:t>bypassing of the UN</w:t>
      </w:r>
      <w:r w:rsidRPr="003D5593">
        <w:rPr>
          <w:rStyle w:val="StyleUnderline"/>
          <w:rFonts w:asciiTheme="majorHAnsi" w:hAnsiTheme="majorHAnsi" w:cstheme="majorHAnsi"/>
          <w:color w:val="000000" w:themeColor="text1"/>
        </w:rPr>
        <w:t xml:space="preserve"> and multilateral institutions, and a shifting economic and geopolitical power balance are all </w:t>
      </w:r>
      <w:r w:rsidRPr="003D5593">
        <w:rPr>
          <w:rStyle w:val="StyleUnderline"/>
          <w:rFonts w:asciiTheme="majorHAnsi" w:hAnsiTheme="majorHAnsi" w:cstheme="majorHAnsi"/>
          <w:color w:val="000000" w:themeColor="text1"/>
          <w:highlight w:val="cyan"/>
        </w:rPr>
        <w:t>aggravating factors.</w:t>
      </w:r>
    </w:p>
    <w:p w14:paraId="2A1C9C9F"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But so, too, is amnesia. Seventy-five years after Armageddon was visited upon the people of Japan, the world seems to have forgotten the truly existential </w:t>
      </w:r>
      <w:r w:rsidRPr="003D5593">
        <w:rPr>
          <w:rStyle w:val="StyleUnderline"/>
          <w:rFonts w:asciiTheme="majorHAnsi" w:hAnsiTheme="majorHAnsi" w:cstheme="majorHAnsi"/>
          <w:color w:val="000000" w:themeColor="text1"/>
        </w:rPr>
        <w:t xml:space="preserve">horror of that moment. A history lesson, and a </w:t>
      </w:r>
      <w:r w:rsidRPr="003D5593">
        <w:rPr>
          <w:rStyle w:val="StyleUnderline"/>
          <w:rFonts w:asciiTheme="majorHAnsi" w:hAnsiTheme="majorHAnsi" w:cstheme="majorHAnsi"/>
          <w:color w:val="000000" w:themeColor="text1"/>
          <w:highlight w:val="cyan"/>
        </w:rPr>
        <w:t>renewed debate</w:t>
      </w:r>
      <w:r w:rsidRPr="003D5593">
        <w:rPr>
          <w:rStyle w:val="StyleUnderline"/>
          <w:rFonts w:asciiTheme="majorHAnsi" w:hAnsiTheme="majorHAnsi" w:cstheme="majorHAnsi"/>
          <w:color w:val="000000" w:themeColor="text1"/>
        </w:rPr>
        <w:t xml:space="preserve">, are </w:t>
      </w:r>
      <w:r w:rsidRPr="003D5593">
        <w:rPr>
          <w:rStyle w:val="StyleUnderline"/>
          <w:rFonts w:asciiTheme="majorHAnsi" w:hAnsiTheme="majorHAnsi" w:cstheme="majorHAnsi"/>
          <w:color w:val="000000" w:themeColor="text1"/>
          <w:highlight w:val="cyan"/>
        </w:rPr>
        <w:t>urgently needed</w:t>
      </w:r>
      <w:r w:rsidRPr="003D5593">
        <w:rPr>
          <w:rFonts w:asciiTheme="majorHAnsi" w:hAnsiTheme="majorHAnsi" w:cstheme="majorHAnsi"/>
          <w:color w:val="000000" w:themeColor="text1"/>
          <w:sz w:val="12"/>
          <w:highlight w:val="cyan"/>
        </w:rPr>
        <w:t>.</w:t>
      </w:r>
    </w:p>
    <w:p w14:paraId="26B1436D" w14:textId="77777777" w:rsidR="00C140FC" w:rsidRPr="003D5593" w:rsidRDefault="00C140FC" w:rsidP="00C140FC">
      <w:pPr>
        <w:rPr>
          <w:rFonts w:asciiTheme="majorHAnsi" w:hAnsiTheme="majorHAnsi" w:cstheme="majorHAnsi"/>
          <w:color w:val="000000" w:themeColor="text1"/>
        </w:rPr>
      </w:pPr>
    </w:p>
    <w:p w14:paraId="797460E5"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Communication systems check disease, disasters, tyranny and more.</w:t>
      </w:r>
    </w:p>
    <w:p w14:paraId="00B62928"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Eagleman 10,</w:t>
      </w:r>
      <w:r w:rsidRPr="003D5593">
        <w:rPr>
          <w:rFonts w:asciiTheme="majorHAnsi" w:hAnsiTheme="majorHAnsi" w:cstheme="majorHAnsi"/>
          <w:color w:val="000000" w:themeColor="text1"/>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15" w:history="1">
        <w:r w:rsidRPr="003D5593">
          <w:rPr>
            <w:rStyle w:val="Hyperlink"/>
            <w:rFonts w:asciiTheme="majorHAnsi" w:hAnsiTheme="majorHAnsi" w:cstheme="majorHAnsi"/>
            <w:color w:val="000000" w:themeColor="text1"/>
          </w:rPr>
          <w:t>https://www.wired.co.uk/article/apocalypse-no</w:t>
        </w:r>
      </w:hyperlink>
      <w:r w:rsidRPr="003D5593">
        <w:rPr>
          <w:rFonts w:asciiTheme="majorHAnsi" w:hAnsiTheme="majorHAnsi" w:cstheme="majorHAnsi"/>
          <w:color w:val="000000" w:themeColor="text1"/>
        </w:rPr>
        <w:t xml:space="preserve">] </w:t>
      </w:r>
    </w:p>
    <w:p w14:paraId="67558FA9"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lastRenderedPageBreak/>
        <w:t xml:space="preserve">Many </w:t>
      </w:r>
      <w:r w:rsidRPr="003D5593">
        <w:rPr>
          <w:rStyle w:val="StyleUnderline"/>
          <w:rFonts w:asciiTheme="majorHAnsi" w:hAnsiTheme="majorHAnsi" w:cstheme="majorHAnsi"/>
          <w:color w:val="000000" w:themeColor="text1"/>
        </w:rPr>
        <w:t xml:space="preserve">great </w:t>
      </w:r>
      <w:r w:rsidRPr="003D5593">
        <w:rPr>
          <w:rStyle w:val="StyleUnderline"/>
          <w:rFonts w:asciiTheme="majorHAnsi" w:hAnsiTheme="majorHAnsi" w:cstheme="majorHAnsi"/>
          <w:color w:val="000000" w:themeColor="text1"/>
          <w:highlight w:val="cyan"/>
        </w:rPr>
        <w:t>civilisations</w:t>
      </w:r>
      <w:r w:rsidRPr="003D5593">
        <w:rPr>
          <w:rStyle w:val="StyleUnderline"/>
          <w:rFonts w:asciiTheme="majorHAnsi" w:hAnsiTheme="majorHAnsi" w:cstheme="majorHAnsi"/>
          <w:color w:val="000000" w:themeColor="text1"/>
        </w:rPr>
        <w:t xml:space="preserve"> have </w:t>
      </w:r>
      <w:r w:rsidRPr="003D5593">
        <w:rPr>
          <w:rStyle w:val="Emphasis"/>
          <w:rFonts w:asciiTheme="majorHAnsi" w:hAnsiTheme="majorHAnsi" w:cstheme="majorHAnsi"/>
          <w:color w:val="000000" w:themeColor="text1"/>
          <w:highlight w:val="cyan"/>
        </w:rPr>
        <w:t>fall</w:t>
      </w:r>
      <w:r w:rsidRPr="003D5593">
        <w:rPr>
          <w:rStyle w:val="StyleUnderline"/>
          <w:rFonts w:asciiTheme="majorHAnsi" w:hAnsiTheme="majorHAnsi" w:cstheme="majorHAnsi"/>
          <w:color w:val="000000" w:themeColor="text1"/>
        </w:rPr>
        <w:t>en</w:t>
      </w:r>
      <w:r w:rsidRPr="003D5593">
        <w:rPr>
          <w:rFonts w:asciiTheme="majorHAnsi" w:hAnsiTheme="majorHAnsi" w:cstheme="majorHAnsi"/>
          <w:color w:val="000000" w:themeColor="text1"/>
          <w:sz w:val="16"/>
        </w:rPr>
        <w:t xml:space="preserve">, leaving nothing but cracked ruins and scattered genetics. Usually this results </w:t>
      </w:r>
      <w:r w:rsidRPr="003D5593">
        <w:rPr>
          <w:rStyle w:val="StyleUnderline"/>
          <w:rFonts w:asciiTheme="majorHAnsi" w:hAnsiTheme="majorHAnsi" w:cstheme="majorHAnsi"/>
          <w:color w:val="000000" w:themeColor="text1"/>
          <w:highlight w:val="cyan"/>
        </w:rPr>
        <w:t>from</w:t>
      </w:r>
      <w:r w:rsidRPr="003D5593">
        <w:rPr>
          <w:rFonts w:asciiTheme="majorHAnsi" w:hAnsiTheme="majorHAnsi" w:cstheme="majorHAnsi"/>
          <w:color w:val="000000" w:themeColor="text1"/>
          <w:sz w:val="16"/>
        </w:rPr>
        <w:t xml:space="preserve">: natural </w:t>
      </w:r>
      <w:r w:rsidRPr="003D5593">
        <w:rPr>
          <w:rStyle w:val="Emphasis"/>
          <w:rFonts w:asciiTheme="majorHAnsi" w:hAnsiTheme="majorHAnsi" w:cstheme="majorHAnsi"/>
          <w:color w:val="000000" w:themeColor="text1"/>
          <w:highlight w:val="cyan"/>
        </w:rPr>
        <w:t>disasters</w:t>
      </w:r>
      <w:r w:rsidRPr="003D5593">
        <w:rPr>
          <w:rStyle w:val="StyleUnderline"/>
          <w:rFonts w:asciiTheme="majorHAnsi" w:hAnsiTheme="majorHAnsi" w:cstheme="majorHAnsi"/>
          <w:color w:val="000000" w:themeColor="text1"/>
          <w:highlight w:val="cyan"/>
        </w:rPr>
        <w:t xml:space="preserve">, </w:t>
      </w:r>
      <w:r w:rsidRPr="003D5593">
        <w:rPr>
          <w:rStyle w:val="Emphasis"/>
          <w:rFonts w:asciiTheme="majorHAnsi" w:hAnsiTheme="majorHAnsi" w:cstheme="majorHAnsi"/>
          <w:color w:val="000000" w:themeColor="text1"/>
          <w:highlight w:val="cyan"/>
        </w:rPr>
        <w:t>resource depletion</w:t>
      </w:r>
      <w:r w:rsidRPr="003D5593">
        <w:rPr>
          <w:rFonts w:asciiTheme="majorHAnsi" w:hAnsiTheme="majorHAnsi" w:cstheme="majorHAnsi"/>
          <w:color w:val="000000" w:themeColor="text1"/>
          <w:sz w:val="16"/>
        </w:rPr>
        <w:t xml:space="preserve">, economic meltdown, </w:t>
      </w:r>
      <w:r w:rsidRPr="003D5593">
        <w:rPr>
          <w:rStyle w:val="StyleUnderline"/>
          <w:rFonts w:asciiTheme="majorHAnsi" w:hAnsiTheme="majorHAnsi" w:cstheme="majorHAnsi"/>
          <w:color w:val="000000" w:themeColor="text1"/>
        </w:rPr>
        <w:t xml:space="preserve">disease, </w:t>
      </w:r>
      <w:r w:rsidRPr="003D5593">
        <w:rPr>
          <w:rStyle w:val="StyleUnderline"/>
          <w:rFonts w:asciiTheme="majorHAnsi" w:hAnsiTheme="majorHAnsi" w:cstheme="majorHAnsi"/>
          <w:color w:val="000000" w:themeColor="text1"/>
          <w:highlight w:val="cyan"/>
        </w:rPr>
        <w:t xml:space="preserve">poor </w:t>
      </w:r>
      <w:r w:rsidRPr="003D5593">
        <w:rPr>
          <w:rStyle w:val="Emphasis"/>
          <w:rFonts w:asciiTheme="majorHAnsi" w:hAnsiTheme="majorHAnsi" w:cstheme="majorHAnsi"/>
          <w:color w:val="000000" w:themeColor="text1"/>
          <w:highlight w:val="cyan"/>
        </w:rPr>
        <w:t>info</w:t>
      </w:r>
      <w:r w:rsidRPr="003D5593">
        <w:rPr>
          <w:rStyle w:val="StyleUnderline"/>
          <w:rFonts w:asciiTheme="majorHAnsi" w:hAnsiTheme="majorHAnsi" w:cstheme="majorHAnsi"/>
          <w:color w:val="000000" w:themeColor="text1"/>
        </w:rPr>
        <w:t xml:space="preserve">rmation </w:t>
      </w:r>
      <w:r w:rsidRPr="003D5593">
        <w:rPr>
          <w:rStyle w:val="StyleUnderline"/>
          <w:rFonts w:asciiTheme="majorHAnsi" w:hAnsiTheme="majorHAnsi" w:cstheme="majorHAnsi"/>
          <w:color w:val="000000" w:themeColor="text1"/>
          <w:highlight w:val="cyan"/>
        </w:rPr>
        <w:t>flow</w:t>
      </w:r>
      <w:r w:rsidRPr="003D5593">
        <w:rPr>
          <w:rFonts w:asciiTheme="majorHAnsi" w:hAnsiTheme="majorHAnsi" w:cstheme="majorHAnsi"/>
          <w:color w:val="000000" w:themeColor="text1"/>
          <w:sz w:val="16"/>
        </w:rPr>
        <w:t xml:space="preserve"> and corruption. </w:t>
      </w:r>
      <w:r w:rsidRPr="003D5593">
        <w:rPr>
          <w:rStyle w:val="StyleUnderline"/>
          <w:rFonts w:asciiTheme="majorHAnsi" w:hAnsiTheme="majorHAnsi" w:cstheme="majorHAnsi"/>
          <w:color w:val="000000" w:themeColor="text1"/>
        </w:rPr>
        <w:t>But we’re luckier</w:t>
      </w:r>
      <w:r w:rsidRPr="003D5593">
        <w:rPr>
          <w:rFonts w:asciiTheme="majorHAnsi" w:hAnsiTheme="majorHAnsi" w:cstheme="majorHAnsi"/>
          <w:color w:val="000000" w:themeColor="text1"/>
          <w:sz w:val="16"/>
        </w:rPr>
        <w:t xml:space="preserve"> than our predecessors </w:t>
      </w:r>
      <w:r w:rsidRPr="003D5593">
        <w:rPr>
          <w:rStyle w:val="StyleUnderline"/>
          <w:rFonts w:asciiTheme="majorHAnsi" w:hAnsiTheme="majorHAnsi" w:cstheme="majorHAnsi"/>
          <w:color w:val="000000" w:themeColor="text1"/>
        </w:rPr>
        <w:t xml:space="preserve">because </w:t>
      </w:r>
      <w:r w:rsidRPr="003D5593">
        <w:rPr>
          <w:rStyle w:val="StyleUnderline"/>
          <w:rFonts w:asciiTheme="majorHAnsi" w:hAnsiTheme="majorHAnsi" w:cstheme="majorHAnsi"/>
          <w:color w:val="000000" w:themeColor="text1"/>
          <w:highlight w:val="cyan"/>
        </w:rPr>
        <w:t>we command</w:t>
      </w:r>
      <w:r w:rsidRPr="003D5593">
        <w:rPr>
          <w:rFonts w:asciiTheme="majorHAnsi" w:hAnsiTheme="majorHAnsi" w:cstheme="majorHAnsi"/>
          <w:color w:val="000000" w:themeColor="text1"/>
          <w:sz w:val="16"/>
        </w:rPr>
        <w:t xml:space="preserve"> a technology that no one else possessed: </w:t>
      </w:r>
      <w:r w:rsidRPr="003D5593">
        <w:rPr>
          <w:rStyle w:val="StyleUnderline"/>
          <w:rFonts w:asciiTheme="majorHAnsi" w:hAnsiTheme="majorHAnsi" w:cstheme="majorHAnsi"/>
          <w:color w:val="000000" w:themeColor="text1"/>
        </w:rPr>
        <w:t>a rap</w:t>
      </w:r>
      <w:r w:rsidRPr="003D5593">
        <w:rPr>
          <w:rStyle w:val="Emphasis"/>
          <w:rFonts w:asciiTheme="majorHAnsi" w:hAnsiTheme="majorHAnsi" w:cstheme="majorHAnsi"/>
          <w:color w:val="000000" w:themeColor="text1"/>
        </w:rPr>
        <w:t xml:space="preserve">id </w:t>
      </w:r>
      <w:r w:rsidRPr="003D5593">
        <w:rPr>
          <w:rStyle w:val="Emphasis"/>
          <w:rFonts w:asciiTheme="majorHAnsi" w:hAnsiTheme="majorHAnsi" w:cstheme="majorHAnsi"/>
          <w:color w:val="000000" w:themeColor="text1"/>
          <w:highlight w:val="cyan"/>
        </w:rPr>
        <w:t>communication</w:t>
      </w:r>
      <w:r w:rsidRPr="003D5593">
        <w:rPr>
          <w:rStyle w:val="StyleUnderline"/>
          <w:rFonts w:asciiTheme="majorHAnsi" w:hAnsiTheme="majorHAnsi" w:cstheme="majorHAnsi"/>
          <w:color w:val="000000" w:themeColor="text1"/>
        </w:rPr>
        <w:t xml:space="preserve"> network that finds its highest expression </w:t>
      </w:r>
      <w:r w:rsidRPr="003D5593">
        <w:rPr>
          <w:rStyle w:val="StyleUnderline"/>
          <w:rFonts w:asciiTheme="majorHAnsi" w:hAnsiTheme="majorHAnsi" w:cstheme="majorHAnsi"/>
          <w:color w:val="000000" w:themeColor="text1"/>
          <w:highlight w:val="cyan"/>
        </w:rPr>
        <w:t xml:space="preserve">in the </w:t>
      </w:r>
      <w:r w:rsidRPr="003D5593">
        <w:rPr>
          <w:rStyle w:val="Emphasis"/>
          <w:rFonts w:asciiTheme="majorHAnsi" w:hAnsiTheme="majorHAnsi" w:cstheme="majorHAnsi"/>
          <w:color w:val="000000" w:themeColor="text1"/>
          <w:highlight w:val="cyan"/>
        </w:rPr>
        <w:t>internet</w:t>
      </w:r>
      <w:r w:rsidRPr="003D5593">
        <w:rPr>
          <w:rFonts w:asciiTheme="majorHAnsi" w:hAnsiTheme="majorHAnsi" w:cstheme="majorHAnsi"/>
          <w:color w:val="000000" w:themeColor="text1"/>
          <w:sz w:val="16"/>
        </w:rPr>
        <w:t xml:space="preserve">. I propose that there are six ways in which </w:t>
      </w:r>
      <w:r w:rsidRPr="003D5593">
        <w:rPr>
          <w:rStyle w:val="StyleUnderline"/>
          <w:rFonts w:asciiTheme="majorHAnsi" w:hAnsiTheme="majorHAnsi" w:cstheme="majorHAnsi"/>
          <w:color w:val="000000" w:themeColor="text1"/>
        </w:rPr>
        <w:t>the net has vastly reduced the threat of societal collapse</w:t>
      </w:r>
      <w:r w:rsidRPr="003D5593">
        <w:rPr>
          <w:rFonts w:asciiTheme="majorHAnsi" w:hAnsiTheme="majorHAnsi" w:cstheme="majorHAnsi"/>
          <w:color w:val="000000" w:themeColor="text1"/>
          <w:sz w:val="16"/>
        </w:rPr>
        <w:t>.</w:t>
      </w:r>
    </w:p>
    <w:p w14:paraId="58754613" w14:textId="77777777" w:rsidR="00C140FC" w:rsidRPr="003D5593" w:rsidRDefault="00C140FC" w:rsidP="00C140FC">
      <w:pPr>
        <w:rPr>
          <w:rStyle w:val="StyleUnderline"/>
          <w:rFonts w:asciiTheme="majorHAnsi" w:hAnsiTheme="majorHAnsi" w:cstheme="majorHAnsi"/>
          <w:color w:val="000000" w:themeColor="text1"/>
        </w:rPr>
      </w:pPr>
      <w:r w:rsidRPr="003D5593">
        <w:rPr>
          <w:rStyle w:val="Emphasis"/>
          <w:rFonts w:asciiTheme="majorHAnsi" w:hAnsiTheme="majorHAnsi" w:cstheme="majorHAnsi"/>
          <w:color w:val="000000" w:themeColor="text1"/>
          <w:highlight w:val="cyan"/>
        </w:rPr>
        <w:t>Epidemics</w:t>
      </w:r>
      <w:r w:rsidRPr="003D5593">
        <w:rPr>
          <w:rStyle w:val="StyleUnderline"/>
          <w:rFonts w:asciiTheme="majorHAnsi" w:hAnsiTheme="majorHAnsi" w:cstheme="majorHAnsi"/>
          <w:color w:val="000000" w:themeColor="text1"/>
          <w:highlight w:val="cyan"/>
        </w:rPr>
        <w:t xml:space="preserve"> can be deflected</w:t>
      </w:r>
      <w:r w:rsidRPr="003D5593">
        <w:rPr>
          <w:rStyle w:val="StyleUnderline"/>
          <w:rFonts w:asciiTheme="majorHAnsi" w:hAnsiTheme="majorHAnsi" w:cstheme="majorHAnsi"/>
          <w:color w:val="000000" w:themeColor="text1"/>
        </w:rPr>
        <w:t xml:space="preserve"> by telepresence</w:t>
      </w:r>
    </w:p>
    <w:p w14:paraId="260E19A0"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 xml:space="preserve">One of our more dire prospects for collapse is an infectious-disease epidemic. </w:t>
      </w:r>
      <w:r w:rsidRPr="003D5593">
        <w:rPr>
          <w:rStyle w:val="StyleUnderline"/>
          <w:rFonts w:asciiTheme="majorHAnsi" w:hAnsiTheme="majorHAnsi" w:cstheme="majorHAnsi"/>
          <w:color w:val="000000" w:themeColor="text1"/>
        </w:rPr>
        <w:t>Viral and bacterial epidemics precipitated the fall of</w:t>
      </w:r>
      <w:r w:rsidRPr="003D5593">
        <w:rPr>
          <w:rFonts w:asciiTheme="majorHAnsi" w:hAnsiTheme="majorHAnsi" w:cstheme="majorHAnsi"/>
          <w:color w:val="000000" w:themeColor="text1"/>
          <w:sz w:val="16"/>
        </w:rPr>
        <w:t xml:space="preserve"> the Golden Age of Athens, </w:t>
      </w:r>
      <w:r w:rsidRPr="003D5593">
        <w:rPr>
          <w:rStyle w:val="StyleUnderline"/>
          <w:rFonts w:asciiTheme="majorHAnsi" w:hAnsiTheme="majorHAnsi" w:cstheme="majorHAnsi"/>
          <w:color w:val="000000" w:themeColor="text1"/>
        </w:rPr>
        <w:t>the Roman Empire and</w:t>
      </w:r>
      <w:r w:rsidRPr="003D5593">
        <w:rPr>
          <w:rFonts w:asciiTheme="majorHAnsi" w:hAnsiTheme="majorHAnsi" w:cstheme="majorHAnsi"/>
          <w:color w:val="000000" w:themeColor="text1"/>
          <w:sz w:val="16"/>
        </w:rPr>
        <w:t xml:space="preserve"> most of the empires of the </w:t>
      </w:r>
      <w:r w:rsidRPr="003D5593">
        <w:rPr>
          <w:rStyle w:val="StyleUnderline"/>
          <w:rFonts w:asciiTheme="majorHAnsi" w:hAnsiTheme="majorHAnsi" w:cstheme="majorHAnsi"/>
          <w:color w:val="000000" w:themeColor="text1"/>
        </w:rPr>
        <w:t xml:space="preserve">Native Americans. The internet can be our </w:t>
      </w:r>
      <w:r w:rsidRPr="003D5593">
        <w:rPr>
          <w:rStyle w:val="Emphasis"/>
          <w:rFonts w:asciiTheme="majorHAnsi" w:hAnsiTheme="majorHAnsi" w:cstheme="majorHAnsi"/>
          <w:color w:val="000000" w:themeColor="text1"/>
        </w:rPr>
        <w:t>key to survival</w:t>
      </w:r>
      <w:r w:rsidRPr="003D5593">
        <w:rPr>
          <w:rStyle w:val="StyleUnderline"/>
          <w:rFonts w:asciiTheme="majorHAnsi" w:hAnsiTheme="majorHAnsi" w:cstheme="majorHAnsi"/>
          <w:color w:val="000000" w:themeColor="text1"/>
        </w:rPr>
        <w:t xml:space="preserve"> because the ability to work telepresently can inhibit microbial transmission by reducing human-to-human contact</w:t>
      </w:r>
      <w:r w:rsidRPr="003D5593">
        <w:rPr>
          <w:rFonts w:asciiTheme="majorHAnsi" w:hAnsiTheme="majorHAnsi" w:cstheme="majorHAnsi"/>
          <w:color w:val="000000" w:themeColor="text1"/>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3D5593">
        <w:rPr>
          <w:rStyle w:val="StyleUnderline"/>
          <w:rFonts w:asciiTheme="majorHAnsi" w:hAnsiTheme="majorHAnsi" w:cstheme="majorHAnsi"/>
          <w:color w:val="000000" w:themeColor="text1"/>
          <w:highlight w:val="cyan"/>
        </w:rPr>
        <w:t>we can</w:t>
      </w:r>
      <w:r w:rsidRPr="003D5593">
        <w:rPr>
          <w:rStyle w:val="StyleUnderline"/>
          <w:rFonts w:asciiTheme="majorHAnsi" w:hAnsiTheme="majorHAnsi" w:cstheme="majorHAnsi"/>
          <w:color w:val="000000" w:themeColor="text1"/>
        </w:rPr>
        <w:t xml:space="preserve"> fluidly </w:t>
      </w:r>
      <w:r w:rsidRPr="003D5593">
        <w:rPr>
          <w:rStyle w:val="StyleUnderline"/>
          <w:rFonts w:asciiTheme="majorHAnsi" w:hAnsiTheme="majorHAnsi" w:cstheme="majorHAnsi"/>
          <w:color w:val="000000" w:themeColor="text1"/>
          <w:highlight w:val="cyan"/>
        </w:rPr>
        <w:t>shift into a</w:t>
      </w:r>
      <w:r w:rsidRPr="003D5593">
        <w:rPr>
          <w:rStyle w:val="StyleUnderline"/>
          <w:rFonts w:asciiTheme="majorHAnsi" w:hAnsiTheme="majorHAnsi" w:cstheme="majorHAnsi"/>
          <w:color w:val="000000" w:themeColor="text1"/>
        </w:rPr>
        <w:t xml:space="preserve"> self-</w:t>
      </w:r>
      <w:r w:rsidRPr="003D5593">
        <w:rPr>
          <w:rStyle w:val="StyleUnderline"/>
          <w:rFonts w:asciiTheme="majorHAnsi" w:hAnsiTheme="majorHAnsi" w:cstheme="majorHAnsi"/>
          <w:color w:val="000000" w:themeColor="text1"/>
          <w:highlight w:val="cyan"/>
        </w:rPr>
        <w:t>quarantined society</w:t>
      </w:r>
      <w:r w:rsidRPr="003D5593">
        <w:rPr>
          <w:rFonts w:asciiTheme="majorHAnsi" w:hAnsiTheme="majorHAnsi" w:cstheme="majorHAnsi"/>
          <w:color w:val="000000" w:themeColor="text1"/>
          <w:sz w:val="16"/>
        </w:rPr>
        <w:t xml:space="preserve"> in which microbes fail due to host scarcity. Whatever the social ills of isolation, they are worse for the microbes than for us.</w:t>
      </w:r>
    </w:p>
    <w:p w14:paraId="05F9D6FC"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The internet will predict natural disasters</w:t>
      </w:r>
    </w:p>
    <w:p w14:paraId="5CB93C70"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3D5593">
        <w:rPr>
          <w:rStyle w:val="StyleUnderline"/>
          <w:rFonts w:asciiTheme="majorHAnsi" w:hAnsiTheme="majorHAnsi" w:cstheme="majorHAnsi"/>
          <w:color w:val="000000" w:themeColor="text1"/>
        </w:rPr>
        <w:t xml:space="preserve">the </w:t>
      </w:r>
      <w:r w:rsidRPr="003D5593">
        <w:rPr>
          <w:rStyle w:val="StyleUnderline"/>
          <w:rFonts w:asciiTheme="majorHAnsi" w:hAnsiTheme="majorHAnsi" w:cstheme="majorHAnsi"/>
          <w:color w:val="000000" w:themeColor="text1"/>
          <w:highlight w:val="cyan"/>
        </w:rPr>
        <w:t>internet carried news</w:t>
      </w:r>
      <w:r w:rsidRPr="003D5593">
        <w:rPr>
          <w:rFonts w:asciiTheme="majorHAnsi" w:hAnsiTheme="majorHAnsi" w:cstheme="majorHAnsi"/>
          <w:color w:val="000000" w:themeColor="text1"/>
          <w:sz w:val="16"/>
        </w:rPr>
        <w:t xml:space="preserve"> about the fire </w:t>
      </w:r>
      <w:r w:rsidRPr="003D5593">
        <w:rPr>
          <w:rStyle w:val="StyleUnderline"/>
          <w:rFonts w:asciiTheme="majorHAnsi" w:hAnsiTheme="majorHAnsi" w:cstheme="majorHAnsi"/>
          <w:color w:val="000000" w:themeColor="text1"/>
        </w:rPr>
        <w:t xml:space="preserve">more </w:t>
      </w:r>
      <w:r w:rsidRPr="003D5593">
        <w:rPr>
          <w:rStyle w:val="Emphasis"/>
          <w:rFonts w:asciiTheme="majorHAnsi" w:hAnsiTheme="majorHAnsi" w:cstheme="majorHAnsi"/>
          <w:color w:val="000000" w:themeColor="text1"/>
          <w:highlight w:val="cyan"/>
        </w:rPr>
        <w:t>quickly</w:t>
      </w:r>
      <w:r w:rsidRPr="003D5593">
        <w:rPr>
          <w:rStyle w:val="StyleUnderline"/>
          <w:rFonts w:asciiTheme="majorHAnsi" w:hAnsiTheme="majorHAnsi" w:cstheme="majorHAnsi"/>
          <w:color w:val="000000" w:themeColor="text1"/>
          <w:highlight w:val="cyan"/>
        </w:rPr>
        <w:t xml:space="preserve"> and </w:t>
      </w:r>
      <w:r w:rsidRPr="003D5593">
        <w:rPr>
          <w:rStyle w:val="Emphasis"/>
          <w:rFonts w:asciiTheme="majorHAnsi" w:hAnsiTheme="majorHAnsi" w:cstheme="majorHAnsi"/>
          <w:color w:val="000000" w:themeColor="text1"/>
          <w:highlight w:val="cyan"/>
        </w:rPr>
        <w:t>accurately</w:t>
      </w:r>
      <w:r w:rsidRPr="003D5593">
        <w:rPr>
          <w:rFonts w:asciiTheme="majorHAnsi" w:hAnsiTheme="majorHAnsi" w:cstheme="majorHAnsi"/>
          <w:color w:val="000000" w:themeColor="text1"/>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49508C0C"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 xml:space="preserve">Discoveries are retained and shared </w:t>
      </w:r>
    </w:p>
    <w:p w14:paraId="32198FC3" w14:textId="77777777" w:rsidR="00C140FC" w:rsidRPr="003D5593" w:rsidRDefault="00C140FC" w:rsidP="00C140FC">
      <w:pPr>
        <w:rPr>
          <w:rFonts w:asciiTheme="majorHAnsi" w:hAnsiTheme="majorHAnsi" w:cstheme="majorHAnsi"/>
          <w:color w:val="000000" w:themeColor="text1"/>
          <w:sz w:val="16"/>
        </w:rPr>
      </w:pPr>
      <w:r w:rsidRPr="003D5593">
        <w:rPr>
          <w:rStyle w:val="StyleUnderline"/>
          <w:rFonts w:asciiTheme="majorHAnsi" w:hAnsiTheme="majorHAnsi" w:cstheme="majorHAnsi"/>
          <w:color w:val="000000" w:themeColor="text1"/>
        </w:rPr>
        <w:t>Historically, critical information has required constant rediscovery. Collections of learning</w:t>
      </w:r>
      <w:r w:rsidRPr="003D5593">
        <w:rPr>
          <w:rFonts w:asciiTheme="majorHAnsi" w:hAnsiTheme="majorHAnsi" w:cstheme="majorHAnsi"/>
          <w:color w:val="000000" w:themeColor="text1"/>
          <w:sz w:val="16"/>
        </w:rPr>
        <w:t xml:space="preserve"> -- from the library at Alexandria to the entire Minoan civilisation -- </w:t>
      </w:r>
      <w:r w:rsidRPr="003D5593">
        <w:rPr>
          <w:rStyle w:val="StyleUnderline"/>
          <w:rFonts w:asciiTheme="majorHAnsi" w:hAnsiTheme="majorHAnsi" w:cstheme="majorHAnsi"/>
          <w:color w:val="000000" w:themeColor="text1"/>
        </w:rPr>
        <w:t>have fallen to the bonfires of invaders or the wrecking ball of natural disaster. Knowledge is</w:t>
      </w:r>
      <w:r w:rsidRPr="003D5593">
        <w:rPr>
          <w:rFonts w:asciiTheme="majorHAnsi" w:hAnsiTheme="majorHAnsi" w:cstheme="majorHAnsi"/>
          <w:color w:val="000000" w:themeColor="text1"/>
          <w:sz w:val="16"/>
        </w:rPr>
        <w:t xml:space="preserve"> hard won but </w:t>
      </w:r>
      <w:r w:rsidRPr="003D5593">
        <w:rPr>
          <w:rStyle w:val="StyleUnderline"/>
          <w:rFonts w:asciiTheme="majorHAnsi" w:hAnsiTheme="majorHAnsi" w:cstheme="majorHAnsi"/>
          <w:color w:val="000000" w:themeColor="text1"/>
        </w:rPr>
        <w:t>easily lost</w:t>
      </w:r>
      <w:r w:rsidRPr="003D5593">
        <w:rPr>
          <w:rFonts w:asciiTheme="majorHAnsi" w:hAnsiTheme="majorHAnsi" w:cstheme="majorHAnsi"/>
          <w:color w:val="000000" w:themeColor="text1"/>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3D5593">
        <w:rPr>
          <w:rStyle w:val="StyleUnderline"/>
          <w:rFonts w:asciiTheme="majorHAnsi" w:hAnsiTheme="majorHAnsi" w:cstheme="majorHAnsi"/>
          <w:color w:val="000000" w:themeColor="text1"/>
        </w:rPr>
        <w:t xml:space="preserve">The net solved the problem. New </w:t>
      </w:r>
      <w:r w:rsidRPr="003D5593">
        <w:rPr>
          <w:rStyle w:val="StyleUnderline"/>
          <w:rFonts w:asciiTheme="majorHAnsi" w:hAnsiTheme="majorHAnsi" w:cstheme="majorHAnsi"/>
          <w:color w:val="000000" w:themeColor="text1"/>
          <w:highlight w:val="cyan"/>
        </w:rPr>
        <w:t xml:space="preserve">discoveries catch on </w:t>
      </w:r>
      <w:r w:rsidRPr="003D5593">
        <w:rPr>
          <w:rStyle w:val="Emphasis"/>
          <w:rFonts w:asciiTheme="majorHAnsi" w:hAnsiTheme="majorHAnsi" w:cstheme="majorHAnsi"/>
          <w:color w:val="000000" w:themeColor="text1"/>
        </w:rPr>
        <w:t>immediately</w:t>
      </w:r>
      <w:r w:rsidRPr="003D5593">
        <w:rPr>
          <w:rStyle w:val="StyleUnderline"/>
          <w:rFonts w:asciiTheme="majorHAnsi" w:hAnsiTheme="majorHAnsi" w:cstheme="majorHAnsi"/>
          <w:color w:val="000000" w:themeColor="text1"/>
        </w:rPr>
        <w:t xml:space="preserve">; information spreads </w:t>
      </w:r>
      <w:r w:rsidRPr="003D5593">
        <w:rPr>
          <w:rStyle w:val="Emphasis"/>
          <w:rFonts w:asciiTheme="majorHAnsi" w:hAnsiTheme="majorHAnsi" w:cstheme="majorHAnsi"/>
          <w:color w:val="000000" w:themeColor="text1"/>
        </w:rPr>
        <w:t>widely</w:t>
      </w:r>
      <w:r w:rsidRPr="003D5593">
        <w:rPr>
          <w:rFonts w:asciiTheme="majorHAnsi" w:hAnsiTheme="majorHAnsi" w:cstheme="majorHAnsi"/>
          <w:color w:val="000000" w:themeColor="text1"/>
          <w:sz w:val="16"/>
        </w:rPr>
        <w:t>. In this way, societies can optimally ratchet up, using the latest bricks of knowledge in their fortification against risk.</w:t>
      </w:r>
    </w:p>
    <w:p w14:paraId="19ACF8CB" w14:textId="77777777" w:rsidR="00C140FC" w:rsidRPr="003D5593" w:rsidRDefault="00C140FC" w:rsidP="00C140FC">
      <w:pPr>
        <w:rPr>
          <w:rStyle w:val="StyleUnderline"/>
          <w:rFonts w:asciiTheme="majorHAnsi" w:hAnsiTheme="majorHAnsi" w:cstheme="majorHAnsi"/>
          <w:color w:val="000000" w:themeColor="text1"/>
        </w:rPr>
      </w:pPr>
      <w:r w:rsidRPr="003D5593">
        <w:rPr>
          <w:rStyle w:val="Emphasis"/>
          <w:rFonts w:asciiTheme="majorHAnsi" w:hAnsiTheme="majorHAnsi" w:cstheme="majorHAnsi"/>
          <w:color w:val="000000" w:themeColor="text1"/>
          <w:highlight w:val="cyan"/>
        </w:rPr>
        <w:t>Tyranny</w:t>
      </w:r>
      <w:r w:rsidRPr="003D5593">
        <w:rPr>
          <w:rStyle w:val="StyleUnderline"/>
          <w:rFonts w:asciiTheme="majorHAnsi" w:hAnsiTheme="majorHAnsi" w:cstheme="majorHAnsi"/>
          <w:color w:val="000000" w:themeColor="text1"/>
          <w:highlight w:val="cyan"/>
        </w:rPr>
        <w:t xml:space="preserve"> is mitigated</w:t>
      </w:r>
      <w:r w:rsidRPr="003D5593">
        <w:rPr>
          <w:rStyle w:val="StyleUnderline"/>
          <w:rFonts w:asciiTheme="majorHAnsi" w:hAnsiTheme="majorHAnsi" w:cstheme="majorHAnsi"/>
          <w:color w:val="000000" w:themeColor="text1"/>
        </w:rPr>
        <w:t xml:space="preserve"> </w:t>
      </w:r>
    </w:p>
    <w:p w14:paraId="1BD14C21"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4762534C" w14:textId="77777777" w:rsidR="00C140FC" w:rsidRPr="003D5593" w:rsidRDefault="00C140FC" w:rsidP="00C140FC">
      <w:pPr>
        <w:rPr>
          <w:rStyle w:val="StyleUnderline"/>
          <w:rFonts w:asciiTheme="majorHAnsi" w:hAnsiTheme="majorHAnsi" w:cstheme="majorHAnsi"/>
          <w:color w:val="000000" w:themeColor="text1"/>
        </w:rPr>
      </w:pPr>
      <w:r w:rsidRPr="003D5593">
        <w:rPr>
          <w:rStyle w:val="StyleUnderline"/>
          <w:rFonts w:asciiTheme="majorHAnsi" w:hAnsiTheme="majorHAnsi" w:cstheme="majorHAnsi"/>
          <w:color w:val="000000" w:themeColor="text1"/>
        </w:rPr>
        <w:t xml:space="preserve">Human capital is vastly increased </w:t>
      </w:r>
    </w:p>
    <w:p w14:paraId="22226520" w14:textId="77777777" w:rsidR="00C140FC" w:rsidRPr="003D5593" w:rsidRDefault="00C140FC" w:rsidP="00C140FC">
      <w:pPr>
        <w:rPr>
          <w:rFonts w:asciiTheme="majorHAnsi" w:hAnsiTheme="majorHAnsi" w:cstheme="majorHAnsi"/>
          <w:color w:val="000000" w:themeColor="text1"/>
          <w:sz w:val="16"/>
        </w:rPr>
      </w:pPr>
      <w:r w:rsidRPr="003D5593">
        <w:rPr>
          <w:rStyle w:val="StyleUnderline"/>
          <w:rFonts w:asciiTheme="majorHAnsi" w:hAnsiTheme="majorHAnsi" w:cstheme="majorHAnsi"/>
          <w:color w:val="000000" w:themeColor="text1"/>
        </w:rPr>
        <w:t>Crowdsourcing brings people together to solve problems. Yet far fewer than one per cent of the world’s population is involved. We need expand human capital</w:t>
      </w:r>
      <w:r w:rsidRPr="003D5593">
        <w:rPr>
          <w:rFonts w:asciiTheme="majorHAnsi" w:hAnsiTheme="majorHAnsi" w:cstheme="majorHAnsi"/>
          <w:color w:val="000000" w:themeColor="text1"/>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w:t>
      </w:r>
      <w:r w:rsidRPr="003D5593">
        <w:rPr>
          <w:rFonts w:asciiTheme="majorHAnsi" w:hAnsiTheme="majorHAnsi" w:cstheme="majorHAnsi"/>
          <w:color w:val="000000" w:themeColor="text1"/>
          <w:sz w:val="16"/>
        </w:rPr>
        <w:lastRenderedPageBreak/>
        <w:t xml:space="preserve">solvers. The net opens the gates education to anyone with a computer. A motivated teen anywhere on the planet can walk through the world’s knowledge -- from the webs of Wikipedia to the curriculum of MIT’s OpenCourseWare. The new </w:t>
      </w:r>
      <w:r w:rsidRPr="003D5593">
        <w:rPr>
          <w:rStyle w:val="Emphasis"/>
          <w:rFonts w:asciiTheme="majorHAnsi" w:hAnsiTheme="majorHAnsi" w:cstheme="majorHAnsi"/>
          <w:color w:val="000000" w:themeColor="text1"/>
          <w:highlight w:val="cyan"/>
        </w:rPr>
        <w:t>human capital</w:t>
      </w:r>
      <w:r w:rsidRPr="003D5593">
        <w:rPr>
          <w:rStyle w:val="StyleUnderline"/>
          <w:rFonts w:asciiTheme="majorHAnsi" w:hAnsiTheme="majorHAnsi" w:cstheme="majorHAnsi"/>
          <w:color w:val="000000" w:themeColor="text1"/>
        </w:rPr>
        <w:t xml:space="preserve"> will </w:t>
      </w:r>
      <w:r w:rsidRPr="003D5593">
        <w:rPr>
          <w:rStyle w:val="StyleUnderline"/>
          <w:rFonts w:asciiTheme="majorHAnsi" w:hAnsiTheme="majorHAnsi" w:cstheme="majorHAnsi"/>
          <w:color w:val="000000" w:themeColor="text1"/>
          <w:highlight w:val="cyan"/>
        </w:rPr>
        <w:t>serve us</w:t>
      </w:r>
      <w:r w:rsidRPr="003D5593">
        <w:rPr>
          <w:rStyle w:val="StyleUnderline"/>
          <w:rFonts w:asciiTheme="majorHAnsi" w:hAnsiTheme="majorHAnsi" w:cstheme="majorHAnsi"/>
          <w:color w:val="000000" w:themeColor="text1"/>
        </w:rPr>
        <w:t xml:space="preserve"> well </w:t>
      </w:r>
      <w:r w:rsidRPr="003D5593">
        <w:rPr>
          <w:rStyle w:val="StyleUnderline"/>
          <w:rFonts w:asciiTheme="majorHAnsi" w:hAnsiTheme="majorHAnsi" w:cstheme="majorHAnsi"/>
          <w:color w:val="000000" w:themeColor="text1"/>
          <w:highlight w:val="cyan"/>
        </w:rPr>
        <w:t xml:space="preserve">when we confront </w:t>
      </w:r>
      <w:r w:rsidRPr="003D5593">
        <w:rPr>
          <w:rStyle w:val="Emphasis"/>
          <w:rFonts w:asciiTheme="majorHAnsi" w:hAnsiTheme="majorHAnsi" w:cstheme="majorHAnsi"/>
          <w:color w:val="000000" w:themeColor="text1"/>
          <w:highlight w:val="cyan"/>
        </w:rPr>
        <w:t>existential threats</w:t>
      </w:r>
      <w:r w:rsidRPr="003D5593">
        <w:rPr>
          <w:rStyle w:val="StyleUnderline"/>
          <w:rFonts w:asciiTheme="majorHAnsi" w:hAnsiTheme="majorHAnsi" w:cstheme="majorHAnsi"/>
          <w:color w:val="000000" w:themeColor="text1"/>
        </w:rPr>
        <w:t xml:space="preserve"> we’ve never imagined before</w:t>
      </w:r>
      <w:r w:rsidRPr="003D5593">
        <w:rPr>
          <w:rFonts w:asciiTheme="majorHAnsi" w:hAnsiTheme="majorHAnsi" w:cstheme="majorHAnsi"/>
          <w:color w:val="000000" w:themeColor="text1"/>
          <w:sz w:val="16"/>
        </w:rPr>
        <w:t>.</w:t>
      </w:r>
    </w:p>
    <w:p w14:paraId="1C8E404A"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 xml:space="preserve">Energy expenditure is reduced </w:t>
      </w:r>
    </w:p>
    <w:p w14:paraId="18450B2F"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3D5593">
        <w:rPr>
          <w:rStyle w:val="StyleUnderline"/>
          <w:rFonts w:asciiTheme="majorHAnsi" w:hAnsiTheme="majorHAnsi" w:cstheme="majorHAnsi"/>
          <w:color w:val="000000" w:themeColor="text1"/>
        </w:rPr>
        <w:t xml:space="preserve">Consider the </w:t>
      </w:r>
      <w:r w:rsidRPr="003D5593">
        <w:rPr>
          <w:rStyle w:val="StyleUnderline"/>
          <w:rFonts w:asciiTheme="majorHAnsi" w:hAnsiTheme="majorHAnsi" w:cstheme="majorHAnsi"/>
          <w:color w:val="000000" w:themeColor="text1"/>
          <w:highlight w:val="cyan"/>
        </w:rPr>
        <w:t>massive energy savings</w:t>
      </w:r>
      <w:r w:rsidRPr="003D5593">
        <w:rPr>
          <w:rFonts w:asciiTheme="majorHAnsi" w:hAnsiTheme="majorHAnsi" w:cstheme="majorHAnsi"/>
          <w:color w:val="000000" w:themeColor="text1"/>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2BCADBAC" w14:textId="77777777" w:rsidR="00C140FC" w:rsidRPr="003D5593" w:rsidRDefault="00C140FC" w:rsidP="00C140FC">
      <w:pPr>
        <w:rPr>
          <w:rFonts w:asciiTheme="majorHAnsi" w:hAnsiTheme="majorHAnsi" w:cstheme="majorHAnsi"/>
          <w:color w:val="000000" w:themeColor="text1"/>
          <w:sz w:val="16"/>
        </w:rPr>
      </w:pPr>
      <w:r w:rsidRPr="003D5593">
        <w:rPr>
          <w:rFonts w:asciiTheme="majorHAnsi" w:hAnsiTheme="majorHAnsi" w:cstheme="majorHAnsi"/>
          <w:color w:val="000000" w:themeColor="text1"/>
          <w:sz w:val="16"/>
        </w:rPr>
        <w:t xml:space="preserve">The tangle of events that triggers societal collapse can be complex, and there are several threats the net does not address. But </w:t>
      </w:r>
      <w:r w:rsidRPr="003D5593">
        <w:rPr>
          <w:rStyle w:val="StyleUnderline"/>
          <w:rFonts w:asciiTheme="majorHAnsi" w:hAnsiTheme="majorHAnsi" w:cstheme="majorHAnsi"/>
          <w:color w:val="000000" w:themeColor="text1"/>
        </w:rPr>
        <w:t xml:space="preserve">vast, networked </w:t>
      </w:r>
      <w:r w:rsidRPr="003D5593">
        <w:rPr>
          <w:rStyle w:val="StyleUnderline"/>
          <w:rFonts w:asciiTheme="majorHAnsi" w:hAnsiTheme="majorHAnsi" w:cstheme="majorHAnsi"/>
          <w:color w:val="000000" w:themeColor="text1"/>
          <w:highlight w:val="cyan"/>
        </w:rPr>
        <w:t xml:space="preserve">communication can be an </w:t>
      </w:r>
      <w:r w:rsidRPr="003D5593">
        <w:rPr>
          <w:rStyle w:val="Emphasis"/>
          <w:rFonts w:asciiTheme="majorHAnsi" w:hAnsiTheme="majorHAnsi" w:cstheme="majorHAnsi"/>
          <w:color w:val="000000" w:themeColor="text1"/>
          <w:highlight w:val="cyan"/>
        </w:rPr>
        <w:t>antidote</w:t>
      </w:r>
      <w:r w:rsidRPr="003D5593">
        <w:rPr>
          <w:rStyle w:val="StyleUnderline"/>
          <w:rFonts w:asciiTheme="majorHAnsi" w:hAnsiTheme="majorHAnsi" w:cstheme="majorHAnsi"/>
          <w:color w:val="000000" w:themeColor="text1"/>
          <w:highlight w:val="cyan"/>
        </w:rPr>
        <w:t xml:space="preserve"> to</w:t>
      </w:r>
      <w:r w:rsidRPr="003D5593">
        <w:rPr>
          <w:rStyle w:val="StyleUnderline"/>
          <w:rFonts w:asciiTheme="majorHAnsi" w:hAnsiTheme="majorHAnsi" w:cstheme="majorHAnsi"/>
          <w:color w:val="000000" w:themeColor="text1"/>
        </w:rPr>
        <w:t xml:space="preserve"> several of the most deadly </w:t>
      </w:r>
      <w:r w:rsidRPr="003D5593">
        <w:rPr>
          <w:rStyle w:val="StyleUnderline"/>
          <w:rFonts w:asciiTheme="majorHAnsi" w:hAnsiTheme="majorHAnsi" w:cstheme="majorHAnsi"/>
          <w:color w:val="000000" w:themeColor="text1"/>
          <w:highlight w:val="cyan"/>
        </w:rPr>
        <w:t xml:space="preserve">diseases </w:t>
      </w:r>
      <w:r w:rsidRPr="003D5593">
        <w:rPr>
          <w:rStyle w:val="Emphasis"/>
          <w:rFonts w:asciiTheme="majorHAnsi" w:hAnsiTheme="majorHAnsi" w:cstheme="majorHAnsi"/>
          <w:color w:val="000000" w:themeColor="text1"/>
          <w:highlight w:val="cyan"/>
        </w:rPr>
        <w:t>threatening civilisation</w:t>
      </w:r>
      <w:r w:rsidRPr="003D5593">
        <w:rPr>
          <w:rFonts w:asciiTheme="majorHAnsi" w:hAnsiTheme="majorHAnsi" w:cstheme="majorHAnsi"/>
          <w:color w:val="000000" w:themeColor="text1"/>
          <w:sz w:val="16"/>
        </w:rPr>
        <w:t xml:space="preserve">. The next time your coworker laments internet addiction, the banality of tweeting or the decline of face-to-face conversation, you may want to suggest that the net may just be the technology that saves us. </w:t>
      </w:r>
    </w:p>
    <w:p w14:paraId="205A27E8"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Disease risks extinction.</w:t>
      </w:r>
    </w:p>
    <w:p w14:paraId="3DB9C1A1"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 xml:space="preserve">Bar-Yam 16, </w:t>
      </w:r>
      <w:r w:rsidRPr="003D5593">
        <w:rPr>
          <w:rFonts w:asciiTheme="majorHAnsi" w:hAnsiTheme="majorHAnsi" w:cstheme="majorHAnsi"/>
          <w:color w:val="000000" w:themeColor="text1"/>
        </w:rPr>
        <w:t xml:space="preserve">[Yaneer Bar-Yam, Founding President of the New England Complex Systems Institute, “Transition to extinction: Pandemics in a connected world,” NECSI (July 3, 2016), </w:t>
      </w:r>
      <w:hyperlink r:id="rId16" w:history="1">
        <w:r w:rsidRPr="003D5593">
          <w:rPr>
            <w:rStyle w:val="Hyperlink"/>
            <w:rFonts w:asciiTheme="majorHAnsi" w:hAnsiTheme="majorHAnsi" w:cstheme="majorHAnsi"/>
            <w:color w:val="000000" w:themeColor="text1"/>
          </w:rPr>
          <w:t>http://necsi.edu/research/social/pandemics/transition</w:t>
        </w:r>
      </w:hyperlink>
      <w:r w:rsidRPr="003D5593">
        <w:rPr>
          <w:rFonts w:asciiTheme="majorHAnsi" w:hAnsiTheme="majorHAnsi" w:cstheme="majorHAnsi"/>
          <w:color w:val="000000" w:themeColor="text1"/>
        </w:rPr>
        <w:t xml:space="preserve">] </w:t>
      </w:r>
    </w:p>
    <w:p w14:paraId="1A4608DE" w14:textId="77777777" w:rsidR="00C140FC" w:rsidRPr="003D5593" w:rsidRDefault="00C140FC" w:rsidP="00C140FC">
      <w:pPr>
        <w:rPr>
          <w:rFonts w:asciiTheme="majorHAnsi" w:hAnsiTheme="majorHAnsi" w:cstheme="majorHAnsi"/>
          <w:color w:val="000000" w:themeColor="text1"/>
          <w:sz w:val="16"/>
          <w:szCs w:val="16"/>
        </w:rPr>
      </w:pPr>
      <w:r w:rsidRPr="003D5593">
        <w:rPr>
          <w:rFonts w:asciiTheme="majorHAnsi" w:hAnsiTheme="majorHAnsi" w:cstheme="majorHAnsi"/>
          <w:color w:val="000000" w:themeColor="text1"/>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w:t>
      </w:r>
      <w:r w:rsidRPr="003D5593">
        <w:rPr>
          <w:rStyle w:val="StyleUnderline"/>
          <w:rFonts w:asciiTheme="majorHAnsi" w:hAnsiTheme="majorHAnsi" w:cstheme="majorHAnsi"/>
          <w:color w:val="000000" w:themeColor="text1"/>
        </w:rPr>
        <w:t>That the rapidly spreading pathogens die out has important implications for evolutionary research</w:t>
      </w:r>
      <w:r w:rsidRPr="003D5593">
        <w:rPr>
          <w:rFonts w:asciiTheme="majorHAnsi" w:hAnsiTheme="majorHAnsi" w:cstheme="majorHAnsi"/>
          <w:color w:val="000000" w:themeColor="text1"/>
          <w:sz w:val="16"/>
          <w:szCs w:val="16"/>
        </w:rPr>
        <w:t xml:space="preserve"> which we have talked about elsewhere [1–7].</w:t>
      </w:r>
      <w:r w:rsidRPr="003D5593">
        <w:rPr>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In the research I want to discuss here, </w:t>
      </w:r>
      <w:r w:rsidRPr="003D5593">
        <w:rPr>
          <w:rStyle w:val="StyleUnderline"/>
          <w:rFonts w:asciiTheme="majorHAnsi" w:hAnsiTheme="majorHAnsi" w:cstheme="majorHAnsi"/>
          <w:color w:val="000000" w:themeColor="text1"/>
        </w:rPr>
        <w:t>what we were interested in is the effect of adding long range transportation</w:t>
      </w:r>
      <w:r w:rsidRPr="003D5593">
        <w:rPr>
          <w:rFonts w:asciiTheme="majorHAnsi" w:hAnsiTheme="majorHAnsi" w:cstheme="majorHAnsi"/>
          <w:color w:val="000000" w:themeColor="text1"/>
          <w:sz w:val="16"/>
          <w:szCs w:val="16"/>
        </w:rPr>
        <w:t xml:space="preserve"> [8</w:t>
      </w:r>
      <w:r w:rsidRPr="003D5593">
        <w:rPr>
          <w:rStyle w:val="StyleUnderline"/>
          <w:rFonts w:asciiTheme="majorHAnsi" w:hAnsiTheme="majorHAnsi" w:cstheme="majorHAnsi"/>
          <w:color w:val="000000" w:themeColor="text1"/>
        </w:rPr>
        <w:t>]. This includes natural means of dispersal as well as unintentional dispersal by humans, like adding airplane routes, which is being done by real world airlines</w:t>
      </w:r>
      <w:r w:rsidRPr="003D5593">
        <w:rPr>
          <w:rFonts w:asciiTheme="majorHAnsi" w:hAnsiTheme="majorHAnsi" w:cstheme="majorHAnsi"/>
          <w:color w:val="000000" w:themeColor="text1"/>
          <w:sz w:val="16"/>
          <w:szCs w:val="16"/>
        </w:rPr>
        <w:t xml:space="preserve"> (Figure 2).</w:t>
      </w:r>
      <w:r w:rsidRPr="003D5593">
        <w:rPr>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w:t>
      </w:r>
      <w:r w:rsidRPr="003D5593">
        <w:rPr>
          <w:rStyle w:val="StyleUnderline"/>
          <w:rFonts w:asciiTheme="majorHAnsi" w:hAnsiTheme="majorHAnsi" w:cstheme="majorHAnsi"/>
          <w:color w:val="000000" w:themeColor="text1"/>
          <w:highlight w:val="cyan"/>
        </w:rPr>
        <w:t>When we introduce long range transportation</w:t>
      </w:r>
      <w:r w:rsidRPr="003D5593">
        <w:rPr>
          <w:rStyle w:val="StyleUnderline"/>
          <w:rFonts w:asciiTheme="majorHAnsi" w:hAnsiTheme="majorHAnsi" w:cstheme="majorHAnsi"/>
          <w:color w:val="000000" w:themeColor="text1"/>
        </w:rPr>
        <w:t xml:space="preserve"> into the model, </w:t>
      </w:r>
      <w:r w:rsidRPr="003D5593">
        <w:rPr>
          <w:rStyle w:val="StyleUnderline"/>
          <w:rFonts w:asciiTheme="majorHAnsi" w:hAnsiTheme="majorHAnsi" w:cstheme="majorHAnsi"/>
          <w:color w:val="000000" w:themeColor="text1"/>
          <w:highlight w:val="cyan"/>
        </w:rPr>
        <w:t>the success of</w:t>
      </w:r>
      <w:r w:rsidRPr="003D5593">
        <w:rPr>
          <w:rStyle w:val="StyleUnderline"/>
          <w:rFonts w:asciiTheme="majorHAnsi" w:hAnsiTheme="majorHAnsi" w:cstheme="majorHAnsi"/>
          <w:color w:val="000000" w:themeColor="text1"/>
        </w:rPr>
        <w:t xml:space="preserve"> more </w:t>
      </w:r>
      <w:r w:rsidRPr="003D5593">
        <w:rPr>
          <w:rStyle w:val="StyleUnderline"/>
          <w:rFonts w:asciiTheme="majorHAnsi" w:hAnsiTheme="majorHAnsi" w:cstheme="majorHAnsi"/>
          <w:color w:val="000000" w:themeColor="text1"/>
          <w:highlight w:val="cyan"/>
        </w:rPr>
        <w:t>aggressive strains changes. They can</w:t>
      </w:r>
      <w:r w:rsidRPr="003D5593">
        <w:rPr>
          <w:rStyle w:val="StyleUnderline"/>
          <w:rFonts w:asciiTheme="majorHAnsi" w:hAnsiTheme="majorHAnsi" w:cstheme="majorHAnsi"/>
          <w:color w:val="000000" w:themeColor="text1"/>
        </w:rPr>
        <w:t xml:space="preserve"> use the long range transportation to </w:t>
      </w:r>
      <w:r w:rsidRPr="003D5593">
        <w:rPr>
          <w:rStyle w:val="StyleUnderline"/>
          <w:rFonts w:asciiTheme="majorHAnsi" w:hAnsiTheme="majorHAnsi" w:cstheme="majorHAnsi"/>
          <w:color w:val="000000" w:themeColor="text1"/>
          <w:highlight w:val="cyan"/>
        </w:rPr>
        <w:t xml:space="preserve">find new hosts and </w:t>
      </w:r>
      <w:r w:rsidRPr="003D5593">
        <w:rPr>
          <w:rStyle w:val="Emphasis"/>
          <w:rFonts w:asciiTheme="majorHAnsi" w:hAnsiTheme="majorHAnsi" w:cstheme="majorHAnsi"/>
          <w:color w:val="000000" w:themeColor="text1"/>
          <w:highlight w:val="cyan"/>
        </w:rPr>
        <w:t>escape local extinction</w:t>
      </w:r>
      <w:r w:rsidRPr="003D5593">
        <w:rPr>
          <w:rStyle w:val="StyleUnderline"/>
          <w:rFonts w:asciiTheme="majorHAnsi" w:hAnsiTheme="majorHAnsi" w:cstheme="majorHAnsi"/>
          <w:color w:val="000000" w:themeColor="text1"/>
          <w:highlight w:val="cyan"/>
        </w:rPr>
        <w:t>.</w:t>
      </w:r>
      <w:r w:rsidRPr="003D5593">
        <w:rPr>
          <w:rFonts w:asciiTheme="majorHAnsi" w:hAnsiTheme="majorHAnsi" w:cstheme="majorHAnsi"/>
          <w:color w:val="000000" w:themeColor="text1"/>
          <w:sz w:val="16"/>
          <w:szCs w:val="16"/>
        </w:rPr>
        <w:t xml:space="preserve"> Figure 3 shows that the more transportation routes introduced into the model, the more higher aggressive pathogens are able to survive and spread.</w:t>
      </w:r>
      <w:r w:rsidRPr="003D5593">
        <w:rPr>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As we add more long range transportation, </w:t>
      </w:r>
      <w:r w:rsidRPr="003D5593">
        <w:rPr>
          <w:rStyle w:val="StyleUnderline"/>
          <w:rFonts w:asciiTheme="majorHAnsi" w:hAnsiTheme="majorHAnsi" w:cstheme="majorHAnsi"/>
          <w:color w:val="000000" w:themeColor="text1"/>
          <w:highlight w:val="cyan"/>
        </w:rPr>
        <w:t xml:space="preserve">there is a </w:t>
      </w:r>
      <w:r w:rsidRPr="003D5593">
        <w:rPr>
          <w:rStyle w:val="StyleUnderline"/>
          <w:rFonts w:asciiTheme="majorHAnsi" w:hAnsiTheme="majorHAnsi" w:cstheme="majorHAnsi"/>
          <w:color w:val="000000" w:themeColor="text1"/>
        </w:rPr>
        <w:t xml:space="preserve">critical </w:t>
      </w:r>
      <w:r w:rsidRPr="003D5593">
        <w:rPr>
          <w:rStyle w:val="StyleUnderline"/>
          <w:rFonts w:asciiTheme="majorHAnsi" w:hAnsiTheme="majorHAnsi" w:cstheme="majorHAnsi"/>
          <w:color w:val="000000" w:themeColor="text1"/>
          <w:highlight w:val="cyan"/>
        </w:rPr>
        <w:t>point at which</w:t>
      </w:r>
      <w:r w:rsidRPr="003D5593">
        <w:rPr>
          <w:rStyle w:val="StyleUnderline"/>
          <w:rFonts w:asciiTheme="majorHAnsi" w:hAnsiTheme="majorHAnsi" w:cstheme="majorHAnsi"/>
          <w:color w:val="000000" w:themeColor="text1"/>
        </w:rPr>
        <w:t xml:space="preserve"> pathogens become so aggressive that </w:t>
      </w:r>
      <w:r w:rsidRPr="003D5593">
        <w:rPr>
          <w:rStyle w:val="StyleUnderline"/>
          <w:rFonts w:asciiTheme="majorHAnsi" w:hAnsiTheme="majorHAnsi" w:cstheme="majorHAnsi"/>
          <w:color w:val="000000" w:themeColor="text1"/>
          <w:highlight w:val="cyan"/>
        </w:rPr>
        <w:t>the entire host population dies</w:t>
      </w:r>
      <w:r w:rsidRPr="003D5593">
        <w:rPr>
          <w:rStyle w:val="StyleUnderline"/>
          <w:rFonts w:asciiTheme="majorHAnsi" w:hAnsiTheme="majorHAnsi" w:cstheme="majorHAnsi"/>
          <w:color w:val="000000" w:themeColor="text1"/>
        </w:rPr>
        <w:t>.</w:t>
      </w:r>
      <w:r w:rsidRPr="003D5593">
        <w:rPr>
          <w:rFonts w:asciiTheme="majorHAnsi" w:hAnsiTheme="majorHAnsi" w:cstheme="majorHAnsi"/>
          <w:color w:val="000000" w:themeColor="text1"/>
          <w:sz w:val="16"/>
          <w:szCs w:val="16"/>
        </w:rPr>
        <w:t xml:space="preserve"> The pathogens die at the same time, but that is not exactly a consolation to the hosts</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We call this</w:t>
      </w:r>
      <w:r w:rsidRPr="003D5593">
        <w:rPr>
          <w:rStyle w:val="StyleUnderline"/>
          <w:rFonts w:asciiTheme="majorHAnsi" w:hAnsiTheme="majorHAnsi" w:cstheme="majorHAnsi"/>
          <w:color w:val="000000" w:themeColor="text1"/>
        </w:rPr>
        <w:t xml:space="preserve"> the phase </w:t>
      </w:r>
      <w:r w:rsidRPr="003D5593">
        <w:rPr>
          <w:rStyle w:val="Emphasis"/>
          <w:rFonts w:asciiTheme="majorHAnsi" w:hAnsiTheme="majorHAnsi" w:cstheme="majorHAnsi"/>
          <w:color w:val="000000" w:themeColor="text1"/>
          <w:highlight w:val="cyan"/>
        </w:rPr>
        <w:t>transition to extinction</w:t>
      </w:r>
      <w:r w:rsidRPr="003D5593">
        <w:rPr>
          <w:rFonts w:asciiTheme="majorHAnsi" w:hAnsiTheme="majorHAnsi" w:cstheme="majorHAnsi"/>
          <w:color w:val="000000" w:themeColor="text1"/>
          <w:sz w:val="16"/>
          <w:szCs w:val="16"/>
        </w:rPr>
        <w:t xml:space="preserve"> (Figure 4). </w:t>
      </w:r>
      <w:r w:rsidRPr="003D5593">
        <w:rPr>
          <w:rStyle w:val="StyleUnderline"/>
          <w:rFonts w:asciiTheme="majorHAnsi" w:hAnsiTheme="majorHAnsi" w:cstheme="majorHAnsi"/>
          <w:color w:val="000000" w:themeColor="text1"/>
        </w:rPr>
        <w:t xml:space="preserve">With increasing levels of global transportation, human </w:t>
      </w:r>
      <w:r w:rsidRPr="003D5593">
        <w:rPr>
          <w:rStyle w:val="Emphasis"/>
          <w:rFonts w:asciiTheme="majorHAnsi" w:hAnsiTheme="majorHAnsi" w:cstheme="majorHAnsi"/>
          <w:color w:val="000000" w:themeColor="text1"/>
          <w:highlight w:val="cyan"/>
        </w:rPr>
        <w:t>civilization may be</w:t>
      </w:r>
      <w:r w:rsidRPr="003D5593">
        <w:rPr>
          <w:rStyle w:val="Emphasis"/>
          <w:rFonts w:asciiTheme="majorHAnsi" w:hAnsiTheme="majorHAnsi" w:cstheme="majorHAnsi"/>
          <w:color w:val="000000" w:themeColor="text1"/>
        </w:rPr>
        <w:t xml:space="preserve"> </w:t>
      </w:r>
      <w:r w:rsidRPr="003D5593">
        <w:rPr>
          <w:rStyle w:val="Emphasis"/>
          <w:rFonts w:asciiTheme="majorHAnsi" w:hAnsiTheme="majorHAnsi" w:cstheme="majorHAnsi"/>
          <w:color w:val="000000" w:themeColor="text1"/>
          <w:highlight w:val="cyan"/>
        </w:rPr>
        <w:t xml:space="preserve">approaching such </w:t>
      </w:r>
      <w:r w:rsidRPr="003D5593">
        <w:rPr>
          <w:rStyle w:val="Emphasis"/>
          <w:rFonts w:asciiTheme="majorHAnsi" w:hAnsiTheme="majorHAnsi" w:cstheme="majorHAnsi"/>
          <w:color w:val="000000" w:themeColor="text1"/>
        </w:rPr>
        <w:t xml:space="preserve">a critical </w:t>
      </w:r>
      <w:r w:rsidRPr="003D5593">
        <w:rPr>
          <w:rStyle w:val="Emphasis"/>
          <w:rFonts w:asciiTheme="majorHAnsi" w:hAnsiTheme="majorHAnsi" w:cstheme="majorHAnsi"/>
          <w:color w:val="000000" w:themeColor="text1"/>
          <w:highlight w:val="cyan"/>
        </w:rPr>
        <w:t>threshold</w:t>
      </w:r>
      <w:r w:rsidRPr="003D5593">
        <w:rPr>
          <w:rFonts w:asciiTheme="majorHAnsi" w:hAnsiTheme="majorHAnsi" w:cstheme="majorHAnsi"/>
          <w:color w:val="000000" w:themeColor="text1"/>
          <w:sz w:val="16"/>
          <w:szCs w:val="16"/>
        </w:rPr>
        <w:t>.</w:t>
      </w:r>
      <w:r w:rsidRPr="003D5593">
        <w:rPr>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3D5593">
        <w:rPr>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3D5593">
        <w:rPr>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w:t>
      </w:r>
      <w:r w:rsidRPr="003D5593">
        <w:rPr>
          <w:rStyle w:val="StyleUnderline"/>
          <w:rFonts w:asciiTheme="majorHAnsi" w:hAnsiTheme="majorHAnsi" w:cstheme="majorHAnsi"/>
          <w:color w:val="000000" w:themeColor="text1"/>
        </w:rPr>
        <w:t>A key point about the phase transition to extinction is its suddenness. Even a system that seems stable, can be destabilized by a few more long-range connections, and connectivity is continuing to increase.</w:t>
      </w:r>
      <w:r w:rsidRPr="003D5593">
        <w:rPr>
          <w:rStyle w:val="StyleUnderline"/>
          <w:rFonts w:asciiTheme="majorHAnsi" w:hAnsiTheme="majorHAnsi" w:cstheme="majorHAnsi"/>
          <w:color w:val="000000" w:themeColor="text1"/>
          <w:sz w:val="12"/>
          <w:szCs w:val="12"/>
        </w:rPr>
        <w:t xml:space="preserve">¶ </w:t>
      </w:r>
      <w:r w:rsidRPr="003D5593">
        <w:rPr>
          <w:rStyle w:val="StyleUnderline"/>
          <w:rFonts w:asciiTheme="majorHAnsi" w:hAnsiTheme="majorHAnsi" w:cstheme="majorHAnsi"/>
          <w:color w:val="000000" w:themeColor="text1"/>
        </w:rPr>
        <w:t>So how close are we to the tipping point? We don’t know but it would be good to find out before it happens.</w:t>
      </w:r>
      <w:r w:rsidRPr="003D5593">
        <w:rPr>
          <w:rStyle w:val="StyleUnderline"/>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3D5593">
        <w:rPr>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As with the choice of airlines to stop flying to west Africa, our analysis didn’t take into consideration how people respond to epidemics. It does tell us </w:t>
      </w:r>
      <w:r w:rsidRPr="003D5593">
        <w:rPr>
          <w:rFonts w:asciiTheme="majorHAnsi" w:hAnsiTheme="majorHAnsi" w:cstheme="majorHAnsi"/>
          <w:color w:val="000000" w:themeColor="text1"/>
          <w:sz w:val="16"/>
          <w:szCs w:val="16"/>
        </w:rPr>
        <w:lastRenderedPageBreak/>
        <w:t xml:space="preserve">what the outcome will be </w:t>
      </w:r>
      <w:r w:rsidRPr="003D5593">
        <w:rPr>
          <w:rStyle w:val="StyleUnderline"/>
          <w:rFonts w:asciiTheme="majorHAnsi" w:hAnsiTheme="majorHAnsi" w:cstheme="majorHAnsi"/>
          <w:color w:val="000000" w:themeColor="text1"/>
        </w:rPr>
        <w:t>unless we respond fast enough and well enough to stop the spread of future diseases</w:t>
      </w:r>
      <w:r w:rsidRPr="003D5593">
        <w:rPr>
          <w:rFonts w:asciiTheme="majorHAnsi" w:hAnsiTheme="majorHAnsi" w:cstheme="majorHAnsi"/>
          <w:color w:val="000000" w:themeColor="text1"/>
          <w:sz w:val="16"/>
          <w:szCs w:val="16"/>
        </w:rPr>
        <w:t xml:space="preserve">, which may not be the same as the ones we saw in the past. </w:t>
      </w:r>
      <w:r w:rsidRPr="003D5593">
        <w:rPr>
          <w:rStyle w:val="StyleUnderline"/>
          <w:rFonts w:asciiTheme="majorHAnsi" w:hAnsiTheme="majorHAnsi" w:cstheme="majorHAnsi"/>
          <w:color w:val="000000" w:themeColor="text1"/>
        </w:rPr>
        <w:t>As the world becomes more connected, the dangers increase.</w:t>
      </w:r>
      <w:r w:rsidRPr="003D5593">
        <w:rPr>
          <w:rStyle w:val="StyleUnderline"/>
          <w:rFonts w:asciiTheme="majorHAnsi" w:hAnsiTheme="majorHAnsi" w:cstheme="majorHAnsi"/>
          <w:color w:val="000000" w:themeColor="text1"/>
          <w:sz w:val="12"/>
          <w:szCs w:val="12"/>
        </w:rPr>
        <w:t>¶</w:t>
      </w:r>
      <w:r w:rsidRPr="003D5593">
        <w:rPr>
          <w:rFonts w:asciiTheme="majorHAnsi" w:hAnsiTheme="majorHAnsi" w:cstheme="majorHAnsi"/>
          <w:color w:val="000000" w:themeColor="text1"/>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3D5593">
        <w:rPr>
          <w:rStyle w:val="StyleUnderline"/>
          <w:rFonts w:asciiTheme="majorHAnsi" w:hAnsiTheme="majorHAnsi" w:cstheme="majorHAnsi"/>
          <w:color w:val="000000" w:themeColor="text1"/>
        </w:rPr>
        <w:t xml:space="preserve">If a sick food service worker in an airport infects 100 passengers, or a contagion event happens in mass transportation, </w:t>
      </w:r>
      <w:r w:rsidRPr="003D5593">
        <w:rPr>
          <w:rStyle w:val="StyleUnderline"/>
          <w:rFonts w:asciiTheme="majorHAnsi" w:hAnsiTheme="majorHAnsi" w:cstheme="majorHAnsi"/>
          <w:color w:val="000000" w:themeColor="text1"/>
          <w:highlight w:val="cyan"/>
        </w:rPr>
        <w:t>an outbreak could</w:t>
      </w:r>
      <w:r w:rsidRPr="003D5593">
        <w:rPr>
          <w:rStyle w:val="StyleUnderline"/>
          <w:rFonts w:asciiTheme="majorHAnsi" w:hAnsiTheme="majorHAnsi" w:cstheme="majorHAnsi"/>
          <w:color w:val="000000" w:themeColor="text1"/>
        </w:rPr>
        <w:t xml:space="preserve"> </w:t>
      </w:r>
      <w:r w:rsidRPr="003D5593">
        <w:rPr>
          <w:rStyle w:val="Emphasis"/>
          <w:rFonts w:asciiTheme="majorHAnsi" w:hAnsiTheme="majorHAnsi" w:cstheme="majorHAnsi"/>
          <w:color w:val="000000" w:themeColor="text1"/>
        </w:rPr>
        <w:t xml:space="preserve">very well </w:t>
      </w:r>
      <w:r w:rsidRPr="003D5593">
        <w:rPr>
          <w:rStyle w:val="Emphasis"/>
          <w:rFonts w:asciiTheme="majorHAnsi" w:hAnsiTheme="majorHAnsi" w:cstheme="majorHAnsi"/>
          <w:color w:val="000000" w:themeColor="text1"/>
          <w:highlight w:val="cyan"/>
        </w:rPr>
        <w:t>prove unstoppable</w:t>
      </w:r>
      <w:r w:rsidRPr="003D5593">
        <w:rPr>
          <w:rFonts w:asciiTheme="majorHAnsi" w:hAnsiTheme="majorHAnsi" w:cstheme="majorHAnsi"/>
          <w:color w:val="000000" w:themeColor="text1"/>
          <w:sz w:val="16"/>
          <w:szCs w:val="16"/>
        </w:rPr>
        <w:t>.</w:t>
      </w:r>
    </w:p>
    <w:p w14:paraId="0BCEFC27" w14:textId="77777777" w:rsidR="00C140FC" w:rsidRPr="003D5593" w:rsidRDefault="00C140FC" w:rsidP="00C140FC">
      <w:pPr>
        <w:rPr>
          <w:rFonts w:asciiTheme="majorHAnsi" w:hAnsiTheme="majorHAnsi" w:cstheme="majorHAnsi"/>
          <w:color w:val="000000" w:themeColor="text1"/>
          <w:sz w:val="16"/>
          <w:szCs w:val="16"/>
        </w:rPr>
      </w:pPr>
    </w:p>
    <w:p w14:paraId="1EAC0CEE"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Natural disasters cause </w:t>
      </w:r>
      <w:r w:rsidRPr="003D5593">
        <w:rPr>
          <w:rFonts w:asciiTheme="majorHAnsi" w:hAnsiTheme="majorHAnsi" w:cstheme="majorHAnsi"/>
          <w:color w:val="000000" w:themeColor="text1"/>
          <w:u w:val="single"/>
        </w:rPr>
        <w:t>widespread instability</w:t>
      </w:r>
      <w:r w:rsidRPr="003D5593">
        <w:rPr>
          <w:rFonts w:asciiTheme="majorHAnsi" w:hAnsiTheme="majorHAnsi" w:cstheme="majorHAnsi"/>
          <w:color w:val="000000" w:themeColor="text1"/>
        </w:rPr>
        <w:t xml:space="preserve"> without response capabilities---risks </w:t>
      </w:r>
      <w:r w:rsidRPr="003D5593">
        <w:rPr>
          <w:rFonts w:asciiTheme="majorHAnsi" w:hAnsiTheme="majorHAnsi" w:cstheme="majorHAnsi"/>
          <w:color w:val="000000" w:themeColor="text1"/>
          <w:u w:val="single"/>
        </w:rPr>
        <w:t>extinction</w:t>
      </w:r>
      <w:r w:rsidRPr="003D5593">
        <w:rPr>
          <w:rFonts w:asciiTheme="majorHAnsi" w:hAnsiTheme="majorHAnsi" w:cstheme="majorHAnsi"/>
          <w:color w:val="000000" w:themeColor="text1"/>
        </w:rPr>
        <w:t>.</w:t>
      </w:r>
    </w:p>
    <w:p w14:paraId="4978D91B"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Tipson ’13,</w:t>
      </w:r>
      <w:r w:rsidRPr="003D5593">
        <w:rPr>
          <w:rFonts w:asciiTheme="majorHAnsi" w:hAnsiTheme="majorHAnsi" w:cstheme="majorHAnsi"/>
          <w:color w:val="000000" w:themeColor="text1"/>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17" w:history="1">
        <w:r w:rsidRPr="003D5593">
          <w:rPr>
            <w:rStyle w:val="Hyperlink"/>
            <w:rFonts w:asciiTheme="majorHAnsi" w:hAnsiTheme="majorHAnsi" w:cstheme="majorHAnsi"/>
            <w:color w:val="000000" w:themeColor="text1"/>
          </w:rPr>
          <w:t>http://www.usip.org/sites/default/files/resources/Natural%20Disasters%20as%20Threats%20to%20Peace%20SR324.pdf</w:t>
        </w:r>
      </w:hyperlink>
      <w:r w:rsidRPr="003D5593">
        <w:rPr>
          <w:rFonts w:asciiTheme="majorHAnsi" w:hAnsiTheme="majorHAnsi" w:cstheme="majorHAnsi"/>
          <w:color w:val="000000" w:themeColor="text1"/>
        </w:rPr>
        <w:t>] Sachin</w:t>
      </w:r>
    </w:p>
    <w:p w14:paraId="3C2DC80F"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u w:val="single"/>
        </w:rPr>
        <w:t xml:space="preserve">The incidence of </w:t>
      </w:r>
      <w:r w:rsidRPr="003D5593">
        <w:rPr>
          <w:rFonts w:asciiTheme="majorHAnsi" w:hAnsiTheme="majorHAnsi" w:cstheme="majorHAnsi"/>
          <w:color w:val="000000" w:themeColor="text1"/>
          <w:highlight w:val="cyan"/>
          <w:u w:val="single"/>
        </w:rPr>
        <w:t xml:space="preserve">military conflicts </w:t>
      </w:r>
      <w:r w:rsidRPr="003D5593">
        <w:rPr>
          <w:rFonts w:asciiTheme="majorHAnsi" w:hAnsiTheme="majorHAnsi" w:cstheme="majorHAnsi"/>
          <w:color w:val="000000" w:themeColor="text1"/>
          <w:u w:val="single"/>
        </w:rPr>
        <w:t xml:space="preserve">between states is </w:t>
      </w:r>
      <w:r w:rsidRPr="003D5593">
        <w:rPr>
          <w:rFonts w:asciiTheme="majorHAnsi" w:hAnsiTheme="majorHAnsi" w:cstheme="majorHAnsi"/>
          <w:color w:val="000000" w:themeColor="text1"/>
          <w:highlight w:val="cyan"/>
          <w:u w:val="single"/>
        </w:rPr>
        <w:t>at a</w:t>
      </w:r>
      <w:r w:rsidRPr="003D5593">
        <w:rPr>
          <w:rFonts w:asciiTheme="majorHAnsi" w:hAnsiTheme="majorHAnsi" w:cstheme="majorHAnsi"/>
          <w:color w:val="000000" w:themeColor="text1"/>
          <w:u w:val="single"/>
        </w:rPr>
        <w:t xml:space="preserve"> historic </w:t>
      </w:r>
      <w:r w:rsidRPr="003D5593">
        <w:rPr>
          <w:rFonts w:asciiTheme="majorHAnsi" w:hAnsiTheme="majorHAnsi" w:cstheme="majorHAnsi"/>
          <w:color w:val="000000" w:themeColor="text1"/>
          <w:highlight w:val="cyan"/>
          <w:u w:val="single"/>
        </w:rPr>
        <w:t>low</w:t>
      </w:r>
      <w:r w:rsidRPr="003D5593">
        <w:rPr>
          <w:rFonts w:asciiTheme="majorHAnsi" w:hAnsiTheme="majorHAnsi" w:cstheme="majorHAnsi"/>
          <w:color w:val="000000" w:themeColor="text1"/>
          <w:u w:val="single"/>
        </w:rPr>
        <w:t>; even the number of conflicts within states has declined steeply since the twentieth century</w:t>
      </w:r>
      <w:r w:rsidRPr="003D5593">
        <w:rPr>
          <w:rFonts w:asciiTheme="majorHAnsi" w:hAnsiTheme="majorHAnsi" w:cstheme="majorHAnsi"/>
          <w:color w:val="000000" w:themeColor="text1"/>
        </w:rPr>
        <w:t>.</w:t>
      </w:r>
      <w:r w:rsidRPr="003D5593">
        <w:rPr>
          <w:rFonts w:asciiTheme="majorHAnsi" w:hAnsiTheme="majorHAnsi" w:cstheme="majorHAnsi"/>
          <w:color w:val="000000" w:themeColor="text1"/>
          <w:sz w:val="12"/>
          <w:szCs w:val="12"/>
        </w:rPr>
        <w:t>51 However,</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both trends could be</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slowed or</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highlight w:val="cyan"/>
          <w:u w:val="single"/>
        </w:rPr>
        <w:t xml:space="preserve">reversed by </w:t>
      </w:r>
      <w:r w:rsidRPr="003D5593">
        <w:rPr>
          <w:rFonts w:asciiTheme="majorHAnsi" w:hAnsiTheme="majorHAnsi" w:cstheme="majorHAnsi"/>
          <w:color w:val="000000" w:themeColor="text1"/>
          <w:u w:val="single"/>
        </w:rPr>
        <w:t xml:space="preserve">increased </w:t>
      </w:r>
      <w:r w:rsidRPr="003D5593">
        <w:rPr>
          <w:rFonts w:asciiTheme="majorHAnsi" w:hAnsiTheme="majorHAnsi" w:cstheme="majorHAnsi"/>
          <w:color w:val="000000" w:themeColor="text1"/>
          <w:highlight w:val="cyan"/>
          <w:u w:val="single"/>
        </w:rPr>
        <w:t xml:space="preserve">vulnerabilities to natural disasters and the </w:t>
      </w:r>
      <w:r w:rsidRPr="003D5593">
        <w:rPr>
          <w:rFonts w:asciiTheme="majorHAnsi" w:hAnsiTheme="majorHAnsi" w:cstheme="majorHAnsi"/>
          <w:color w:val="000000" w:themeColor="text1"/>
          <w:u w:val="single"/>
        </w:rPr>
        <w:t xml:space="preserve">limits of political and economic </w:t>
      </w:r>
      <w:r w:rsidRPr="003D5593">
        <w:rPr>
          <w:rFonts w:asciiTheme="majorHAnsi" w:hAnsiTheme="majorHAnsi" w:cstheme="majorHAnsi"/>
          <w:color w:val="000000" w:themeColor="text1"/>
          <w:highlight w:val="cyan"/>
          <w:u w:val="single"/>
        </w:rPr>
        <w:t>capacity to deal with them</w:t>
      </w:r>
      <w:r w:rsidRPr="003D5593">
        <w:rPr>
          <w:rFonts w:asciiTheme="majorHAnsi" w:hAnsiTheme="majorHAnsi" w:cstheme="majorHAnsi"/>
          <w:color w:val="000000" w:themeColor="text1"/>
          <w:u w:val="single"/>
        </w:rPr>
        <w:t>.</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How should the challenges ahead be framed in terms of U.S. national security and the larger “threats to the peace”? The likelihood is that</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 xml:space="preserve">over time large groups of </w:t>
      </w:r>
      <w:r w:rsidRPr="003D5593">
        <w:rPr>
          <w:rFonts w:asciiTheme="majorHAnsi" w:hAnsiTheme="majorHAnsi" w:cstheme="majorHAnsi"/>
          <w:color w:val="000000" w:themeColor="text1"/>
          <w:highlight w:val="cyan"/>
          <w:u w:val="single"/>
        </w:rPr>
        <w:t xml:space="preserve">people will become </w:t>
      </w:r>
      <w:r w:rsidRPr="003D5593">
        <w:rPr>
          <w:rFonts w:asciiTheme="majorHAnsi" w:hAnsiTheme="majorHAnsi" w:cstheme="majorHAnsi"/>
          <w:color w:val="000000" w:themeColor="text1"/>
          <w:u w:val="single"/>
        </w:rPr>
        <w:t xml:space="preserve">ecologically </w:t>
      </w:r>
      <w:r w:rsidRPr="003D5593">
        <w:rPr>
          <w:rFonts w:asciiTheme="majorHAnsi" w:hAnsiTheme="majorHAnsi" w:cstheme="majorHAnsi"/>
          <w:color w:val="000000" w:themeColor="text1"/>
          <w:highlight w:val="cyan"/>
          <w:u w:val="single"/>
        </w:rPr>
        <w:t>displaced</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persons or “environmental refugees,” forced from their historic homelands and</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 xml:space="preserve">needing relocation to more hospitable places. </w:t>
      </w:r>
      <w:r w:rsidRPr="003D5593">
        <w:rPr>
          <w:rFonts w:asciiTheme="majorHAnsi" w:hAnsiTheme="majorHAnsi" w:cstheme="majorHAnsi"/>
          <w:color w:val="000000" w:themeColor="text1"/>
          <w:sz w:val="12"/>
          <w:szCs w:val="12"/>
        </w:rPr>
        <w:t xml:space="preserve">Citizen Safety </w:t>
      </w:r>
      <w:r w:rsidRPr="003D5593">
        <w:rPr>
          <w:rFonts w:asciiTheme="majorHAnsi" w:hAnsiTheme="majorHAnsi" w:cstheme="majorHAnsi"/>
          <w:color w:val="000000" w:themeColor="text1"/>
          <w:u w:val="single"/>
        </w:rPr>
        <w:t>Most governments place their highest priority on national security, which begins with ensuring the physical safety of their citizens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access to reliable supplies of air, water, food, medicine, and shelter</w:t>
      </w:r>
      <w:r w:rsidRPr="003D5593">
        <w:rPr>
          <w:rFonts w:asciiTheme="majorHAnsi" w:hAnsiTheme="majorHAnsi" w:cstheme="majorHAnsi"/>
          <w:color w:val="000000" w:themeColor="text1"/>
        </w:rPr>
        <w:t xml:space="preserve">.53 </w:t>
      </w:r>
      <w:r w:rsidRPr="003D5593">
        <w:rPr>
          <w:rFonts w:asciiTheme="majorHAnsi" w:hAnsiTheme="majorHAnsi" w:cstheme="majorHAnsi"/>
          <w:color w:val="000000" w:themeColor="text1"/>
          <w:sz w:val="12"/>
          <w:szCs w:val="12"/>
        </w:rPr>
        <w:t>All would likely place</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security generally arise as narratives developed in the course or aftermath of major international attacks or threats of attack</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sidRPr="003D5593">
        <w:rPr>
          <w:rFonts w:asciiTheme="majorHAnsi" w:hAnsiTheme="majorHAnsi" w:cstheme="majorHAnsi"/>
          <w:color w:val="000000" w:themeColor="text1"/>
          <w:highlight w:val="cyan"/>
          <w:u w:val="single"/>
        </w:rPr>
        <w:t>characterizations of</w:t>
      </w:r>
      <w:r w:rsidRPr="003D5593">
        <w:rPr>
          <w:rFonts w:asciiTheme="majorHAnsi" w:hAnsiTheme="majorHAnsi" w:cstheme="majorHAnsi"/>
          <w:color w:val="000000" w:themeColor="text1"/>
          <w:u w:val="single"/>
        </w:rPr>
        <w:t xml:space="preserve"> such </w:t>
      </w:r>
      <w:r w:rsidRPr="003D5593">
        <w:rPr>
          <w:rFonts w:asciiTheme="majorHAnsi" w:hAnsiTheme="majorHAnsi" w:cstheme="majorHAnsi"/>
          <w:color w:val="000000" w:themeColor="text1"/>
          <w:highlight w:val="cyan"/>
          <w:u w:val="single"/>
        </w:rPr>
        <w:t xml:space="preserve">threats </w:t>
      </w:r>
      <w:r w:rsidRPr="003D5593">
        <w:rPr>
          <w:rFonts w:asciiTheme="majorHAnsi" w:hAnsiTheme="majorHAnsi" w:cstheme="majorHAnsi"/>
          <w:color w:val="000000" w:themeColor="text1"/>
          <w:u w:val="single"/>
        </w:rPr>
        <w:t xml:space="preserve">from environmental to </w:t>
      </w:r>
      <w:r w:rsidRPr="003D5593">
        <w:rPr>
          <w:rStyle w:val="Emphasis"/>
          <w:rFonts w:asciiTheme="majorHAnsi" w:hAnsiTheme="majorHAnsi" w:cstheme="majorHAnsi"/>
          <w:color w:val="000000" w:themeColor="text1"/>
          <w:highlight w:val="cyan"/>
        </w:rPr>
        <w:t>existential</w:t>
      </w:r>
      <w:r w:rsidRPr="003D5593">
        <w:rPr>
          <w:rFonts w:asciiTheme="majorHAnsi" w:hAnsiTheme="majorHAnsi" w:cstheme="majorHAnsi"/>
          <w:color w:val="000000" w:themeColor="text1"/>
          <w:highlight w:val="cyan"/>
          <w:u w:val="single"/>
        </w:rPr>
        <w:t xml:space="preserve"> and</w:t>
      </w:r>
      <w:r w:rsidRPr="003D5593">
        <w:rPr>
          <w:rFonts w:asciiTheme="majorHAnsi" w:hAnsiTheme="majorHAnsi" w:cstheme="majorHAnsi"/>
          <w:color w:val="000000" w:themeColor="text1"/>
          <w:u w:val="single"/>
        </w:rPr>
        <w:t xml:space="preserve"> from futuristic (after 2050) to </w:t>
      </w:r>
      <w:r w:rsidRPr="003D5593">
        <w:rPr>
          <w:rStyle w:val="Emphasis"/>
          <w:rFonts w:asciiTheme="majorHAnsi" w:hAnsiTheme="majorHAnsi" w:cstheme="majorHAnsi"/>
          <w:color w:val="000000" w:themeColor="text1"/>
          <w:highlight w:val="cyan"/>
        </w:rPr>
        <w:t>imminent</w:t>
      </w:r>
      <w:r w:rsidRPr="003D5593">
        <w:rPr>
          <w:rFonts w:asciiTheme="majorHAnsi" w:hAnsiTheme="majorHAnsi" w:cstheme="majorHAnsi"/>
          <w:color w:val="000000" w:themeColor="text1"/>
          <w:u w:val="single"/>
        </w:rPr>
        <w:t xml:space="preserve"> (before 2020).</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That shift is unlikely until Americans experience a pattern of severe crises that would shift popular perceptions and political attitudes in decisively different directions.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No one wants to contemplate the horrific disasters that might drive such a shift in attitudes</w:t>
      </w:r>
      <w:r w:rsidRPr="003D5593">
        <w:rPr>
          <w:rFonts w:asciiTheme="majorHAnsi" w:hAnsiTheme="majorHAnsi" w:cstheme="majorHAnsi"/>
          <w:color w:val="000000" w:themeColor="text1"/>
          <w:sz w:val="12"/>
          <w:szCs w:val="12"/>
        </w:rPr>
        <w:t>, especially when the destruction from Katrina and Sandy seem not to have had such an effect on most political leaders.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 xml:space="preserve">Political resistance to </w:t>
      </w:r>
      <w:r w:rsidRPr="003D5593">
        <w:rPr>
          <w:rFonts w:asciiTheme="majorHAnsi" w:hAnsiTheme="majorHAnsi" w:cstheme="majorHAnsi"/>
          <w:color w:val="000000" w:themeColor="text1"/>
          <w:u w:val="single"/>
        </w:rPr>
        <w:lastRenderedPageBreak/>
        <w:t>the recognition of these likely threats is reinforced by a suspicion that those who highlight them are also seeking to justify major government interventions and expenditures, involving severe changes in lifestyles.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 xml:space="preserve">References to global warming, or even to obvious climate changes, sound to some audiences as code words to justify carbon caps and oil taxes. Therefore this report assumes that such </w:t>
      </w:r>
      <w:r w:rsidRPr="003D5593">
        <w:rPr>
          <w:rFonts w:asciiTheme="majorHAnsi" w:hAnsiTheme="majorHAnsi" w:cstheme="majorHAnsi"/>
          <w:color w:val="000000" w:themeColor="text1"/>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3D5593">
        <w:rPr>
          <w:rFonts w:asciiTheme="majorHAnsi" w:hAnsiTheme="majorHAnsi" w:cstheme="majorHAnsi"/>
          <w:color w:val="000000" w:themeColor="text1"/>
        </w:rPr>
        <w:t>U</w:t>
      </w:r>
      <w:r w:rsidRPr="003D5593">
        <w:rPr>
          <w:rFonts w:asciiTheme="majorHAnsi" w:hAnsiTheme="majorHAnsi" w:cstheme="majorHAnsi"/>
          <w:color w:val="000000" w:themeColor="text1"/>
          <w:sz w:val="12"/>
          <w:szCs w:val="12"/>
        </w:rPr>
        <w:t>.S. political and thought leaders need to fulfill their highest responsibility—for the safety of citizens—by beginning to consider</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Whether or not the necessary stoic and heroic steps are all politically palatable, the larger arguments for them should at least be actively under current debate. As Stephen Flynn has emphasized, most of</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these steps would not only reduce U.S. vulnerability to extreme natural events but would also reduce the opportunities for terrorists to exploit the same vulnerabilities.</w:t>
      </w:r>
      <w:r w:rsidRPr="003D5593">
        <w:rPr>
          <w:rFonts w:asciiTheme="majorHAnsi" w:hAnsiTheme="majorHAnsi" w:cstheme="majorHAnsi"/>
          <w:color w:val="000000" w:themeColor="text1"/>
        </w:rPr>
        <w:t>55 U</w:t>
      </w:r>
      <w:r w:rsidRPr="003D5593">
        <w:rPr>
          <w:rFonts w:asciiTheme="majorHAnsi" w:hAnsiTheme="majorHAnsi" w:cstheme="majorHAnsi"/>
          <w:color w:val="000000" w:themeColor="text1"/>
          <w:sz w:val="12"/>
          <w:szCs w:val="12"/>
        </w:rPr>
        <w:t>.S. political and thought leaders need to fulfill their highest responsibility—for the safety of citizens—by beginning to consider a range of risk reduction policies, infrastructure investments, and preparedness strategies.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 xml:space="preserve">How these competing </w:t>
      </w:r>
      <w:r w:rsidRPr="003D5593">
        <w:rPr>
          <w:rFonts w:asciiTheme="majorHAnsi" w:hAnsiTheme="majorHAnsi" w:cstheme="majorHAnsi"/>
          <w:color w:val="000000" w:themeColor="text1"/>
          <w:highlight w:val="cyan"/>
          <w:u w:val="single"/>
        </w:rPr>
        <w:t xml:space="preserve">political pressures </w:t>
      </w:r>
      <w:r w:rsidRPr="003D5593">
        <w:rPr>
          <w:rFonts w:asciiTheme="majorHAnsi" w:hAnsiTheme="majorHAnsi" w:cstheme="majorHAnsi"/>
          <w:color w:val="000000" w:themeColor="text1"/>
          <w:u w:val="single"/>
        </w:rPr>
        <w:t xml:space="preserve">will play out </w:t>
      </w:r>
      <w:r w:rsidRPr="003D5593">
        <w:rPr>
          <w:rFonts w:asciiTheme="majorHAnsi" w:hAnsiTheme="majorHAnsi" w:cstheme="majorHAnsi"/>
          <w:color w:val="000000" w:themeColor="text1"/>
          <w:highlight w:val="cyan"/>
          <w:u w:val="single"/>
        </w:rPr>
        <w:t>depends</w:t>
      </w:r>
      <w:r w:rsidRPr="003D5593">
        <w:rPr>
          <w:rFonts w:asciiTheme="majorHAnsi" w:hAnsiTheme="majorHAnsi" w:cstheme="majorHAnsi"/>
          <w:color w:val="000000" w:themeColor="text1"/>
          <w:u w:val="single"/>
        </w:rPr>
        <w:t xml:space="preserve"> not only </w:t>
      </w:r>
      <w:r w:rsidRPr="003D5593">
        <w:rPr>
          <w:rFonts w:asciiTheme="majorHAnsi" w:hAnsiTheme="majorHAnsi" w:cstheme="majorHAnsi"/>
          <w:color w:val="000000" w:themeColor="text1"/>
          <w:highlight w:val="cyan"/>
          <w:u w:val="single"/>
        </w:rPr>
        <w:t xml:space="preserve">on </w:t>
      </w:r>
      <w:r w:rsidRPr="003D5593">
        <w:rPr>
          <w:rFonts w:asciiTheme="majorHAnsi" w:hAnsiTheme="majorHAnsi" w:cstheme="majorHAnsi"/>
          <w:color w:val="000000" w:themeColor="text1"/>
          <w:u w:val="single"/>
        </w:rPr>
        <w:t xml:space="preserve">the timing and </w:t>
      </w:r>
      <w:r w:rsidRPr="003D5593">
        <w:rPr>
          <w:rFonts w:asciiTheme="majorHAnsi" w:hAnsiTheme="majorHAnsi" w:cstheme="majorHAnsi"/>
          <w:color w:val="000000" w:themeColor="text1"/>
          <w:highlight w:val="cyan"/>
          <w:u w:val="single"/>
        </w:rPr>
        <w:t>locations of disasters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but also on how soon the growing public perception of our vulnerabilities becomes a political reality.</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The combination</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in 2012</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In that event</w:t>
      </w:r>
      <w:r w:rsidRPr="003D5593">
        <w:rPr>
          <w:rFonts w:asciiTheme="majorHAnsi" w:hAnsiTheme="majorHAnsi" w:cstheme="majorHAnsi"/>
          <w:color w:val="000000" w:themeColor="text1"/>
          <w:sz w:val="12"/>
          <w:szCs w:val="12"/>
          <w:u w:val="single"/>
        </w:rPr>
        <w:t>, t</w:t>
      </w:r>
      <w:r w:rsidRPr="003D5593">
        <w:rPr>
          <w:rFonts w:asciiTheme="majorHAnsi" w:hAnsiTheme="majorHAnsi" w:cstheme="majorHAnsi"/>
          <w:color w:val="000000" w:themeColor="text1"/>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 xml:space="preserve">generosity and </w:t>
      </w:r>
      <w:r w:rsidRPr="003D5593">
        <w:rPr>
          <w:rFonts w:asciiTheme="majorHAnsi" w:hAnsiTheme="majorHAnsi" w:cstheme="majorHAnsi"/>
          <w:color w:val="000000" w:themeColor="text1"/>
          <w:u w:val="single"/>
        </w:rPr>
        <w:t xml:space="preserve">pragmatism, donor fatigue and </w:t>
      </w:r>
      <w:r w:rsidRPr="003D5593">
        <w:rPr>
          <w:rFonts w:asciiTheme="majorHAnsi" w:hAnsiTheme="majorHAnsi" w:cstheme="majorHAnsi"/>
          <w:color w:val="000000" w:themeColor="text1"/>
          <w:highlight w:val="cyan"/>
          <w:u w:val="single"/>
        </w:rPr>
        <w:t xml:space="preserve">domestic needs could </w:t>
      </w:r>
      <w:r w:rsidRPr="003D5593">
        <w:rPr>
          <w:rFonts w:asciiTheme="majorHAnsi" w:hAnsiTheme="majorHAnsi" w:cstheme="majorHAnsi"/>
          <w:color w:val="000000" w:themeColor="text1"/>
          <w:u w:val="single"/>
        </w:rPr>
        <w:t xml:space="preserve">generate a new version of an “America First” constituency that </w:t>
      </w:r>
      <w:r w:rsidRPr="003D5593">
        <w:rPr>
          <w:rFonts w:asciiTheme="majorHAnsi" w:hAnsiTheme="majorHAnsi" w:cstheme="majorHAnsi"/>
          <w:color w:val="000000" w:themeColor="text1"/>
          <w:highlight w:val="cyan"/>
          <w:u w:val="single"/>
        </w:rPr>
        <w:t>oppose</w:t>
      </w:r>
      <w:r w:rsidRPr="003D5593">
        <w:rPr>
          <w:rFonts w:asciiTheme="majorHAnsi" w:hAnsiTheme="majorHAnsi" w:cstheme="majorHAnsi"/>
          <w:color w:val="000000" w:themeColor="text1"/>
          <w:u w:val="single"/>
        </w:rPr>
        <w:t xml:space="preserve">s all such </w:t>
      </w:r>
      <w:r w:rsidRPr="003D5593">
        <w:rPr>
          <w:rFonts w:asciiTheme="majorHAnsi" w:hAnsiTheme="majorHAnsi" w:cstheme="majorHAnsi"/>
          <w:color w:val="000000" w:themeColor="text1"/>
          <w:highlight w:val="cyan"/>
          <w:u w:val="single"/>
        </w:rPr>
        <w:t>international engagement</w:t>
      </w:r>
      <w:r w:rsidRPr="003D5593">
        <w:rPr>
          <w:rFonts w:asciiTheme="majorHAnsi" w:hAnsiTheme="majorHAnsi" w:cstheme="majorHAnsi"/>
          <w:color w:val="000000" w:themeColor="text1"/>
          <w:u w:val="single"/>
        </w:rPr>
        <w:t xml:space="preserve"> </w:t>
      </w:r>
      <w:r w:rsidRPr="003D5593">
        <w:rPr>
          <w:rFonts w:asciiTheme="majorHAnsi" w:hAnsiTheme="majorHAnsi" w:cstheme="majorHAnsi"/>
          <w:color w:val="000000" w:themeColor="text1"/>
          <w:sz w:val="12"/>
          <w:szCs w:val="12"/>
        </w:rPr>
        <w:t xml:space="preserve">and punishes at the polls any politician who supports it. </w:t>
      </w:r>
    </w:p>
    <w:p w14:paraId="4360CCD4" w14:textId="77777777" w:rsidR="00C140FC" w:rsidRPr="003D5593" w:rsidRDefault="00C140FC" w:rsidP="00C140FC">
      <w:pPr>
        <w:rPr>
          <w:rFonts w:asciiTheme="majorHAnsi" w:hAnsiTheme="majorHAnsi" w:cstheme="majorHAnsi"/>
          <w:color w:val="000000" w:themeColor="text1"/>
          <w:u w:val="single"/>
        </w:rPr>
      </w:pPr>
      <w:r w:rsidRPr="003D5593">
        <w:rPr>
          <w:rFonts w:asciiTheme="majorHAnsi" w:hAnsiTheme="majorHAnsi" w:cstheme="majorHAnsi"/>
          <w:color w:val="000000" w:themeColor="text1"/>
          <w:sz w:val="12"/>
          <w:szCs w:val="12"/>
        </w:rPr>
        <w:t>Collective Containment</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 xml:space="preserve">(Russian, Australian, or Argentinean wheat fields, Japanese, Burmese, Philippine rice), </w:t>
      </w:r>
      <w:r w:rsidRPr="003D5593">
        <w:rPr>
          <w:rFonts w:asciiTheme="majorHAnsi" w:hAnsiTheme="majorHAnsi" w:cstheme="majorHAnsi"/>
          <w:color w:val="000000" w:themeColor="text1"/>
          <w:u w:val="single"/>
        </w:rPr>
        <w:t>disrupt for prolonged periods key manufacturing, transportation, or communications infrastructure</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 xml:space="preserve">(greater Bangkok, Bosporus, European airspace), </w:t>
      </w:r>
      <w:r w:rsidRPr="003D5593">
        <w:rPr>
          <w:rFonts w:asciiTheme="majorHAnsi" w:hAnsiTheme="majorHAnsi" w:cstheme="majorHAnsi"/>
          <w:color w:val="000000" w:themeColor="text1"/>
          <w:u w:val="single"/>
        </w:rPr>
        <w:t xml:space="preserve">or create immense casualties among large stressed populations (pandemics </w:t>
      </w:r>
      <w:r w:rsidRPr="003D5593">
        <w:rPr>
          <w:rFonts w:asciiTheme="majorHAnsi" w:hAnsiTheme="majorHAnsi" w:cstheme="majorHAnsi"/>
          <w:color w:val="000000" w:themeColor="text1"/>
          <w:sz w:val="12"/>
          <w:szCs w:val="12"/>
        </w:rPr>
        <w:t xml:space="preserve">in Pakistan, Brazil, Nigeria) </w:t>
      </w:r>
      <w:r w:rsidRPr="003D5593">
        <w:rPr>
          <w:rFonts w:asciiTheme="majorHAnsi" w:hAnsiTheme="majorHAnsi" w:cstheme="majorHAnsi"/>
          <w:color w:val="000000" w:themeColor="text1"/>
          <w:u w:val="single"/>
        </w:rPr>
        <w:t>could affect the stability of entire regions. The severe degradation of a megacity could snowball into wider instability and conflict if not managed collaboratively.</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 xml:space="preserve">The sooner and more deliberately U.S. leaders can articulate geographic, cultural, or economic justifications for targeting scarce assistance, the sooner they are to be persuasive to U.S. citizens. </w:t>
      </w:r>
      <w:r w:rsidRPr="003D5593">
        <w:rPr>
          <w:rFonts w:asciiTheme="majorHAnsi" w:hAnsiTheme="majorHAnsi" w:cstheme="majorHAnsi"/>
          <w:color w:val="000000" w:themeColor="text1"/>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3D5593">
        <w:rPr>
          <w:rFonts w:asciiTheme="majorHAnsi" w:hAnsiTheme="majorHAnsi" w:cstheme="majorHAnsi"/>
          <w:color w:val="000000" w:themeColor="text1"/>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3D5593">
        <w:rPr>
          <w:rFonts w:asciiTheme="majorHAnsi" w:hAnsiTheme="majorHAnsi" w:cstheme="majorHAnsi"/>
          <w:color w:val="000000" w:themeColor="text1"/>
          <w:sz w:val="12"/>
          <w:szCs w:val="12"/>
        </w:rPr>
        <w:t xml:space="preserve">A series of functionally </w:t>
      </w:r>
      <w:r w:rsidRPr="003D5593">
        <w:rPr>
          <w:rFonts w:asciiTheme="majorHAnsi" w:hAnsiTheme="majorHAnsi" w:cstheme="majorHAnsi"/>
          <w:color w:val="000000" w:themeColor="text1"/>
          <w:u w:val="single"/>
        </w:rPr>
        <w:t>focused collaborations to identify and manage key risks could be indispensable to contain the political consequences of future extreme events.</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szCs w:val="12"/>
        </w:rPr>
        <w:t xml:space="preserve">Whether the Security Council, the G-20, the World Health Organization, or </w:t>
      </w:r>
      <w:r w:rsidRPr="003D5593">
        <w:rPr>
          <w:rFonts w:asciiTheme="majorHAnsi" w:hAnsiTheme="majorHAnsi" w:cstheme="majorHAnsi"/>
          <w:color w:val="000000" w:themeColor="text1"/>
          <w:sz w:val="12"/>
          <w:szCs w:val="12"/>
        </w:rPr>
        <w:lastRenderedPageBreak/>
        <w:t xml:space="preserve">some new or combined political coalition would be the locus for such negotiated understandings is unclear. But </w:t>
      </w:r>
      <w:r w:rsidRPr="003D5593">
        <w:rPr>
          <w:rFonts w:asciiTheme="majorHAnsi" w:hAnsiTheme="majorHAnsi" w:cstheme="majorHAnsi"/>
          <w:color w:val="000000" w:themeColor="text1"/>
          <w:u w:val="single"/>
        </w:rPr>
        <w:t xml:space="preserve">the likelihood is that all international institutions will have to elevate their focus and resources to address disaster scenarios and environmental vulnerabilities. </w:t>
      </w:r>
      <w:r w:rsidRPr="003D5593">
        <w:rPr>
          <w:rFonts w:asciiTheme="majorHAnsi" w:hAnsiTheme="majorHAnsi" w:cstheme="majorHAnsi"/>
          <w:color w:val="000000" w:themeColor="text1"/>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3D5593">
        <w:rPr>
          <w:rFonts w:asciiTheme="majorHAnsi" w:hAnsiTheme="majorHAnsi" w:cstheme="majorHAnsi"/>
          <w:color w:val="000000" w:themeColor="text1"/>
          <w:u w:val="single"/>
        </w:rPr>
        <w:t xml:space="preserve">the </w:t>
      </w:r>
      <w:r w:rsidRPr="003D5593">
        <w:rPr>
          <w:rFonts w:asciiTheme="majorHAnsi" w:hAnsiTheme="majorHAnsi" w:cstheme="majorHAnsi"/>
          <w:color w:val="000000" w:themeColor="text1"/>
          <w:highlight w:val="cyan"/>
          <w:u w:val="single"/>
        </w:rPr>
        <w:t>safety</w:t>
      </w:r>
      <w:r w:rsidRPr="003D5593">
        <w:rPr>
          <w:rFonts w:asciiTheme="majorHAnsi" w:hAnsiTheme="majorHAnsi" w:cstheme="majorHAnsi"/>
          <w:color w:val="000000" w:themeColor="text1"/>
          <w:u w:val="single"/>
        </w:rPr>
        <w:t xml:space="preserve"> and prosperity of the United States, as well as peace </w:t>
      </w:r>
      <w:r w:rsidRPr="003D5593">
        <w:rPr>
          <w:rFonts w:asciiTheme="majorHAnsi" w:hAnsiTheme="majorHAnsi" w:cstheme="majorHAnsi"/>
          <w:color w:val="000000" w:themeColor="text1"/>
          <w:highlight w:val="cyan"/>
          <w:u w:val="single"/>
        </w:rPr>
        <w:t>through</w:t>
      </w:r>
      <w:r w:rsidRPr="003D5593">
        <w:rPr>
          <w:rFonts w:asciiTheme="majorHAnsi" w:hAnsiTheme="majorHAnsi" w:cstheme="majorHAnsi"/>
          <w:color w:val="000000" w:themeColor="text1"/>
          <w:u w:val="single"/>
        </w:rPr>
        <w:t xml:space="preserve">out </w:t>
      </w:r>
      <w:r w:rsidRPr="003D5593">
        <w:rPr>
          <w:rFonts w:asciiTheme="majorHAnsi" w:hAnsiTheme="majorHAnsi" w:cstheme="majorHAnsi"/>
          <w:color w:val="000000" w:themeColor="text1"/>
          <w:highlight w:val="cyan"/>
          <w:u w:val="single"/>
        </w:rPr>
        <w:t>the world</w:t>
      </w:r>
      <w:r w:rsidRPr="003D5593">
        <w:rPr>
          <w:rFonts w:asciiTheme="majorHAnsi" w:hAnsiTheme="majorHAnsi" w:cstheme="majorHAnsi"/>
          <w:color w:val="000000" w:themeColor="text1"/>
          <w:u w:val="single"/>
        </w:rPr>
        <w:t xml:space="preserve">, increasingly </w:t>
      </w:r>
      <w:r w:rsidRPr="003D5593">
        <w:rPr>
          <w:rFonts w:asciiTheme="majorHAnsi" w:hAnsiTheme="majorHAnsi" w:cstheme="majorHAnsi"/>
          <w:color w:val="000000" w:themeColor="text1"/>
          <w:highlight w:val="cyan"/>
          <w:u w:val="single"/>
        </w:rPr>
        <w:t xml:space="preserve">will be endangered by </w:t>
      </w:r>
      <w:r w:rsidRPr="003D5593">
        <w:rPr>
          <w:rFonts w:asciiTheme="majorHAnsi" w:hAnsiTheme="majorHAnsi" w:cstheme="majorHAnsi"/>
          <w:color w:val="000000" w:themeColor="text1"/>
          <w:u w:val="single"/>
        </w:rPr>
        <w:t xml:space="preserve">unaddressed </w:t>
      </w:r>
      <w:r w:rsidRPr="003D5593">
        <w:rPr>
          <w:rFonts w:asciiTheme="majorHAnsi" w:hAnsiTheme="majorHAnsi" w:cstheme="majorHAnsi"/>
          <w:color w:val="000000" w:themeColor="text1"/>
          <w:highlight w:val="cyan"/>
          <w:u w:val="single"/>
        </w:rPr>
        <w:t xml:space="preserve">vulnerabilities to natural disasters </w:t>
      </w:r>
      <w:r w:rsidRPr="003D5593">
        <w:rPr>
          <w:rFonts w:asciiTheme="majorHAnsi" w:hAnsiTheme="majorHAnsi" w:cstheme="majorHAnsi"/>
          <w:color w:val="000000" w:themeColor="text1"/>
          <w:u w:val="single"/>
        </w:rPr>
        <w:t>and extreme environmental crises. Contention and conflict could also result from the sudden realizatio</w:t>
      </w:r>
      <w:r w:rsidRPr="003D5593">
        <w:rPr>
          <w:rFonts w:asciiTheme="majorHAnsi" w:hAnsiTheme="majorHAnsi" w:cstheme="majorHAnsi"/>
          <w:color w:val="000000" w:themeColor="text1"/>
        </w:rPr>
        <w:t>n—</w:t>
      </w:r>
      <w:r w:rsidRPr="003D5593">
        <w:rPr>
          <w:rFonts w:asciiTheme="majorHAnsi" w:hAnsiTheme="majorHAnsi" w:cstheme="majorHAnsi"/>
          <w:color w:val="000000" w:themeColor="text1"/>
          <w:sz w:val="12"/>
          <w:szCs w:val="12"/>
        </w:rPr>
        <w:t xml:space="preserve">or opportunistic exaggeration—among large groups of alarmed citizens </w:t>
      </w:r>
      <w:r w:rsidRPr="003D5593">
        <w:rPr>
          <w:rFonts w:asciiTheme="majorHAnsi" w:hAnsiTheme="majorHAnsi" w:cstheme="majorHAnsi"/>
          <w:color w:val="000000" w:themeColor="text1"/>
          <w:u w:val="single"/>
        </w:rPr>
        <w:t xml:space="preserve">that </w:t>
      </w:r>
      <w:r w:rsidRPr="003D5593">
        <w:rPr>
          <w:rFonts w:asciiTheme="majorHAnsi" w:hAnsiTheme="majorHAnsi" w:cstheme="majorHAnsi"/>
          <w:b/>
          <w:color w:val="000000" w:themeColor="text1"/>
          <w:u w:val="single"/>
        </w:rPr>
        <w:t xml:space="preserve">such vulnerabilities are </w:t>
      </w:r>
      <w:r w:rsidRPr="003D5593">
        <w:rPr>
          <w:rFonts w:asciiTheme="majorHAnsi" w:hAnsiTheme="majorHAnsi" w:cstheme="majorHAnsi"/>
          <w:b/>
          <w:color w:val="000000" w:themeColor="text1"/>
          <w:highlight w:val="cyan"/>
          <w:u w:val="single"/>
        </w:rPr>
        <w:t>both existential and irreversible.</w:t>
      </w:r>
      <w:r w:rsidRPr="003D5593">
        <w:rPr>
          <w:rFonts w:asciiTheme="majorHAnsi" w:hAnsiTheme="majorHAnsi" w:cstheme="majorHAnsi"/>
          <w:color w:val="000000" w:themeColor="text1"/>
        </w:rPr>
        <w:t xml:space="preserve"> </w:t>
      </w:r>
      <w:r w:rsidRPr="003D5593">
        <w:rPr>
          <w:rFonts w:asciiTheme="majorHAnsi" w:hAnsiTheme="majorHAnsi" w:cstheme="majorHAnsi"/>
          <w:color w:val="000000" w:themeColor="text1"/>
          <w:u w:val="single"/>
        </w:rPr>
        <w:t xml:space="preserve">Given demographic and environmental trends, and the increasing vulnerabilities and probable shortages to be </w:t>
      </w:r>
      <w:r w:rsidRPr="003D5593">
        <w:rPr>
          <w:rFonts w:asciiTheme="majorHAnsi" w:hAnsiTheme="majorHAnsi" w:cstheme="majorHAnsi"/>
          <w:color w:val="000000" w:themeColor="text1"/>
          <w:highlight w:val="cyan"/>
          <w:u w:val="single"/>
        </w:rPr>
        <w:t>expected</w:t>
      </w:r>
      <w:r w:rsidRPr="003D5593">
        <w:rPr>
          <w:rFonts w:asciiTheme="majorHAnsi" w:hAnsiTheme="majorHAnsi" w:cstheme="majorHAnsi"/>
          <w:color w:val="000000" w:themeColor="text1"/>
          <w:u w:val="single"/>
        </w:rPr>
        <w:t xml:space="preserve"> within this decade—and certainly </w:t>
      </w:r>
      <w:r w:rsidRPr="003D5593">
        <w:rPr>
          <w:rFonts w:asciiTheme="majorHAnsi" w:hAnsiTheme="majorHAnsi" w:cstheme="majorHAnsi"/>
          <w:color w:val="000000" w:themeColor="text1"/>
          <w:highlight w:val="cyan"/>
          <w:u w:val="single"/>
        </w:rPr>
        <w:t>before 2030</w:t>
      </w:r>
      <w:r w:rsidRPr="003D5593">
        <w:rPr>
          <w:rFonts w:asciiTheme="majorHAnsi" w:hAnsiTheme="majorHAnsi" w:cstheme="majorHAnsi"/>
          <w:color w:val="000000" w:themeColor="text1"/>
          <w:u w:val="single"/>
        </w:rPr>
        <w:t>—the threats to the peace from Mother Nature may soon come to dwarf any of the threats posed by mere mortals.</w:t>
      </w:r>
    </w:p>
    <w:p w14:paraId="739EB1A3" w14:textId="77777777" w:rsidR="00C140FC" w:rsidRPr="003D5593" w:rsidRDefault="00C140FC" w:rsidP="00C140FC">
      <w:pPr>
        <w:rPr>
          <w:rFonts w:asciiTheme="majorHAnsi" w:hAnsiTheme="majorHAnsi" w:cstheme="majorHAnsi"/>
          <w:color w:val="000000" w:themeColor="text1"/>
        </w:rPr>
      </w:pPr>
    </w:p>
    <w:p w14:paraId="3169A9C5" w14:textId="3DA2B233" w:rsidR="00D4327E" w:rsidRPr="003D5593" w:rsidRDefault="00C140FC" w:rsidP="00D4327E">
      <w:pPr>
        <w:pStyle w:val="Heading2"/>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1AC---Advocacy</w:t>
      </w:r>
    </w:p>
    <w:p w14:paraId="09F4BBBF" w14:textId="50272398" w:rsidR="00051DBD" w:rsidRPr="003D5593" w:rsidRDefault="00C140FC" w:rsidP="00D4327E">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Thus, the Plan – Resolved: The United States ought to rule that the anti-competitive appropriation of outer space by private entities is unlawful as it violates the Outer Space Treaty. </w:t>
      </w:r>
    </w:p>
    <w:p w14:paraId="4B1B50CF" w14:textId="77777777" w:rsidR="00C140FC" w:rsidRPr="003D5593" w:rsidRDefault="00C140FC" w:rsidP="00C140FC">
      <w:pPr>
        <w:rPr>
          <w:rFonts w:asciiTheme="majorHAnsi" w:hAnsiTheme="majorHAnsi" w:cstheme="majorHAnsi"/>
          <w:color w:val="000000" w:themeColor="text1"/>
        </w:rPr>
      </w:pPr>
      <w:r w:rsidRPr="003D5593">
        <w:rPr>
          <w:rFonts w:asciiTheme="majorHAnsi" w:hAnsiTheme="majorHAnsi" w:cstheme="majorHAnsi"/>
          <w:color w:val="000000" w:themeColor="text1"/>
        </w:rPr>
        <w:t xml:space="preserve">CSA – Innovation/Space Elevators DA: </w:t>
      </w:r>
    </w:p>
    <w:p w14:paraId="71F7E7FF" w14:textId="77777777" w:rsidR="00C140FC" w:rsidRPr="003D5593" w:rsidRDefault="003D5593" w:rsidP="00C140FC">
      <w:pPr>
        <w:rPr>
          <w:rFonts w:asciiTheme="majorHAnsi" w:hAnsiTheme="majorHAnsi" w:cstheme="majorHAnsi"/>
          <w:color w:val="000000" w:themeColor="text1"/>
        </w:rPr>
      </w:pPr>
      <w:hyperlink r:id="rId18" w:history="1">
        <w:r w:rsidR="00C140FC" w:rsidRPr="003D5593">
          <w:rPr>
            <w:rStyle w:val="Hyperlink"/>
            <w:rFonts w:asciiTheme="majorHAnsi" w:hAnsiTheme="majorHAnsi" w:cstheme="majorHAnsi"/>
            <w:color w:val="000000" w:themeColor="text1"/>
          </w:rPr>
          <w:t>https://openscholarship.wustl.edu/cgi/viewcontent.cgi?article=1576&amp;context=law_globalstudies</w:t>
        </w:r>
      </w:hyperlink>
      <w:r w:rsidR="00C140FC" w:rsidRPr="003D5593">
        <w:rPr>
          <w:rFonts w:asciiTheme="majorHAnsi" w:hAnsiTheme="majorHAnsi" w:cstheme="majorHAnsi"/>
          <w:color w:val="000000" w:themeColor="text1"/>
        </w:rPr>
        <w:t xml:space="preserve"> </w:t>
      </w:r>
    </w:p>
    <w:p w14:paraId="4E8C0777"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Unjust means unlawful. </w:t>
      </w:r>
    </w:p>
    <w:p w14:paraId="6D07345F"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Waters 98,</w:t>
      </w:r>
      <w:r w:rsidRPr="003D5593">
        <w:rPr>
          <w:rFonts w:asciiTheme="majorHAnsi" w:hAnsiTheme="majorHAnsi" w:cstheme="majorHAnsi"/>
          <w:color w:val="000000" w:themeColor="text1"/>
        </w:rPr>
        <w:t xml:space="preserve"> [H. FRANKLIN WATERS, Senior District Judge. Colonia Ins. Co. v. City Nat. Bank, 13 F. Supp. 2d 891 - Dist. Court, WD Arkansas 1998] Sachin</w:t>
      </w:r>
    </w:p>
    <w:p w14:paraId="4871200A" w14:textId="77777777" w:rsidR="00C140FC" w:rsidRPr="003D5593" w:rsidRDefault="00C140FC" w:rsidP="00C140FC">
      <w:pPr>
        <w:rPr>
          <w:rFonts w:asciiTheme="majorHAnsi" w:hAnsiTheme="majorHAnsi" w:cstheme="majorHAnsi"/>
          <w:color w:val="000000" w:themeColor="text1"/>
        </w:rPr>
      </w:pPr>
      <w:r w:rsidRPr="003D5593">
        <w:rPr>
          <w:rFonts w:asciiTheme="majorHAnsi" w:hAnsiTheme="majorHAnsi" w:cstheme="majorHAnsi"/>
          <w:color w:val="000000" w:themeColor="text1"/>
        </w:rPr>
        <w:t xml:space="preserve">Arkansas law is clear on the issue that in the realm of unjust enrichment, </w:t>
      </w:r>
      <w:r w:rsidRPr="003D5593">
        <w:rPr>
          <w:rStyle w:val="StyleUnderline"/>
          <w:rFonts w:asciiTheme="majorHAnsi" w:hAnsiTheme="majorHAnsi" w:cstheme="majorHAnsi"/>
          <w:color w:val="000000" w:themeColor="text1"/>
        </w:rPr>
        <w:t xml:space="preserve">the </w:t>
      </w:r>
      <w:r w:rsidRPr="003D5593">
        <w:rPr>
          <w:rStyle w:val="StyleUnderline"/>
          <w:rFonts w:asciiTheme="majorHAnsi" w:hAnsiTheme="majorHAnsi" w:cstheme="majorHAnsi"/>
          <w:color w:val="000000" w:themeColor="text1"/>
          <w:highlight w:val="cyan"/>
        </w:rPr>
        <w:t xml:space="preserve">word </w:t>
      </w:r>
      <w:r w:rsidRPr="003D5593">
        <w:rPr>
          <w:rStyle w:val="Emphasis"/>
          <w:rFonts w:asciiTheme="majorHAnsi" w:hAnsiTheme="majorHAnsi" w:cstheme="majorHAnsi"/>
          <w:color w:val="000000" w:themeColor="text1"/>
          <w:highlight w:val="cyan"/>
        </w:rPr>
        <w:t>"unjust" means "unlawful."</w:t>
      </w:r>
      <w:r w:rsidRPr="003D5593">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3D5593">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Ark.App. 41, 46, 652 S.W.2d 638, 640 (1983) </w:t>
      </w:r>
      <w:r w:rsidRPr="003D5593">
        <w:rPr>
          <w:rFonts w:asciiTheme="majorHAnsi" w:hAnsiTheme="majorHAnsi" w:cstheme="majorHAnsi"/>
          <w:color w:val="000000" w:themeColor="text1"/>
          <w:highlight w:val="cyan"/>
        </w:rPr>
        <w:t>(</w:t>
      </w:r>
      <w:r w:rsidRPr="003D5593">
        <w:rPr>
          <w:rStyle w:val="StyleUnderline"/>
          <w:rFonts w:asciiTheme="majorHAnsi" w:hAnsiTheme="majorHAnsi" w:cstheme="majorHAnsi"/>
          <w:color w:val="000000" w:themeColor="text1"/>
          <w:highlight w:val="cyan"/>
        </w:rPr>
        <w:t>no one shall</w:t>
      </w:r>
      <w:r w:rsidRPr="003D5593">
        <w:rPr>
          <w:rStyle w:val="StyleUnderline"/>
          <w:rFonts w:asciiTheme="majorHAnsi" w:hAnsiTheme="majorHAnsi" w:cstheme="majorHAnsi"/>
          <w:color w:val="000000" w:themeColor="text1"/>
        </w:rPr>
        <w:t xml:space="preserve"> be allowed to </w:t>
      </w:r>
      <w:r w:rsidRPr="003D5593">
        <w:rPr>
          <w:rStyle w:val="Emphasis"/>
          <w:rFonts w:asciiTheme="majorHAnsi" w:hAnsiTheme="majorHAnsi" w:cstheme="majorHAnsi"/>
          <w:color w:val="000000" w:themeColor="text1"/>
          <w:highlight w:val="cyan"/>
        </w:rPr>
        <w:t>unjustly</w:t>
      </w:r>
      <w:r w:rsidRPr="003D5593">
        <w:rPr>
          <w:rStyle w:val="StyleUnderline"/>
          <w:rFonts w:asciiTheme="majorHAnsi" w:hAnsiTheme="majorHAnsi" w:cstheme="majorHAnsi"/>
          <w:color w:val="000000" w:themeColor="text1"/>
          <w:highlight w:val="cyan"/>
        </w:rPr>
        <w:t xml:space="preserve"> enrich himself at the expense of another</w:t>
      </w:r>
      <w:r w:rsidRPr="003D5593">
        <w:rPr>
          <w:rStyle w:val="StyleUnderline"/>
          <w:rFonts w:asciiTheme="majorHAnsi" w:hAnsiTheme="majorHAnsi" w:cstheme="majorHAnsi"/>
          <w:color w:val="000000" w:themeColor="text1"/>
        </w:rPr>
        <w:t>; the word "</w:t>
      </w:r>
      <w:r w:rsidRPr="003D5593">
        <w:rPr>
          <w:rStyle w:val="StyleUnderline"/>
          <w:rFonts w:asciiTheme="majorHAnsi" w:hAnsiTheme="majorHAnsi" w:cstheme="majorHAnsi"/>
          <w:color w:val="000000" w:themeColor="text1"/>
          <w:highlight w:val="cyan"/>
        </w:rPr>
        <w:t>unjustly" means "unlawfully"</w:t>
      </w:r>
      <w:r w:rsidRPr="003D5593">
        <w:rPr>
          <w:rFonts w:asciiTheme="majorHAnsi" w:hAnsiTheme="majorHAnsi" w:cstheme="majorHAnsi"/>
          <w:color w:val="000000" w:themeColor="text1"/>
          <w:highlight w:val="cyan"/>
        </w:rPr>
        <w:t>)</w:t>
      </w:r>
      <w:r w:rsidRPr="003D5593">
        <w:rPr>
          <w:rFonts w:asciiTheme="majorHAnsi" w:hAnsiTheme="majorHAnsi" w:cstheme="majorHAnsi"/>
          <w:color w:val="000000" w:themeColor="text1"/>
        </w:rPr>
        <w:t>.</w:t>
      </w:r>
    </w:p>
    <w:p w14:paraId="36E6FF78"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Prefer---our model allows for educational debates about real world policy---core of the topic---the lit is about various legal policies on appropriation---it’s a term of art from the OS</w:t>
      </w:r>
      <w:r w:rsidRPr="003D5593">
        <w:rPr>
          <w:rFonts w:asciiTheme="majorHAnsi" w:hAnsiTheme="majorHAnsi" w:cstheme="majorHAnsi"/>
          <w:color w:val="000000" w:themeColor="text1"/>
          <w:u w:val="single"/>
        </w:rPr>
        <w:t>T</w:t>
      </w:r>
      <w:r w:rsidRPr="003D5593">
        <w:rPr>
          <w:rFonts w:asciiTheme="majorHAnsi" w:hAnsiTheme="majorHAnsi" w:cstheme="majorHAnsi"/>
          <w:color w:val="000000" w:themeColor="text1"/>
        </w:rPr>
        <w:t>.</w:t>
      </w:r>
    </w:p>
    <w:p w14:paraId="56E35E48" w14:textId="77777777" w:rsidR="00C140FC" w:rsidRPr="003D5593" w:rsidRDefault="00C140FC" w:rsidP="00C140FC">
      <w:pPr>
        <w:pStyle w:val="Heading2"/>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1AC---Solvency</w:t>
      </w:r>
    </w:p>
    <w:p w14:paraId="6BA4D921"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The US allows for unfair commercial appropriation---the aff is key to regulation. Solves arms racing, weaponization, debris, and </w:t>
      </w:r>
      <w:r w:rsidRPr="003D5593">
        <w:rPr>
          <w:rFonts w:asciiTheme="majorHAnsi" w:hAnsiTheme="majorHAnsi" w:cstheme="majorHAnsi"/>
          <w:color w:val="000000" w:themeColor="text1"/>
          <w:u w:val="single"/>
        </w:rPr>
        <w:t>excessive</w:t>
      </w:r>
      <w:r w:rsidRPr="003D5593">
        <w:rPr>
          <w:rFonts w:asciiTheme="majorHAnsi" w:hAnsiTheme="majorHAnsi" w:cstheme="majorHAnsi"/>
          <w:color w:val="000000" w:themeColor="text1"/>
        </w:rPr>
        <w:t xml:space="preserve"> mining---all while increasing co-op.</w:t>
      </w:r>
    </w:p>
    <w:p w14:paraId="2E2AB330"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Kamboj 20,</w:t>
      </w:r>
      <w:r w:rsidRPr="003D5593">
        <w:rPr>
          <w:rFonts w:asciiTheme="majorHAnsi" w:hAnsiTheme="majorHAnsi" w:cstheme="majorHAnsi"/>
          <w:color w:val="000000" w:themeColor="text1"/>
        </w:rPr>
        <w:t xml:space="preserve"> [Megha Kamboj, 6-1-2020, (Megha is a second-year law student at Maharashtra National Law University in Mumbai, India. Her areas of interest include international law and space law.), "Outer Space: A Victim of Power Competition?," Jurist, </w:t>
      </w:r>
      <w:hyperlink r:id="rId19" w:history="1">
        <w:r w:rsidRPr="003D5593">
          <w:rPr>
            <w:rStyle w:val="Hyperlink"/>
            <w:rFonts w:asciiTheme="majorHAnsi" w:hAnsiTheme="majorHAnsi" w:cstheme="majorHAnsi"/>
            <w:color w:val="000000" w:themeColor="text1"/>
          </w:rPr>
          <w:t>https://www.jurist.org/commentary/2020/06/megha-kamboj-outerspace-power-competition//</w:t>
        </w:r>
      </w:hyperlink>
      <w:r w:rsidRPr="003D5593">
        <w:rPr>
          <w:rFonts w:asciiTheme="majorHAnsi" w:hAnsiTheme="majorHAnsi" w:cstheme="majorHAnsi"/>
          <w:color w:val="000000" w:themeColor="text1"/>
        </w:rPr>
        <w:t xml:space="preserve"> Accessed: 2-11-2022] Sachin **brackets in original**</w:t>
      </w:r>
    </w:p>
    <w:p w14:paraId="3728F701" w14:textId="77777777" w:rsidR="00C140FC" w:rsidRPr="003D5593" w:rsidRDefault="00C140FC" w:rsidP="00C140FC">
      <w:pPr>
        <w:rPr>
          <w:rFonts w:asciiTheme="majorHAnsi" w:hAnsiTheme="majorHAnsi" w:cstheme="majorHAnsi"/>
          <w:color w:val="000000" w:themeColor="text1"/>
          <w:sz w:val="12"/>
          <w:lang w:eastAsia="zh-CN"/>
        </w:rPr>
      </w:pPr>
      <w:r w:rsidRPr="003D5593">
        <w:rPr>
          <w:rStyle w:val="StyleUnderline"/>
          <w:rFonts w:asciiTheme="majorHAnsi" w:hAnsiTheme="majorHAnsi" w:cstheme="majorHAnsi"/>
          <w:color w:val="000000" w:themeColor="text1"/>
          <w:lang w:eastAsia="zh-CN"/>
        </w:rPr>
        <w:t xml:space="preserve">While the world was grappling with the COVID-19 pandemic, </w:t>
      </w:r>
      <w:r w:rsidRPr="003D5593">
        <w:rPr>
          <w:rStyle w:val="StyleUnderline"/>
          <w:rFonts w:asciiTheme="majorHAnsi" w:hAnsiTheme="majorHAnsi" w:cstheme="majorHAnsi"/>
          <w:color w:val="000000" w:themeColor="text1"/>
          <w:highlight w:val="cyan"/>
          <w:lang w:eastAsia="zh-CN"/>
        </w:rPr>
        <w:t>US</w:t>
      </w:r>
      <w:r w:rsidRPr="003D5593">
        <w:rPr>
          <w:rStyle w:val="StyleUnderline"/>
          <w:rFonts w:asciiTheme="majorHAnsi" w:hAnsiTheme="majorHAnsi" w:cstheme="majorHAnsi"/>
          <w:color w:val="000000" w:themeColor="text1"/>
          <w:lang w:eastAsia="zh-CN"/>
        </w:rPr>
        <w:t xml:space="preserve"> President</w:t>
      </w:r>
      <w:r w:rsidRPr="003D5593">
        <w:rPr>
          <w:rFonts w:asciiTheme="majorHAnsi" w:hAnsiTheme="majorHAnsi" w:cstheme="majorHAnsi"/>
          <w:color w:val="000000" w:themeColor="text1"/>
          <w:sz w:val="12"/>
          <w:lang w:eastAsia="zh-CN"/>
        </w:rPr>
        <w:t xml:space="preserve"> Donald Trump </w:t>
      </w:r>
      <w:r w:rsidRPr="003D5593">
        <w:rPr>
          <w:rStyle w:val="StyleUnderline"/>
          <w:rFonts w:asciiTheme="majorHAnsi" w:hAnsiTheme="majorHAnsi" w:cstheme="majorHAnsi"/>
          <w:color w:val="000000" w:themeColor="text1"/>
          <w:highlight w:val="cyan"/>
          <w:lang w:eastAsia="zh-CN"/>
        </w:rPr>
        <w:t>signed</w:t>
      </w:r>
      <w:r w:rsidRPr="003D5593">
        <w:rPr>
          <w:rStyle w:val="StyleUnderline"/>
          <w:rFonts w:asciiTheme="majorHAnsi" w:hAnsiTheme="majorHAnsi" w:cstheme="majorHAnsi"/>
          <w:color w:val="000000" w:themeColor="text1"/>
          <w:lang w:eastAsia="zh-CN"/>
        </w:rPr>
        <w:t xml:space="preserve"> an executive </w:t>
      </w:r>
      <w:r w:rsidRPr="003D5593">
        <w:rPr>
          <w:rStyle w:val="StyleUnderline"/>
          <w:rFonts w:asciiTheme="majorHAnsi" w:hAnsiTheme="majorHAnsi" w:cstheme="majorHAnsi"/>
          <w:color w:val="000000" w:themeColor="text1"/>
          <w:highlight w:val="cyan"/>
          <w:lang w:eastAsia="zh-CN"/>
        </w:rPr>
        <w:t>order allowing</w:t>
      </w:r>
      <w:r w:rsidRPr="003D5593">
        <w:rPr>
          <w:rStyle w:val="StyleUnderline"/>
          <w:rFonts w:asciiTheme="majorHAnsi" w:hAnsiTheme="majorHAnsi" w:cstheme="majorHAnsi"/>
          <w:color w:val="000000" w:themeColor="text1"/>
          <w:lang w:eastAsia="zh-CN"/>
        </w:rPr>
        <w:t xml:space="preserve"> Americans to have the right to engage in </w:t>
      </w:r>
      <w:r w:rsidRPr="003D5593">
        <w:rPr>
          <w:rStyle w:val="StyleUnderline"/>
          <w:rFonts w:asciiTheme="majorHAnsi" w:hAnsiTheme="majorHAnsi" w:cstheme="majorHAnsi"/>
          <w:color w:val="000000" w:themeColor="text1"/>
          <w:highlight w:val="cyan"/>
          <w:lang w:eastAsia="zh-CN"/>
        </w:rPr>
        <w:t>commercial exploration, recovery, and use of</w:t>
      </w:r>
      <w:r w:rsidRPr="003D5593">
        <w:rPr>
          <w:rStyle w:val="StyleUnderline"/>
          <w:rFonts w:asciiTheme="majorHAnsi" w:hAnsiTheme="majorHAnsi" w:cstheme="majorHAnsi"/>
          <w:color w:val="000000" w:themeColor="text1"/>
          <w:lang w:eastAsia="zh-CN"/>
        </w:rPr>
        <w:t xml:space="preserve"> resources in outer </w:t>
      </w:r>
      <w:r w:rsidRPr="003D5593">
        <w:rPr>
          <w:rStyle w:val="StyleUnderline"/>
          <w:rFonts w:asciiTheme="majorHAnsi" w:hAnsiTheme="majorHAnsi" w:cstheme="majorHAnsi"/>
          <w:color w:val="000000" w:themeColor="text1"/>
          <w:highlight w:val="cyan"/>
          <w:lang w:eastAsia="zh-CN"/>
        </w:rPr>
        <w:t>space</w:t>
      </w:r>
      <w:r w:rsidRPr="003D5593">
        <w:rPr>
          <w:rStyle w:val="StyleUnderline"/>
          <w:rFonts w:asciiTheme="majorHAnsi" w:hAnsiTheme="majorHAnsi" w:cstheme="majorHAnsi"/>
          <w:color w:val="000000" w:themeColor="text1"/>
          <w:lang w:eastAsia="zh-CN"/>
        </w:rPr>
        <w:t>.</w:t>
      </w:r>
      <w:r w:rsidRPr="003D5593">
        <w:rPr>
          <w:rFonts w:asciiTheme="majorHAnsi" w:hAnsiTheme="majorHAnsi" w:cstheme="majorHAnsi"/>
          <w:color w:val="000000" w:themeColor="text1"/>
          <w:sz w:val="12"/>
          <w:lang w:eastAsia="zh-CN"/>
        </w:rPr>
        <w:t xml:space="preserve"> This move by the US government has certainly marked a </w:t>
      </w:r>
      <w:r w:rsidRPr="003D5593">
        <w:rPr>
          <w:rStyle w:val="Emphasis"/>
          <w:rFonts w:asciiTheme="majorHAnsi" w:hAnsiTheme="majorHAnsi" w:cstheme="majorHAnsi"/>
          <w:color w:val="000000" w:themeColor="text1"/>
          <w:highlight w:val="cyan"/>
          <w:lang w:eastAsia="zh-CN"/>
        </w:rPr>
        <w:t>turning point in</w:t>
      </w:r>
      <w:r w:rsidRPr="003D5593">
        <w:rPr>
          <w:rStyle w:val="StyleUnderline"/>
          <w:rFonts w:asciiTheme="majorHAnsi" w:hAnsiTheme="majorHAnsi" w:cstheme="majorHAnsi"/>
          <w:color w:val="000000" w:themeColor="text1"/>
          <w:lang w:eastAsia="zh-CN"/>
        </w:rPr>
        <w:t xml:space="preserve"> the development of </w:t>
      </w:r>
      <w:r w:rsidRPr="003D5593">
        <w:rPr>
          <w:rStyle w:val="Emphasis"/>
          <w:rFonts w:asciiTheme="majorHAnsi" w:hAnsiTheme="majorHAnsi" w:cstheme="majorHAnsi"/>
          <w:color w:val="000000" w:themeColor="text1"/>
          <w:highlight w:val="cyan"/>
          <w:lang w:eastAsia="zh-CN"/>
        </w:rPr>
        <w:t>i</w:t>
      </w:r>
      <w:r w:rsidRPr="003D5593">
        <w:rPr>
          <w:rFonts w:asciiTheme="majorHAnsi" w:hAnsiTheme="majorHAnsi" w:cstheme="majorHAnsi"/>
          <w:color w:val="000000" w:themeColor="text1"/>
          <w:sz w:val="12"/>
        </w:rPr>
        <w:t xml:space="preserve">nternational </w:t>
      </w:r>
      <w:r w:rsidRPr="003D5593">
        <w:rPr>
          <w:rStyle w:val="StyleUnderline"/>
          <w:rFonts w:asciiTheme="majorHAnsi" w:hAnsiTheme="majorHAnsi" w:cstheme="majorHAnsi"/>
          <w:color w:val="000000" w:themeColor="text1"/>
          <w:lang w:eastAsia="zh-CN"/>
        </w:rPr>
        <w:t xml:space="preserve">space </w:t>
      </w:r>
      <w:r w:rsidRPr="003D5593">
        <w:rPr>
          <w:rStyle w:val="Emphasis"/>
          <w:rFonts w:asciiTheme="majorHAnsi" w:hAnsiTheme="majorHAnsi" w:cstheme="majorHAnsi"/>
          <w:color w:val="000000" w:themeColor="text1"/>
          <w:highlight w:val="cyan"/>
          <w:lang w:eastAsia="zh-CN"/>
        </w:rPr>
        <w:t>law</w:t>
      </w:r>
      <w:r w:rsidRPr="003D5593">
        <w:rPr>
          <w:rStyle w:val="StyleUnderline"/>
          <w:rFonts w:asciiTheme="majorHAnsi" w:hAnsiTheme="majorHAnsi" w:cstheme="majorHAnsi"/>
          <w:color w:val="000000" w:themeColor="text1"/>
          <w:lang w:eastAsia="zh-CN"/>
        </w:rPr>
        <w:t>.</w:t>
      </w:r>
      <w:r w:rsidRPr="003D5593">
        <w:rPr>
          <w:rFonts w:asciiTheme="majorHAnsi" w:hAnsiTheme="majorHAnsi" w:cstheme="majorHAnsi"/>
          <w:color w:val="000000" w:themeColor="text1"/>
          <w:sz w:val="12"/>
          <w:lang w:eastAsia="zh-CN"/>
        </w:rPr>
        <w:t xml:space="preserve"> It is the first time a nation has made an </w:t>
      </w:r>
      <w:r w:rsidRPr="003D5593">
        <w:rPr>
          <w:rStyle w:val="StyleUnderline"/>
          <w:rFonts w:asciiTheme="majorHAnsi" w:hAnsiTheme="majorHAnsi" w:cstheme="majorHAnsi"/>
          <w:color w:val="000000" w:themeColor="text1"/>
          <w:lang w:eastAsia="zh-CN"/>
        </w:rPr>
        <w:t>explicit statement that it doesn’t view space as a “global commons.”</w:t>
      </w:r>
      <w:r w:rsidRPr="003D5593">
        <w:rPr>
          <w:rFonts w:asciiTheme="majorHAnsi" w:hAnsiTheme="majorHAnsi" w:cstheme="majorHAnsi"/>
          <w:color w:val="000000" w:themeColor="text1"/>
          <w:sz w:val="12"/>
          <w:lang w:eastAsia="zh-CN"/>
        </w:rPr>
        <w:t xml:space="preserve"> Space powers generally have not been comfortable with viewing space as a common heritage of mankind. With the increase in technology, commercial and political inclination towards space mining is growing. However, is outer space once again a victim of power politics? This article shall focus on the loopholes in existing space law treaties, the increasing competition between the space powers, and the reasons that space mining is attractive to the space powers. Finally, it shall highlight the potential risks of such power competition and the need for a common global governance framework.</w:t>
      </w:r>
    </w:p>
    <w:p w14:paraId="3998AE8A" w14:textId="77777777" w:rsidR="00C140FC" w:rsidRPr="003D5593" w:rsidRDefault="00C140FC" w:rsidP="00C140FC">
      <w:pPr>
        <w:rPr>
          <w:rFonts w:asciiTheme="majorHAnsi" w:hAnsiTheme="majorHAnsi" w:cstheme="majorHAnsi"/>
          <w:color w:val="000000" w:themeColor="text1"/>
          <w:sz w:val="12"/>
          <w:szCs w:val="12"/>
          <w:lang w:eastAsia="zh-CN"/>
        </w:rPr>
      </w:pPr>
      <w:r w:rsidRPr="003D5593">
        <w:rPr>
          <w:rFonts w:asciiTheme="majorHAnsi" w:hAnsiTheme="majorHAnsi" w:cstheme="majorHAnsi"/>
          <w:color w:val="000000" w:themeColor="text1"/>
          <w:sz w:val="12"/>
          <w:szCs w:val="12"/>
          <w:lang w:eastAsia="zh-CN"/>
        </w:rPr>
        <w:t>The Space Law Treaties</w:t>
      </w:r>
    </w:p>
    <w:p w14:paraId="316CC16B" w14:textId="77777777" w:rsidR="00C140FC" w:rsidRPr="003D5593" w:rsidRDefault="00C140FC" w:rsidP="00C140FC">
      <w:pPr>
        <w:rPr>
          <w:rStyle w:val="StyleUnderline"/>
          <w:rFonts w:asciiTheme="majorHAnsi" w:hAnsiTheme="majorHAnsi" w:cstheme="majorHAnsi"/>
          <w:color w:val="000000" w:themeColor="text1"/>
          <w:lang w:eastAsia="zh-CN"/>
        </w:rPr>
      </w:pPr>
      <w:r w:rsidRPr="003D5593">
        <w:rPr>
          <w:rFonts w:asciiTheme="majorHAnsi" w:hAnsiTheme="majorHAnsi" w:cstheme="majorHAnsi"/>
          <w:color w:val="000000" w:themeColor="text1"/>
          <w:sz w:val="12"/>
          <w:lang w:eastAsia="zh-CN"/>
        </w:rPr>
        <w:t xml:space="preserve">The new executive order </w:t>
      </w:r>
      <w:r w:rsidRPr="003D5593">
        <w:rPr>
          <w:rStyle w:val="StyleUnderline"/>
          <w:rFonts w:asciiTheme="majorHAnsi" w:hAnsiTheme="majorHAnsi" w:cstheme="majorHAnsi"/>
          <w:color w:val="000000" w:themeColor="text1"/>
          <w:lang w:eastAsia="zh-CN"/>
        </w:rPr>
        <w:t>builds on the U.S. Commercial Space Launch Competitiveness Act</w:t>
      </w:r>
      <w:r w:rsidRPr="003D5593">
        <w:rPr>
          <w:rFonts w:asciiTheme="majorHAnsi" w:hAnsiTheme="majorHAnsi" w:cstheme="majorHAnsi"/>
          <w:color w:val="000000" w:themeColor="text1"/>
          <w:sz w:val="12"/>
          <w:lang w:eastAsia="zh-CN"/>
        </w:rPr>
        <w:t xml:space="preserve"> and Space Directive-1. While some reports and experts say that this move has put an end to the decades-long debate created by the 1967 Outer Space Treaty, it has also </w:t>
      </w:r>
      <w:r w:rsidRPr="003D5593">
        <w:rPr>
          <w:rStyle w:val="StyleUnderline"/>
          <w:rFonts w:asciiTheme="majorHAnsi" w:hAnsiTheme="majorHAnsi" w:cstheme="majorHAnsi"/>
          <w:color w:val="000000" w:themeColor="text1"/>
          <w:highlight w:val="cyan"/>
          <w:lang w:eastAsia="zh-CN"/>
        </w:rPr>
        <w:t>given</w:t>
      </w:r>
      <w:r w:rsidRPr="003D5593">
        <w:rPr>
          <w:rStyle w:val="StyleUnderline"/>
          <w:rFonts w:asciiTheme="majorHAnsi" w:hAnsiTheme="majorHAnsi" w:cstheme="majorHAnsi"/>
          <w:color w:val="000000" w:themeColor="text1"/>
          <w:lang w:eastAsia="zh-CN"/>
        </w:rPr>
        <w:t xml:space="preserve"> birth to other </w:t>
      </w:r>
      <w:r w:rsidRPr="003D5593">
        <w:rPr>
          <w:rStyle w:val="StyleUnderline"/>
          <w:rFonts w:asciiTheme="majorHAnsi" w:hAnsiTheme="majorHAnsi" w:cstheme="majorHAnsi"/>
          <w:color w:val="000000" w:themeColor="text1"/>
          <w:highlight w:val="cyan"/>
          <w:lang w:eastAsia="zh-CN"/>
        </w:rPr>
        <w:t>concerns,</w:t>
      </w:r>
      <w:r w:rsidRPr="003D5593">
        <w:rPr>
          <w:rStyle w:val="StyleUnderline"/>
          <w:rFonts w:asciiTheme="majorHAnsi" w:hAnsiTheme="majorHAnsi" w:cstheme="majorHAnsi"/>
          <w:color w:val="000000" w:themeColor="text1"/>
          <w:lang w:eastAsia="zh-CN"/>
        </w:rPr>
        <w:t xml:space="preserve"> such as the balance of power and economic gains of the international community.</w:t>
      </w:r>
    </w:p>
    <w:p w14:paraId="3445052E" w14:textId="77777777" w:rsidR="00C140FC" w:rsidRPr="003D5593" w:rsidRDefault="00C140FC" w:rsidP="00C140FC">
      <w:pPr>
        <w:rPr>
          <w:rFonts w:asciiTheme="majorHAnsi" w:hAnsiTheme="majorHAnsi" w:cstheme="majorHAnsi"/>
          <w:color w:val="000000" w:themeColor="text1"/>
          <w:sz w:val="12"/>
          <w:lang w:eastAsia="zh-CN"/>
        </w:rPr>
      </w:pPr>
      <w:r w:rsidRPr="003D5593">
        <w:rPr>
          <w:rFonts w:asciiTheme="majorHAnsi" w:hAnsiTheme="majorHAnsi" w:cstheme="majorHAnsi"/>
          <w:color w:val="000000" w:themeColor="text1"/>
          <w:sz w:val="12"/>
          <w:lang w:eastAsia="zh-CN"/>
        </w:rPr>
        <w:t xml:space="preserve">The </w:t>
      </w:r>
      <w:r w:rsidRPr="003D5593">
        <w:rPr>
          <w:rStyle w:val="Emphasis"/>
          <w:rFonts w:asciiTheme="majorHAnsi" w:hAnsiTheme="majorHAnsi" w:cstheme="majorHAnsi"/>
          <w:color w:val="000000" w:themeColor="text1"/>
          <w:highlight w:val="cyan"/>
          <w:lang w:eastAsia="zh-CN"/>
        </w:rPr>
        <w:t>O</w:t>
      </w:r>
      <w:r w:rsidRPr="003D5593">
        <w:rPr>
          <w:rStyle w:val="StyleUnderline"/>
          <w:rFonts w:asciiTheme="majorHAnsi" w:hAnsiTheme="majorHAnsi" w:cstheme="majorHAnsi"/>
          <w:color w:val="000000" w:themeColor="text1"/>
          <w:lang w:eastAsia="zh-CN"/>
        </w:rPr>
        <w:t xml:space="preserve">uter </w:t>
      </w:r>
      <w:r w:rsidRPr="003D5593">
        <w:rPr>
          <w:rStyle w:val="Emphasis"/>
          <w:rFonts w:asciiTheme="majorHAnsi" w:hAnsiTheme="majorHAnsi" w:cstheme="majorHAnsi"/>
          <w:color w:val="000000" w:themeColor="text1"/>
          <w:highlight w:val="cyan"/>
          <w:lang w:eastAsia="zh-CN"/>
        </w:rPr>
        <w:t>S</w:t>
      </w:r>
      <w:r w:rsidRPr="003D5593">
        <w:rPr>
          <w:rStyle w:val="StyleUnderline"/>
          <w:rFonts w:asciiTheme="majorHAnsi" w:hAnsiTheme="majorHAnsi" w:cstheme="majorHAnsi"/>
          <w:color w:val="000000" w:themeColor="text1"/>
          <w:lang w:eastAsia="zh-CN"/>
        </w:rPr>
        <w:t xml:space="preserve">pace </w:t>
      </w:r>
      <w:r w:rsidRPr="003D5593">
        <w:rPr>
          <w:rStyle w:val="Emphasis"/>
          <w:rFonts w:asciiTheme="majorHAnsi" w:hAnsiTheme="majorHAnsi" w:cstheme="majorHAnsi"/>
          <w:color w:val="000000" w:themeColor="text1"/>
          <w:highlight w:val="cyan"/>
          <w:lang w:eastAsia="zh-CN"/>
        </w:rPr>
        <w:t>T</w:t>
      </w:r>
      <w:r w:rsidRPr="003D5593">
        <w:rPr>
          <w:rStyle w:val="StyleUnderline"/>
          <w:rFonts w:asciiTheme="majorHAnsi" w:hAnsiTheme="majorHAnsi" w:cstheme="majorHAnsi"/>
          <w:color w:val="000000" w:themeColor="text1"/>
          <w:lang w:eastAsia="zh-CN"/>
        </w:rPr>
        <w:t>reaty</w:t>
      </w:r>
      <w:r w:rsidRPr="003D5593">
        <w:rPr>
          <w:rFonts w:asciiTheme="majorHAnsi" w:hAnsiTheme="majorHAnsi" w:cstheme="majorHAnsi"/>
          <w:color w:val="000000" w:themeColor="text1"/>
          <w:sz w:val="12"/>
          <w:lang w:eastAsia="zh-CN"/>
        </w:rPr>
        <w:t xml:space="preserve"> has 109 countries as a party to it, including all the major space powers such as the US, UK, and Russia. It is based on the principle of res communis and </w:t>
      </w:r>
      <w:r w:rsidRPr="003D5593">
        <w:rPr>
          <w:rStyle w:val="StyleUnderline"/>
          <w:rFonts w:asciiTheme="majorHAnsi" w:hAnsiTheme="majorHAnsi" w:cstheme="majorHAnsi"/>
          <w:color w:val="000000" w:themeColor="text1"/>
          <w:highlight w:val="cyan"/>
          <w:lang w:eastAsia="zh-CN"/>
        </w:rPr>
        <w:t xml:space="preserve">is </w:t>
      </w:r>
      <w:r w:rsidRPr="003D5593">
        <w:rPr>
          <w:rStyle w:val="StyleUnderline"/>
          <w:rFonts w:asciiTheme="majorHAnsi" w:hAnsiTheme="majorHAnsi" w:cstheme="majorHAnsi"/>
          <w:color w:val="000000" w:themeColor="text1"/>
          <w:lang w:eastAsia="zh-CN"/>
        </w:rPr>
        <w:t xml:space="preserve">considered as </w:t>
      </w:r>
      <w:r w:rsidRPr="003D5593">
        <w:rPr>
          <w:rStyle w:val="StyleUnderline"/>
          <w:rFonts w:asciiTheme="majorHAnsi" w:hAnsiTheme="majorHAnsi" w:cstheme="majorHAnsi"/>
          <w:color w:val="000000" w:themeColor="text1"/>
          <w:highlight w:val="cyan"/>
          <w:lang w:eastAsia="zh-CN"/>
        </w:rPr>
        <w:t>the founding pillar of</w:t>
      </w:r>
      <w:r w:rsidRPr="003D5593">
        <w:rPr>
          <w:rStyle w:val="StyleUnderline"/>
          <w:rFonts w:asciiTheme="majorHAnsi" w:hAnsiTheme="majorHAnsi" w:cstheme="majorHAnsi"/>
          <w:color w:val="000000" w:themeColor="text1"/>
          <w:lang w:eastAsia="zh-CN"/>
        </w:rPr>
        <w:t xml:space="preserve"> international </w:t>
      </w:r>
      <w:r w:rsidRPr="003D5593">
        <w:rPr>
          <w:rStyle w:val="StyleUnderline"/>
          <w:rFonts w:asciiTheme="majorHAnsi" w:hAnsiTheme="majorHAnsi" w:cstheme="majorHAnsi"/>
          <w:color w:val="000000" w:themeColor="text1"/>
          <w:highlight w:val="cyan"/>
          <w:lang w:eastAsia="zh-CN"/>
        </w:rPr>
        <w:t>space law</w:t>
      </w:r>
      <w:r w:rsidRPr="003D5593">
        <w:rPr>
          <w:rStyle w:val="StyleUnderline"/>
          <w:rFonts w:asciiTheme="majorHAnsi" w:hAnsiTheme="majorHAnsi" w:cstheme="majorHAnsi"/>
          <w:color w:val="000000" w:themeColor="text1"/>
          <w:lang w:eastAsia="zh-CN"/>
        </w:rPr>
        <w:t>.</w:t>
      </w:r>
      <w:r w:rsidRPr="003D5593">
        <w:rPr>
          <w:rFonts w:asciiTheme="majorHAnsi" w:hAnsiTheme="majorHAnsi" w:cstheme="majorHAnsi"/>
          <w:color w:val="000000" w:themeColor="text1"/>
          <w:sz w:val="12"/>
          <w:lang w:eastAsia="zh-CN"/>
        </w:rPr>
        <w:t xml:space="preserve"> The language of the treaty has created </w:t>
      </w:r>
      <w:r w:rsidRPr="003D5593">
        <w:rPr>
          <w:rStyle w:val="StyleUnderline"/>
          <w:rFonts w:asciiTheme="majorHAnsi" w:hAnsiTheme="majorHAnsi" w:cstheme="majorHAnsi"/>
          <w:color w:val="000000" w:themeColor="text1"/>
          <w:lang w:eastAsia="zh-CN"/>
        </w:rPr>
        <w:t>ambiguity in terms of its implication.</w:t>
      </w:r>
      <w:r w:rsidRPr="003D5593">
        <w:rPr>
          <w:rFonts w:asciiTheme="majorHAnsi" w:hAnsiTheme="majorHAnsi" w:cstheme="majorHAnsi"/>
          <w:color w:val="000000" w:themeColor="text1"/>
          <w:sz w:val="12"/>
          <w:lang w:eastAsia="zh-CN"/>
        </w:rPr>
        <w:t xml:space="preserve"> It </w:t>
      </w:r>
      <w:r w:rsidRPr="003D5593">
        <w:rPr>
          <w:rStyle w:val="StyleUnderline"/>
          <w:rFonts w:asciiTheme="majorHAnsi" w:hAnsiTheme="majorHAnsi" w:cstheme="majorHAnsi"/>
          <w:color w:val="000000" w:themeColor="text1"/>
          <w:lang w:eastAsia="zh-CN"/>
        </w:rPr>
        <w:t xml:space="preserve">prohibits nations from claiming sovereignty over outer space, including the moon and other celestial bodies, but it </w:t>
      </w:r>
      <w:r w:rsidRPr="003D5593">
        <w:rPr>
          <w:rStyle w:val="Emphasis"/>
          <w:rFonts w:asciiTheme="majorHAnsi" w:hAnsiTheme="majorHAnsi" w:cstheme="majorHAnsi"/>
          <w:color w:val="000000" w:themeColor="text1"/>
          <w:highlight w:val="cyan"/>
          <w:lang w:eastAsia="zh-CN"/>
        </w:rPr>
        <w:t>does not recognize the private appropriation of space.</w:t>
      </w:r>
      <w:r w:rsidRPr="003D5593">
        <w:rPr>
          <w:rFonts w:asciiTheme="majorHAnsi" w:hAnsiTheme="majorHAnsi" w:cstheme="majorHAnsi"/>
          <w:color w:val="000000" w:themeColor="text1"/>
          <w:sz w:val="12"/>
          <w:lang w:eastAsia="zh-CN"/>
        </w:rPr>
        <w:t xml:space="preserve"> To cover up the loopholes in the Outer Space Treaty, the Moon Agreement was drafted with an aim to view the moon and its natural resources as a common heritage of mankind. Any exploitation of its resources should be governed by an international regime. Even after so many years, only 18 countries are party to the Moon Treaty. This does not include the major space powers, except India.</w:t>
      </w:r>
    </w:p>
    <w:p w14:paraId="56E49159" w14:textId="77777777" w:rsidR="00C140FC" w:rsidRPr="003D5593" w:rsidRDefault="00C140FC" w:rsidP="00C140FC">
      <w:pPr>
        <w:rPr>
          <w:rFonts w:asciiTheme="majorHAnsi" w:hAnsiTheme="majorHAnsi" w:cstheme="majorHAnsi"/>
          <w:color w:val="000000" w:themeColor="text1"/>
          <w:sz w:val="12"/>
          <w:szCs w:val="12"/>
          <w:lang w:eastAsia="zh-CN"/>
        </w:rPr>
      </w:pPr>
      <w:r w:rsidRPr="003D5593">
        <w:rPr>
          <w:rFonts w:asciiTheme="majorHAnsi" w:hAnsiTheme="majorHAnsi" w:cstheme="majorHAnsi"/>
          <w:color w:val="000000" w:themeColor="text1"/>
          <w:sz w:val="12"/>
          <w:szCs w:val="12"/>
          <w:lang w:eastAsia="zh-CN"/>
        </w:rPr>
        <w:t>The Space Race</w:t>
      </w:r>
    </w:p>
    <w:p w14:paraId="19A8E2CB" w14:textId="77777777" w:rsidR="00C140FC" w:rsidRPr="003D5593" w:rsidRDefault="00C140FC" w:rsidP="00C140FC">
      <w:pPr>
        <w:rPr>
          <w:rFonts w:asciiTheme="majorHAnsi" w:hAnsiTheme="majorHAnsi" w:cstheme="majorHAnsi"/>
          <w:color w:val="000000" w:themeColor="text1"/>
          <w:sz w:val="10"/>
          <w:szCs w:val="12"/>
          <w:lang w:eastAsia="zh-CN"/>
        </w:rPr>
      </w:pPr>
      <w:r w:rsidRPr="003D5593">
        <w:rPr>
          <w:rFonts w:asciiTheme="majorHAnsi" w:hAnsiTheme="majorHAnsi" w:cstheme="majorHAnsi"/>
          <w:color w:val="000000" w:themeColor="text1"/>
          <w:sz w:val="10"/>
          <w:szCs w:val="12"/>
          <w:lang w:eastAsia="zh-CN"/>
        </w:rPr>
        <w:t xml:space="preserve">This order has received mixed views from various nations. The deputy director-general on international cooperation at </w:t>
      </w:r>
      <w:r w:rsidRPr="003D5593">
        <w:rPr>
          <w:rStyle w:val="StyleUnderline"/>
          <w:rFonts w:asciiTheme="majorHAnsi" w:hAnsiTheme="majorHAnsi" w:cstheme="majorHAnsi"/>
          <w:color w:val="000000" w:themeColor="text1"/>
          <w:highlight w:val="cyan"/>
        </w:rPr>
        <w:t>Russia</w:t>
      </w:r>
      <w:r w:rsidRPr="003D5593">
        <w:rPr>
          <w:rStyle w:val="StyleUnderline"/>
          <w:rFonts w:asciiTheme="majorHAnsi" w:hAnsiTheme="majorHAnsi" w:cstheme="majorHAnsi"/>
          <w:color w:val="000000" w:themeColor="text1"/>
        </w:rPr>
        <w:t>’s Space Agency</w:t>
      </w:r>
      <w:r w:rsidRPr="003D5593">
        <w:rPr>
          <w:rFonts w:asciiTheme="majorHAnsi" w:hAnsiTheme="majorHAnsi" w:cstheme="majorHAnsi"/>
          <w:color w:val="000000" w:themeColor="text1"/>
          <w:sz w:val="10"/>
          <w:szCs w:val="12"/>
          <w:lang w:eastAsia="zh-CN"/>
        </w:rPr>
        <w:t xml:space="preserve">, while criticizing the order, referred it as “colonialism.” As per the </w:t>
      </w:r>
      <w:r w:rsidRPr="003D5593">
        <w:rPr>
          <w:rStyle w:val="StyleUnderline"/>
          <w:rFonts w:asciiTheme="majorHAnsi" w:hAnsiTheme="majorHAnsi" w:cstheme="majorHAnsi"/>
          <w:color w:val="000000" w:themeColor="text1"/>
          <w:highlight w:val="cyan"/>
        </w:rPr>
        <w:t>state</w:t>
      </w:r>
      <w:r w:rsidRPr="003D5593">
        <w:rPr>
          <w:rFonts w:asciiTheme="majorHAnsi" w:hAnsiTheme="majorHAnsi" w:cstheme="majorHAnsi"/>
          <w:color w:val="000000" w:themeColor="text1"/>
          <w:sz w:val="10"/>
        </w:rPr>
        <w:t>ment</w:t>
      </w:r>
      <w:r w:rsidRPr="003D5593">
        <w:rPr>
          <w:rStyle w:val="StyleUnderline"/>
          <w:rFonts w:asciiTheme="majorHAnsi" w:hAnsiTheme="majorHAnsi" w:cstheme="majorHAnsi"/>
          <w:color w:val="000000" w:themeColor="text1"/>
          <w:highlight w:val="cyan"/>
        </w:rPr>
        <w:t>s</w:t>
      </w:r>
      <w:r w:rsidRPr="003D5593">
        <w:rPr>
          <w:rFonts w:asciiTheme="majorHAnsi" w:hAnsiTheme="majorHAnsi" w:cstheme="majorHAnsi"/>
          <w:color w:val="000000" w:themeColor="text1"/>
          <w:sz w:val="10"/>
          <w:szCs w:val="12"/>
          <w:lang w:eastAsia="zh-CN"/>
        </w:rPr>
        <w:t xml:space="preserve"> issued by him,</w:t>
      </w:r>
    </w:p>
    <w:p w14:paraId="7F1148F4" w14:textId="77777777" w:rsidR="00C140FC" w:rsidRPr="003D5593" w:rsidRDefault="00C140FC" w:rsidP="00C140FC">
      <w:pPr>
        <w:rPr>
          <w:rFonts w:asciiTheme="majorHAnsi" w:hAnsiTheme="majorHAnsi" w:cstheme="majorHAnsi"/>
          <w:color w:val="000000" w:themeColor="text1"/>
          <w:sz w:val="12"/>
          <w:lang w:eastAsia="zh-CN"/>
        </w:rPr>
      </w:pPr>
      <w:r w:rsidRPr="003D5593">
        <w:rPr>
          <w:rFonts w:asciiTheme="majorHAnsi" w:hAnsiTheme="majorHAnsi" w:cstheme="majorHAnsi"/>
          <w:color w:val="000000" w:themeColor="text1"/>
          <w:sz w:val="12"/>
          <w:lang w:eastAsia="zh-CN"/>
        </w:rPr>
        <w:t>“</w:t>
      </w:r>
      <w:r w:rsidRPr="003D5593">
        <w:rPr>
          <w:rStyle w:val="StyleUnderline"/>
          <w:rFonts w:asciiTheme="majorHAnsi" w:hAnsiTheme="majorHAnsi" w:cstheme="majorHAnsi"/>
          <w:color w:val="000000" w:themeColor="text1"/>
          <w:highlight w:val="cyan"/>
          <w:lang w:eastAsia="zh-CN"/>
        </w:rPr>
        <w:t>Attempts to expropriate</w:t>
      </w:r>
      <w:r w:rsidRPr="003D5593">
        <w:rPr>
          <w:rStyle w:val="StyleUnderline"/>
          <w:rFonts w:asciiTheme="majorHAnsi" w:hAnsiTheme="majorHAnsi" w:cstheme="majorHAnsi"/>
          <w:color w:val="000000" w:themeColor="text1"/>
          <w:lang w:eastAsia="zh-CN"/>
        </w:rPr>
        <w:t xml:space="preserve"> outer space and aggressive plans to actually seize territories of other planets </w:t>
      </w:r>
      <w:r w:rsidRPr="003D5593">
        <w:rPr>
          <w:rStyle w:val="Emphasis"/>
          <w:rFonts w:asciiTheme="majorHAnsi" w:hAnsiTheme="majorHAnsi" w:cstheme="majorHAnsi"/>
          <w:color w:val="000000" w:themeColor="text1"/>
          <w:highlight w:val="cyan"/>
          <w:lang w:eastAsia="zh-CN"/>
        </w:rPr>
        <w:t xml:space="preserve">hardly set </w:t>
      </w:r>
      <w:r w:rsidRPr="003D5593">
        <w:rPr>
          <w:rStyle w:val="StyleUnderline"/>
          <w:rFonts w:asciiTheme="majorHAnsi" w:hAnsiTheme="majorHAnsi" w:cstheme="majorHAnsi"/>
          <w:color w:val="000000" w:themeColor="text1"/>
          <w:highlight w:val="cyan"/>
        </w:rPr>
        <w:t>the</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lang w:eastAsia="zh-CN"/>
        </w:rPr>
        <w:t xml:space="preserve">countries [on </w:t>
      </w:r>
      <w:r w:rsidRPr="003D5593">
        <w:rPr>
          <w:rStyle w:val="Emphasis"/>
          <w:rFonts w:asciiTheme="majorHAnsi" w:hAnsiTheme="majorHAnsi" w:cstheme="majorHAnsi"/>
          <w:color w:val="000000" w:themeColor="text1"/>
          <w:highlight w:val="cyan"/>
          <w:lang w:eastAsia="zh-CN"/>
        </w:rPr>
        <w:t xml:space="preserve">course </w:t>
      </w:r>
      <w:r w:rsidRPr="003D5593">
        <w:rPr>
          <w:rStyle w:val="StyleUnderline"/>
          <w:rFonts w:asciiTheme="majorHAnsi" w:hAnsiTheme="majorHAnsi" w:cstheme="majorHAnsi"/>
          <w:color w:val="000000" w:themeColor="text1"/>
          <w:highlight w:val="cyan"/>
        </w:rPr>
        <w:t>for</w:t>
      </w:r>
      <w:r w:rsidRPr="003D5593">
        <w:rPr>
          <w:rStyle w:val="StyleUnderline"/>
          <w:rFonts w:asciiTheme="majorHAnsi" w:hAnsiTheme="majorHAnsi" w:cstheme="majorHAnsi"/>
          <w:color w:val="000000" w:themeColor="text1"/>
        </w:rPr>
        <w:t>] fruitful</w:t>
      </w:r>
      <w:r w:rsidRPr="003D5593">
        <w:rPr>
          <w:rStyle w:val="Emphasis"/>
          <w:rFonts w:asciiTheme="majorHAnsi" w:hAnsiTheme="majorHAnsi" w:cstheme="majorHAnsi"/>
          <w:color w:val="000000" w:themeColor="text1"/>
          <w:lang w:eastAsia="zh-CN"/>
        </w:rPr>
        <w:t xml:space="preserve"> </w:t>
      </w:r>
      <w:r w:rsidRPr="003D5593">
        <w:rPr>
          <w:rStyle w:val="Emphasis"/>
          <w:rFonts w:asciiTheme="majorHAnsi" w:hAnsiTheme="majorHAnsi" w:cstheme="majorHAnsi"/>
          <w:color w:val="000000" w:themeColor="text1"/>
          <w:highlight w:val="cyan"/>
          <w:lang w:eastAsia="zh-CN"/>
        </w:rPr>
        <w:t>cooperation</w:t>
      </w:r>
      <w:r w:rsidRPr="003D5593">
        <w:rPr>
          <w:rFonts w:asciiTheme="majorHAnsi" w:hAnsiTheme="majorHAnsi" w:cstheme="majorHAnsi"/>
          <w:color w:val="000000" w:themeColor="text1"/>
          <w:sz w:val="12"/>
          <w:lang w:eastAsia="zh-CN"/>
        </w:rPr>
        <w:t xml:space="preserve">. There </w:t>
      </w:r>
      <w:r w:rsidRPr="003D5593">
        <w:rPr>
          <w:rStyle w:val="StyleUnderline"/>
          <w:rFonts w:asciiTheme="majorHAnsi" w:hAnsiTheme="majorHAnsi" w:cstheme="majorHAnsi"/>
          <w:color w:val="000000" w:themeColor="text1"/>
          <w:lang w:eastAsia="zh-CN"/>
        </w:rPr>
        <w:t>have already been examples in history</w:t>
      </w:r>
      <w:r w:rsidRPr="003D5593">
        <w:rPr>
          <w:rFonts w:asciiTheme="majorHAnsi" w:hAnsiTheme="majorHAnsi" w:cstheme="majorHAnsi"/>
          <w:color w:val="000000" w:themeColor="text1"/>
          <w:sz w:val="12"/>
          <w:lang w:eastAsia="zh-CN"/>
        </w:rPr>
        <w:t xml:space="preserve"> when one country decided to start seizing territories in its interest—everyone remembers what came of it.”</w:t>
      </w:r>
    </w:p>
    <w:p w14:paraId="5528B638" w14:textId="77777777" w:rsidR="00C140FC" w:rsidRPr="003D5593" w:rsidRDefault="00C140FC" w:rsidP="00C140FC">
      <w:pPr>
        <w:rPr>
          <w:rFonts w:asciiTheme="majorHAnsi" w:hAnsiTheme="majorHAnsi" w:cstheme="majorHAnsi"/>
          <w:color w:val="000000" w:themeColor="text1"/>
          <w:sz w:val="12"/>
          <w:szCs w:val="12"/>
          <w:lang w:eastAsia="zh-CN"/>
        </w:rPr>
      </w:pPr>
      <w:r w:rsidRPr="003D5593">
        <w:rPr>
          <w:rFonts w:asciiTheme="majorHAnsi" w:hAnsiTheme="majorHAnsi" w:cstheme="majorHAnsi"/>
          <w:color w:val="000000" w:themeColor="text1"/>
          <w:sz w:val="12"/>
          <w:szCs w:val="12"/>
          <w:lang w:eastAsia="zh-CN"/>
        </w:rPr>
        <w:t>While Russia criticized the order, it is planning to extract helium from the moon and establish a permanent lunar base by approximately 2025.</w:t>
      </w:r>
    </w:p>
    <w:p w14:paraId="15E36CAB" w14:textId="77777777" w:rsidR="00C140FC" w:rsidRPr="003D5593" w:rsidRDefault="00C140FC" w:rsidP="00C140FC">
      <w:pPr>
        <w:rPr>
          <w:rFonts w:asciiTheme="majorHAnsi" w:hAnsiTheme="majorHAnsi" w:cstheme="majorHAnsi"/>
          <w:color w:val="000000" w:themeColor="text1"/>
          <w:u w:val="single"/>
          <w:lang w:eastAsia="zh-CN"/>
        </w:rPr>
      </w:pPr>
      <w:r w:rsidRPr="003D5593">
        <w:rPr>
          <w:rFonts w:asciiTheme="majorHAnsi" w:hAnsiTheme="majorHAnsi" w:cstheme="majorHAnsi"/>
          <w:color w:val="000000" w:themeColor="text1"/>
          <w:sz w:val="12"/>
          <w:lang w:eastAsia="zh-CN"/>
        </w:rPr>
        <w:t xml:space="preserve">The </w:t>
      </w:r>
      <w:r w:rsidRPr="003D5593">
        <w:rPr>
          <w:rStyle w:val="StyleUnderline"/>
          <w:rFonts w:asciiTheme="majorHAnsi" w:hAnsiTheme="majorHAnsi" w:cstheme="majorHAnsi"/>
          <w:color w:val="000000" w:themeColor="text1"/>
          <w:highlight w:val="cyan"/>
          <w:lang w:eastAsia="zh-CN"/>
        </w:rPr>
        <w:t>race to</w:t>
      </w:r>
      <w:r w:rsidRPr="003D5593">
        <w:rPr>
          <w:rStyle w:val="StyleUnderline"/>
          <w:rFonts w:asciiTheme="majorHAnsi" w:hAnsiTheme="majorHAnsi" w:cstheme="majorHAnsi"/>
          <w:color w:val="000000" w:themeColor="text1"/>
          <w:lang w:eastAsia="zh-CN"/>
        </w:rPr>
        <w:t xml:space="preserve"> explore and </w:t>
      </w:r>
      <w:r w:rsidRPr="003D5593">
        <w:rPr>
          <w:rStyle w:val="StyleUnderline"/>
          <w:rFonts w:asciiTheme="majorHAnsi" w:hAnsiTheme="majorHAnsi" w:cstheme="majorHAnsi"/>
          <w:color w:val="000000" w:themeColor="text1"/>
          <w:highlight w:val="cyan"/>
          <w:lang w:eastAsia="zh-CN"/>
        </w:rPr>
        <w:t>exploit</w:t>
      </w:r>
      <w:r w:rsidRPr="003D5593">
        <w:rPr>
          <w:rStyle w:val="StyleUnderline"/>
          <w:rFonts w:asciiTheme="majorHAnsi" w:hAnsiTheme="majorHAnsi" w:cstheme="majorHAnsi"/>
          <w:color w:val="000000" w:themeColor="text1"/>
          <w:lang w:eastAsia="zh-CN"/>
        </w:rPr>
        <w:t xml:space="preserve"> outer space </w:t>
      </w:r>
      <w:r w:rsidRPr="003D5593">
        <w:rPr>
          <w:rStyle w:val="StyleUnderline"/>
          <w:rFonts w:asciiTheme="majorHAnsi" w:hAnsiTheme="majorHAnsi" w:cstheme="majorHAnsi"/>
          <w:color w:val="000000" w:themeColor="text1"/>
          <w:highlight w:val="cyan"/>
          <w:lang w:eastAsia="zh-CN"/>
        </w:rPr>
        <w:t>resources has increased</w:t>
      </w:r>
      <w:r w:rsidRPr="003D5593">
        <w:rPr>
          <w:rStyle w:val="StyleUnderline"/>
          <w:rFonts w:asciiTheme="majorHAnsi" w:hAnsiTheme="majorHAnsi" w:cstheme="majorHAnsi"/>
          <w:color w:val="000000" w:themeColor="text1"/>
          <w:lang w:eastAsia="zh-CN"/>
        </w:rPr>
        <w:t xml:space="preserve"> pace</w:t>
      </w:r>
      <w:r w:rsidRPr="003D5593">
        <w:rPr>
          <w:rFonts w:asciiTheme="majorHAnsi" w:hAnsiTheme="majorHAnsi" w:cstheme="majorHAnsi"/>
          <w:color w:val="000000" w:themeColor="text1"/>
          <w:sz w:val="12"/>
          <w:lang w:eastAsia="zh-CN"/>
        </w:rPr>
        <w:t xml:space="preserve">. China claims it will start asteroid exploration by 2025. </w:t>
      </w:r>
      <w:r w:rsidRPr="003D5593">
        <w:rPr>
          <w:rStyle w:val="Emphasis"/>
          <w:rFonts w:asciiTheme="majorHAnsi" w:hAnsiTheme="majorHAnsi" w:cstheme="majorHAnsi"/>
          <w:color w:val="000000" w:themeColor="text1"/>
          <w:highlight w:val="cyan"/>
          <w:lang w:eastAsia="zh-CN"/>
        </w:rPr>
        <w:t>Luxembourg</w:t>
      </w:r>
      <w:r w:rsidRPr="003D5593">
        <w:rPr>
          <w:rStyle w:val="StyleUnderline"/>
          <w:rFonts w:asciiTheme="majorHAnsi" w:hAnsiTheme="majorHAnsi" w:cstheme="majorHAnsi"/>
          <w:color w:val="000000" w:themeColor="text1"/>
          <w:lang w:eastAsia="zh-CN"/>
        </w:rPr>
        <w:t xml:space="preserve"> has </w:t>
      </w:r>
      <w:r w:rsidRPr="003D5593">
        <w:rPr>
          <w:rStyle w:val="StyleUnderline"/>
          <w:rFonts w:asciiTheme="majorHAnsi" w:hAnsiTheme="majorHAnsi" w:cstheme="majorHAnsi"/>
          <w:color w:val="000000" w:themeColor="text1"/>
          <w:highlight w:val="cyan"/>
          <w:lang w:eastAsia="zh-CN"/>
        </w:rPr>
        <w:t>adopted</w:t>
      </w:r>
      <w:r w:rsidRPr="003D5593">
        <w:rPr>
          <w:rStyle w:val="StyleUnderline"/>
          <w:rFonts w:asciiTheme="majorHAnsi" w:hAnsiTheme="majorHAnsi" w:cstheme="majorHAnsi"/>
          <w:color w:val="000000" w:themeColor="text1"/>
          <w:lang w:eastAsia="zh-CN"/>
        </w:rPr>
        <w:t xml:space="preserve"> a legal </w:t>
      </w:r>
      <w:r w:rsidRPr="003D5593">
        <w:rPr>
          <w:rStyle w:val="StyleUnderline"/>
          <w:rFonts w:asciiTheme="majorHAnsi" w:hAnsiTheme="majorHAnsi" w:cstheme="majorHAnsi"/>
          <w:color w:val="000000" w:themeColor="text1"/>
          <w:highlight w:val="cyan"/>
          <w:lang w:eastAsia="zh-CN"/>
        </w:rPr>
        <w:t>framework</w:t>
      </w:r>
      <w:r w:rsidRPr="003D5593">
        <w:rPr>
          <w:rStyle w:val="StyleUnderline"/>
          <w:rFonts w:asciiTheme="majorHAnsi" w:hAnsiTheme="majorHAnsi" w:cstheme="majorHAnsi"/>
          <w:color w:val="000000" w:themeColor="text1"/>
          <w:lang w:eastAsia="zh-CN"/>
        </w:rPr>
        <w:t xml:space="preserve">, on similar lines with the US, </w:t>
      </w:r>
      <w:r w:rsidRPr="003D5593">
        <w:rPr>
          <w:rStyle w:val="StyleUnderline"/>
          <w:rFonts w:asciiTheme="majorHAnsi" w:hAnsiTheme="majorHAnsi" w:cstheme="majorHAnsi"/>
          <w:color w:val="000000" w:themeColor="text1"/>
          <w:highlight w:val="cyan"/>
          <w:lang w:eastAsia="zh-CN"/>
        </w:rPr>
        <w:t>to protect property</w:t>
      </w:r>
      <w:r w:rsidRPr="003D5593">
        <w:rPr>
          <w:rStyle w:val="StyleUnderline"/>
          <w:rFonts w:asciiTheme="majorHAnsi" w:hAnsiTheme="majorHAnsi" w:cstheme="majorHAnsi"/>
          <w:color w:val="000000" w:themeColor="text1"/>
          <w:lang w:eastAsia="zh-CN"/>
        </w:rPr>
        <w:t xml:space="preserve"> rights </w:t>
      </w:r>
      <w:r w:rsidRPr="003D5593">
        <w:rPr>
          <w:rStyle w:val="StyleUnderline"/>
          <w:rFonts w:asciiTheme="majorHAnsi" w:hAnsiTheme="majorHAnsi" w:cstheme="majorHAnsi"/>
          <w:color w:val="000000" w:themeColor="text1"/>
          <w:highlight w:val="cyan"/>
          <w:lang w:eastAsia="zh-CN"/>
        </w:rPr>
        <w:t>over</w:t>
      </w:r>
      <w:r w:rsidRPr="003D5593">
        <w:rPr>
          <w:rStyle w:val="StyleUnderline"/>
          <w:rFonts w:asciiTheme="majorHAnsi" w:hAnsiTheme="majorHAnsi" w:cstheme="majorHAnsi"/>
          <w:color w:val="000000" w:themeColor="text1"/>
          <w:lang w:eastAsia="zh-CN"/>
        </w:rPr>
        <w:t xml:space="preserve"> outer </w:t>
      </w:r>
      <w:r w:rsidRPr="003D5593">
        <w:rPr>
          <w:rStyle w:val="StyleUnderline"/>
          <w:rFonts w:asciiTheme="majorHAnsi" w:hAnsiTheme="majorHAnsi" w:cstheme="majorHAnsi"/>
          <w:color w:val="000000" w:themeColor="text1"/>
          <w:highlight w:val="cyan"/>
          <w:lang w:eastAsia="zh-CN"/>
        </w:rPr>
        <w:t>space</w:t>
      </w:r>
      <w:r w:rsidRPr="003D5593">
        <w:rPr>
          <w:rStyle w:val="StyleUnderline"/>
          <w:rFonts w:asciiTheme="majorHAnsi" w:hAnsiTheme="majorHAnsi" w:cstheme="majorHAnsi"/>
          <w:color w:val="000000" w:themeColor="text1"/>
          <w:lang w:eastAsia="zh-CN"/>
        </w:rPr>
        <w:t xml:space="preserve"> resources.</w:t>
      </w:r>
      <w:r w:rsidRPr="003D5593">
        <w:rPr>
          <w:rFonts w:asciiTheme="majorHAnsi" w:hAnsiTheme="majorHAnsi" w:cstheme="majorHAnsi"/>
          <w:color w:val="000000" w:themeColor="text1"/>
          <w:sz w:val="12"/>
          <w:lang w:eastAsia="zh-CN"/>
        </w:rPr>
        <w:t xml:space="preserve"> It has also announced that it will mine asteroids and other near-Earth objects in search of rare minerals. </w:t>
      </w:r>
      <w:r w:rsidRPr="003D5593">
        <w:rPr>
          <w:rStyle w:val="StyleUnderline"/>
          <w:rFonts w:asciiTheme="majorHAnsi" w:hAnsiTheme="majorHAnsi" w:cstheme="majorHAnsi"/>
          <w:color w:val="000000" w:themeColor="text1"/>
          <w:highlight w:val="cyan"/>
          <w:lang w:eastAsia="zh-CN"/>
        </w:rPr>
        <w:t>Private companies</w:t>
      </w:r>
      <w:r w:rsidRPr="003D5593">
        <w:rPr>
          <w:rStyle w:val="StyleUnderline"/>
          <w:rFonts w:asciiTheme="majorHAnsi" w:hAnsiTheme="majorHAnsi" w:cstheme="majorHAnsi"/>
          <w:color w:val="000000" w:themeColor="text1"/>
          <w:lang w:eastAsia="zh-CN"/>
        </w:rPr>
        <w:t xml:space="preserve"> and start-ups like Planetary Resources, Deep Space Industries, ispace, SpaceX, and Kleos Space have also </w:t>
      </w:r>
      <w:r w:rsidRPr="003D5593">
        <w:rPr>
          <w:rStyle w:val="StyleUnderline"/>
          <w:rFonts w:asciiTheme="majorHAnsi" w:hAnsiTheme="majorHAnsi" w:cstheme="majorHAnsi"/>
          <w:color w:val="000000" w:themeColor="text1"/>
          <w:highlight w:val="cyan"/>
          <w:lang w:eastAsia="zh-CN"/>
        </w:rPr>
        <w:t>jump</w:t>
      </w:r>
      <w:r w:rsidRPr="003D5593">
        <w:rPr>
          <w:rStyle w:val="StyleUnderline"/>
          <w:rFonts w:asciiTheme="majorHAnsi" w:hAnsiTheme="majorHAnsi" w:cstheme="majorHAnsi"/>
          <w:color w:val="000000" w:themeColor="text1"/>
          <w:lang w:eastAsia="zh-CN"/>
        </w:rPr>
        <w:t xml:space="preserve">ed </w:t>
      </w:r>
      <w:r w:rsidRPr="003D5593">
        <w:rPr>
          <w:rStyle w:val="StyleUnderline"/>
          <w:rFonts w:asciiTheme="majorHAnsi" w:hAnsiTheme="majorHAnsi" w:cstheme="majorHAnsi"/>
          <w:color w:val="000000" w:themeColor="text1"/>
          <w:highlight w:val="cyan"/>
          <w:lang w:eastAsia="zh-CN"/>
        </w:rPr>
        <w:t>on</w:t>
      </w:r>
      <w:r w:rsidRPr="003D5593">
        <w:rPr>
          <w:rStyle w:val="StyleUnderline"/>
          <w:rFonts w:asciiTheme="majorHAnsi" w:hAnsiTheme="majorHAnsi" w:cstheme="majorHAnsi"/>
          <w:color w:val="000000" w:themeColor="text1"/>
          <w:lang w:eastAsia="zh-CN"/>
        </w:rPr>
        <w:t xml:space="preserve"> the bandwagon.</w:t>
      </w:r>
    </w:p>
    <w:p w14:paraId="50CCAC4B" w14:textId="77777777" w:rsidR="00C140FC" w:rsidRPr="003D5593" w:rsidRDefault="00C140FC" w:rsidP="00C140FC">
      <w:pPr>
        <w:rPr>
          <w:rFonts w:asciiTheme="majorHAnsi" w:hAnsiTheme="majorHAnsi" w:cstheme="majorHAnsi"/>
          <w:color w:val="000000" w:themeColor="text1"/>
          <w:sz w:val="12"/>
          <w:szCs w:val="12"/>
          <w:lang w:eastAsia="zh-CN"/>
        </w:rPr>
      </w:pPr>
      <w:r w:rsidRPr="003D5593">
        <w:rPr>
          <w:rFonts w:asciiTheme="majorHAnsi" w:hAnsiTheme="majorHAnsi" w:cstheme="majorHAnsi"/>
          <w:color w:val="000000" w:themeColor="text1"/>
          <w:sz w:val="12"/>
          <w:szCs w:val="12"/>
          <w:lang w:eastAsia="zh-CN"/>
        </w:rPr>
        <w:t>Why Space Mining?</w:t>
      </w:r>
    </w:p>
    <w:p w14:paraId="56FAA0B9" w14:textId="77777777" w:rsidR="00C140FC" w:rsidRPr="003D5593" w:rsidRDefault="00C140FC" w:rsidP="00C140FC">
      <w:pPr>
        <w:rPr>
          <w:rFonts w:asciiTheme="majorHAnsi" w:hAnsiTheme="majorHAnsi" w:cstheme="majorHAnsi"/>
          <w:color w:val="000000" w:themeColor="text1"/>
          <w:sz w:val="12"/>
          <w:lang w:eastAsia="zh-CN"/>
        </w:rPr>
      </w:pPr>
      <w:r w:rsidRPr="003D5593">
        <w:rPr>
          <w:rFonts w:asciiTheme="majorHAnsi" w:hAnsiTheme="majorHAnsi" w:cstheme="majorHAnsi"/>
          <w:color w:val="000000" w:themeColor="text1"/>
          <w:sz w:val="12"/>
          <w:lang w:eastAsia="zh-CN"/>
        </w:rPr>
        <w:lastRenderedPageBreak/>
        <w:t xml:space="preserve">With the advancement in space technology, the concept of </w:t>
      </w:r>
      <w:r w:rsidRPr="003D5593">
        <w:rPr>
          <w:rStyle w:val="StyleUnderline"/>
          <w:rFonts w:asciiTheme="majorHAnsi" w:hAnsiTheme="majorHAnsi" w:cstheme="majorHAnsi"/>
          <w:color w:val="000000" w:themeColor="text1"/>
          <w:lang w:eastAsia="zh-CN"/>
        </w:rPr>
        <w:t xml:space="preserve">space mining is gaining popularity </w:t>
      </w:r>
      <w:r w:rsidRPr="003D5593">
        <w:rPr>
          <w:rFonts w:asciiTheme="majorHAnsi" w:hAnsiTheme="majorHAnsi" w:cstheme="majorHAnsi"/>
          <w:color w:val="000000" w:themeColor="text1"/>
          <w:sz w:val="12"/>
        </w:rPr>
        <w:t>among nations and</w:t>
      </w:r>
      <w:r w:rsidRPr="003D5593">
        <w:rPr>
          <w:rStyle w:val="StyleUnderline"/>
          <w:rFonts w:asciiTheme="majorHAnsi" w:hAnsiTheme="majorHAnsi" w:cstheme="majorHAnsi"/>
          <w:color w:val="000000" w:themeColor="text1"/>
          <w:lang w:eastAsia="zh-CN"/>
        </w:rPr>
        <w:t xml:space="preserve"> private players</w:t>
      </w:r>
      <w:r w:rsidRPr="003D5593">
        <w:rPr>
          <w:rFonts w:asciiTheme="majorHAnsi" w:hAnsiTheme="majorHAnsi" w:cstheme="majorHAnsi"/>
          <w:color w:val="000000" w:themeColor="text1"/>
          <w:sz w:val="12"/>
          <w:lang w:eastAsia="zh-CN"/>
        </w:rPr>
        <w:t>. As resources are depleting on earth, countries are shifting their focus to recovering them from outer space. The main objective of space mining is to supplement resources that are rare and declining on the earth. The moon, Mars, and the asteroid belt in our solar system have an abundance of precious metals, such as iron, nickel, cobalt, copper, tungsten, niobium, and even gold.</w:t>
      </w:r>
    </w:p>
    <w:p w14:paraId="67F4AD20" w14:textId="77777777" w:rsidR="00C140FC" w:rsidRPr="003D5593" w:rsidRDefault="00C140FC" w:rsidP="00C140FC">
      <w:pPr>
        <w:rPr>
          <w:rFonts w:asciiTheme="majorHAnsi" w:hAnsiTheme="majorHAnsi" w:cstheme="majorHAnsi"/>
          <w:color w:val="000000" w:themeColor="text1"/>
          <w:sz w:val="12"/>
          <w:szCs w:val="12"/>
          <w:lang w:eastAsia="zh-CN"/>
        </w:rPr>
      </w:pPr>
      <w:r w:rsidRPr="003D5593">
        <w:rPr>
          <w:rFonts w:asciiTheme="majorHAnsi" w:hAnsiTheme="majorHAnsi" w:cstheme="majorHAnsi"/>
          <w:color w:val="000000" w:themeColor="text1"/>
          <w:sz w:val="12"/>
          <w:szCs w:val="12"/>
          <w:lang w:eastAsia="zh-CN"/>
        </w:rPr>
        <w:t>The economic edge that space mining offers to various countries and commercial players is very much evident. According to Reuters, a 30-meter-long asteroid can hold around $25 to $50 billion worth of platinum. According to NASA, the asteroid named 16 Psyche is so rich in heavy metals that its estimated worth is $10,000 quadrillion. The platinum group metals are necessary for electronics manufacturing. Metals such as iron, nickel, cobalt, and copper are important raw materials for space factories. In outer space, water in its other forms is available in an ample amount. The water available will not only support human life outside earth, but it also can serve as rocket fuel by breaking down oxygen and hydrogen from the available water. Hence, instead of carrying fuel to space, such asteroids can serve as outer space “fuel stations” for various space missions, cutting the cost involved in such projects. Also, the availability of Helium-3 on the moon provides a clean source of energy. Thus, such opportunities involving a high rate of return available in outer space lure various nations and private companies.</w:t>
      </w:r>
    </w:p>
    <w:p w14:paraId="30A28F40" w14:textId="77777777" w:rsidR="00C140FC" w:rsidRPr="003D5593" w:rsidRDefault="00C140FC" w:rsidP="00C140FC">
      <w:pPr>
        <w:rPr>
          <w:rFonts w:asciiTheme="majorHAnsi" w:hAnsiTheme="majorHAnsi" w:cstheme="majorHAnsi"/>
          <w:color w:val="000000" w:themeColor="text1"/>
          <w:sz w:val="12"/>
          <w:szCs w:val="12"/>
          <w:lang w:eastAsia="zh-CN"/>
        </w:rPr>
      </w:pPr>
      <w:r w:rsidRPr="003D5593">
        <w:rPr>
          <w:rFonts w:asciiTheme="majorHAnsi" w:hAnsiTheme="majorHAnsi" w:cstheme="majorHAnsi"/>
          <w:color w:val="000000" w:themeColor="text1"/>
          <w:sz w:val="12"/>
          <w:szCs w:val="12"/>
          <w:lang w:eastAsia="zh-CN"/>
        </w:rPr>
        <w:t>What’s Next?</w:t>
      </w:r>
    </w:p>
    <w:p w14:paraId="675E4FEE" w14:textId="77777777" w:rsidR="00C140FC" w:rsidRPr="003D5593" w:rsidRDefault="00C140FC" w:rsidP="00C140FC">
      <w:pPr>
        <w:rPr>
          <w:rFonts w:asciiTheme="majorHAnsi" w:hAnsiTheme="majorHAnsi" w:cstheme="majorHAnsi"/>
          <w:color w:val="000000" w:themeColor="text1"/>
          <w:sz w:val="12"/>
          <w:lang w:eastAsia="zh-CN"/>
        </w:rPr>
      </w:pPr>
      <w:r w:rsidRPr="003D5593">
        <w:rPr>
          <w:rFonts w:asciiTheme="majorHAnsi" w:hAnsiTheme="majorHAnsi" w:cstheme="majorHAnsi"/>
          <w:color w:val="000000" w:themeColor="text1"/>
          <w:sz w:val="12"/>
          <w:lang w:eastAsia="zh-CN"/>
        </w:rPr>
        <w:t xml:space="preserve">The </w:t>
      </w:r>
      <w:r w:rsidRPr="003D5593">
        <w:rPr>
          <w:rStyle w:val="StyleUnderline"/>
          <w:rFonts w:asciiTheme="majorHAnsi" w:hAnsiTheme="majorHAnsi" w:cstheme="majorHAnsi"/>
          <w:color w:val="000000" w:themeColor="text1"/>
          <w:lang w:eastAsia="zh-CN"/>
        </w:rPr>
        <w:t>question of who owns outer space has become a controversial topic, with</w:t>
      </w:r>
      <w:r w:rsidRPr="003D5593">
        <w:rPr>
          <w:rFonts w:asciiTheme="majorHAnsi" w:hAnsiTheme="majorHAnsi" w:cstheme="majorHAnsi"/>
          <w:color w:val="000000" w:themeColor="text1"/>
          <w:sz w:val="12"/>
          <w:lang w:eastAsia="zh-CN"/>
        </w:rPr>
        <w:t xml:space="preserve"> countries and </w:t>
      </w:r>
      <w:r w:rsidRPr="003D5593">
        <w:rPr>
          <w:rStyle w:val="StyleUnderline"/>
          <w:rFonts w:asciiTheme="majorHAnsi" w:hAnsiTheme="majorHAnsi" w:cstheme="majorHAnsi"/>
          <w:color w:val="000000" w:themeColor="text1"/>
          <w:lang w:eastAsia="zh-CN"/>
        </w:rPr>
        <w:t xml:space="preserve">private actors looking to seek profits from outer space. </w:t>
      </w:r>
      <w:r w:rsidRPr="003D5593">
        <w:rPr>
          <w:rStyle w:val="StyleUnderline"/>
          <w:rFonts w:asciiTheme="majorHAnsi" w:hAnsiTheme="majorHAnsi" w:cstheme="majorHAnsi"/>
          <w:color w:val="000000" w:themeColor="text1"/>
          <w:highlight w:val="cyan"/>
          <w:lang w:eastAsia="zh-CN"/>
        </w:rPr>
        <w:t xml:space="preserve">The </w:t>
      </w:r>
      <w:r w:rsidRPr="003D5593">
        <w:rPr>
          <w:rStyle w:val="Emphasis"/>
          <w:rFonts w:asciiTheme="majorHAnsi" w:hAnsiTheme="majorHAnsi" w:cstheme="majorHAnsi"/>
          <w:color w:val="000000" w:themeColor="text1"/>
          <w:highlight w:val="cyan"/>
          <w:lang w:eastAsia="zh-CN"/>
        </w:rPr>
        <w:t>US</w:t>
      </w:r>
      <w:r w:rsidRPr="003D5593">
        <w:rPr>
          <w:rStyle w:val="StyleUnderline"/>
          <w:rFonts w:asciiTheme="majorHAnsi" w:hAnsiTheme="majorHAnsi" w:cstheme="majorHAnsi"/>
          <w:color w:val="000000" w:themeColor="text1"/>
          <w:lang w:eastAsia="zh-CN"/>
        </w:rPr>
        <w:t xml:space="preserve"> government</w:t>
      </w:r>
      <w:r w:rsidRPr="003D5593">
        <w:rPr>
          <w:rFonts w:asciiTheme="majorHAnsi" w:hAnsiTheme="majorHAnsi" w:cstheme="majorHAnsi"/>
          <w:color w:val="000000" w:themeColor="text1"/>
          <w:sz w:val="12"/>
          <w:lang w:eastAsia="zh-CN"/>
        </w:rPr>
        <w:t xml:space="preserve">, not viewing outer space as “global common,” </w:t>
      </w:r>
      <w:r w:rsidRPr="003D5593">
        <w:rPr>
          <w:rStyle w:val="StyleUnderline"/>
          <w:rFonts w:asciiTheme="majorHAnsi" w:hAnsiTheme="majorHAnsi" w:cstheme="majorHAnsi"/>
          <w:color w:val="000000" w:themeColor="text1"/>
          <w:lang w:eastAsia="zh-CN"/>
        </w:rPr>
        <w:t>has made a bold statement against the concept of “space as a heritage of mankind.”</w:t>
      </w:r>
      <w:r w:rsidRPr="003D5593">
        <w:rPr>
          <w:rFonts w:asciiTheme="majorHAnsi" w:hAnsiTheme="majorHAnsi" w:cstheme="majorHAnsi"/>
          <w:color w:val="000000" w:themeColor="text1"/>
          <w:sz w:val="12"/>
          <w:lang w:eastAsia="zh-CN"/>
        </w:rPr>
        <w:t xml:space="preserve"> This move of the US government has now </w:t>
      </w:r>
      <w:r w:rsidRPr="003D5593">
        <w:rPr>
          <w:rStyle w:val="Emphasis"/>
          <w:rFonts w:asciiTheme="majorHAnsi" w:hAnsiTheme="majorHAnsi" w:cstheme="majorHAnsi"/>
          <w:color w:val="000000" w:themeColor="text1"/>
          <w:highlight w:val="cyan"/>
          <w:lang w:eastAsia="zh-CN"/>
        </w:rPr>
        <w:t>opened the gates</w:t>
      </w:r>
      <w:r w:rsidRPr="003D5593">
        <w:rPr>
          <w:rStyle w:val="StyleUnderline"/>
          <w:rFonts w:asciiTheme="majorHAnsi" w:hAnsiTheme="majorHAnsi" w:cstheme="majorHAnsi"/>
          <w:color w:val="000000" w:themeColor="text1"/>
          <w:highlight w:val="cyan"/>
          <w:lang w:eastAsia="zh-CN"/>
        </w:rPr>
        <w:t xml:space="preserve"> for other nations</w:t>
      </w:r>
      <w:r w:rsidRPr="003D5593">
        <w:rPr>
          <w:rStyle w:val="StyleUnderline"/>
          <w:rFonts w:asciiTheme="majorHAnsi" w:hAnsiTheme="majorHAnsi" w:cstheme="majorHAnsi"/>
          <w:color w:val="000000" w:themeColor="text1"/>
          <w:lang w:eastAsia="zh-CN"/>
        </w:rPr>
        <w:t xml:space="preserve"> to draft domestic space laws on similar lines.</w:t>
      </w:r>
      <w:r w:rsidRPr="003D5593">
        <w:rPr>
          <w:rFonts w:asciiTheme="majorHAnsi" w:hAnsiTheme="majorHAnsi" w:cstheme="majorHAnsi"/>
          <w:color w:val="000000" w:themeColor="text1"/>
          <w:sz w:val="12"/>
          <w:lang w:eastAsia="zh-CN"/>
        </w:rPr>
        <w:t xml:space="preserve"> </w:t>
      </w:r>
      <w:r w:rsidRPr="003D5593">
        <w:rPr>
          <w:rStyle w:val="StyleUnderline"/>
          <w:rFonts w:asciiTheme="majorHAnsi" w:hAnsiTheme="majorHAnsi" w:cstheme="majorHAnsi"/>
          <w:color w:val="000000" w:themeColor="text1"/>
          <w:lang w:eastAsia="zh-CN"/>
        </w:rPr>
        <w:t>With the passing</w:t>
      </w:r>
      <w:r w:rsidRPr="003D5593">
        <w:rPr>
          <w:rFonts w:asciiTheme="majorHAnsi" w:hAnsiTheme="majorHAnsi" w:cstheme="majorHAnsi"/>
          <w:color w:val="000000" w:themeColor="text1"/>
          <w:sz w:val="12"/>
          <w:lang w:eastAsia="zh-CN"/>
        </w:rPr>
        <w:t xml:space="preserve"> of this order, </w:t>
      </w:r>
      <w:r w:rsidRPr="003D5593">
        <w:rPr>
          <w:rStyle w:val="StyleUnderline"/>
          <w:rFonts w:asciiTheme="majorHAnsi" w:hAnsiTheme="majorHAnsi" w:cstheme="majorHAnsi"/>
          <w:color w:val="000000" w:themeColor="text1"/>
          <w:highlight w:val="cyan"/>
        </w:rPr>
        <w:t xml:space="preserve">the real </w:t>
      </w:r>
      <w:r w:rsidRPr="003D5593">
        <w:rPr>
          <w:rStyle w:val="Emphasis"/>
          <w:rFonts w:asciiTheme="majorHAnsi" w:hAnsiTheme="majorHAnsi" w:cstheme="majorHAnsi"/>
          <w:color w:val="000000" w:themeColor="text1"/>
          <w:highlight w:val="cyan"/>
        </w:rPr>
        <w:t>space race has begun</w:t>
      </w:r>
      <w:r w:rsidRPr="003D5593">
        <w:rPr>
          <w:rStyle w:val="StyleUnderline"/>
          <w:rFonts w:asciiTheme="majorHAnsi" w:hAnsiTheme="majorHAnsi" w:cstheme="majorHAnsi"/>
          <w:color w:val="000000" w:themeColor="text1"/>
        </w:rPr>
        <w:t>.</w:t>
      </w:r>
      <w:r w:rsidRPr="003D5593">
        <w:rPr>
          <w:rFonts w:asciiTheme="majorHAnsi" w:hAnsiTheme="majorHAnsi" w:cstheme="majorHAnsi"/>
          <w:color w:val="000000" w:themeColor="text1"/>
          <w:sz w:val="12"/>
          <w:lang w:eastAsia="zh-CN"/>
        </w:rPr>
        <w:t xml:space="preserve"> It is believed that the concept of res communis, in relation to international space law, limits exploration and innovation.</w:t>
      </w:r>
    </w:p>
    <w:p w14:paraId="282D5AD1" w14:textId="77777777" w:rsidR="00C140FC" w:rsidRPr="003D5593" w:rsidRDefault="00C140FC" w:rsidP="00C140FC">
      <w:pPr>
        <w:rPr>
          <w:rFonts w:asciiTheme="majorHAnsi" w:hAnsiTheme="majorHAnsi" w:cstheme="majorHAnsi"/>
          <w:color w:val="000000" w:themeColor="text1"/>
          <w:sz w:val="12"/>
          <w:lang w:eastAsia="zh-CN"/>
        </w:rPr>
      </w:pPr>
      <w:r w:rsidRPr="003D5593">
        <w:rPr>
          <w:rStyle w:val="StyleUnderline"/>
          <w:rFonts w:asciiTheme="majorHAnsi" w:hAnsiTheme="majorHAnsi" w:cstheme="majorHAnsi"/>
          <w:color w:val="000000" w:themeColor="text1"/>
          <w:lang w:eastAsia="zh-CN"/>
        </w:rPr>
        <w:t>Such moves by various space powers come with a cost</w:t>
      </w:r>
      <w:r w:rsidRPr="003D5593">
        <w:rPr>
          <w:rFonts w:asciiTheme="majorHAnsi" w:hAnsiTheme="majorHAnsi" w:cstheme="majorHAnsi"/>
          <w:color w:val="000000" w:themeColor="text1"/>
          <w:sz w:val="12"/>
          <w:lang w:eastAsia="zh-CN"/>
        </w:rPr>
        <w:t xml:space="preserve">. The fact that </w:t>
      </w:r>
      <w:r w:rsidRPr="003D5593">
        <w:rPr>
          <w:rStyle w:val="StyleUnderline"/>
          <w:rFonts w:asciiTheme="majorHAnsi" w:hAnsiTheme="majorHAnsi" w:cstheme="majorHAnsi"/>
          <w:color w:val="000000" w:themeColor="text1"/>
          <w:highlight w:val="cyan"/>
          <w:lang w:eastAsia="zh-CN"/>
        </w:rPr>
        <w:t>companies</w:t>
      </w:r>
      <w:r w:rsidRPr="003D5593">
        <w:rPr>
          <w:rStyle w:val="StyleUnderline"/>
          <w:rFonts w:asciiTheme="majorHAnsi" w:hAnsiTheme="majorHAnsi" w:cstheme="majorHAnsi"/>
          <w:color w:val="000000" w:themeColor="text1"/>
          <w:lang w:eastAsia="zh-CN"/>
        </w:rPr>
        <w:t xml:space="preserve"> only based on domestic laws </w:t>
      </w:r>
      <w:r w:rsidRPr="003D5593">
        <w:rPr>
          <w:rStyle w:val="StyleUnderline"/>
          <w:rFonts w:asciiTheme="majorHAnsi" w:hAnsiTheme="majorHAnsi" w:cstheme="majorHAnsi"/>
          <w:color w:val="000000" w:themeColor="text1"/>
          <w:highlight w:val="cyan"/>
          <w:lang w:eastAsia="zh-CN"/>
        </w:rPr>
        <w:t>can exploit resources</w:t>
      </w:r>
      <w:r w:rsidRPr="003D5593">
        <w:rPr>
          <w:rStyle w:val="StyleUnderline"/>
          <w:rFonts w:asciiTheme="majorHAnsi" w:hAnsiTheme="majorHAnsi" w:cstheme="majorHAnsi"/>
          <w:color w:val="000000" w:themeColor="text1"/>
          <w:lang w:eastAsia="zh-CN"/>
        </w:rPr>
        <w:t xml:space="preserve"> from outer space will </w:t>
      </w:r>
      <w:r w:rsidRPr="003D5593">
        <w:rPr>
          <w:rStyle w:val="StyleUnderline"/>
          <w:rFonts w:asciiTheme="majorHAnsi" w:hAnsiTheme="majorHAnsi" w:cstheme="majorHAnsi"/>
          <w:color w:val="000000" w:themeColor="text1"/>
          <w:highlight w:val="cyan"/>
          <w:lang w:eastAsia="zh-CN"/>
        </w:rPr>
        <w:t>create</w:t>
      </w:r>
      <w:r w:rsidRPr="003D5593">
        <w:rPr>
          <w:rStyle w:val="StyleUnderline"/>
          <w:rFonts w:asciiTheme="majorHAnsi" w:hAnsiTheme="majorHAnsi" w:cstheme="majorHAnsi"/>
          <w:color w:val="000000" w:themeColor="text1"/>
          <w:lang w:eastAsia="zh-CN"/>
        </w:rPr>
        <w:t xml:space="preserve"> a huge </w:t>
      </w:r>
      <w:r w:rsidRPr="003D5593">
        <w:rPr>
          <w:rStyle w:val="Emphasis"/>
          <w:rFonts w:asciiTheme="majorHAnsi" w:hAnsiTheme="majorHAnsi" w:cstheme="majorHAnsi"/>
          <w:color w:val="000000" w:themeColor="text1"/>
          <w:highlight w:val="cyan"/>
          <w:lang w:eastAsia="zh-CN"/>
        </w:rPr>
        <w:t>economic disparity</w:t>
      </w:r>
      <w:r w:rsidRPr="003D5593">
        <w:rPr>
          <w:rStyle w:val="StyleUnderline"/>
          <w:rFonts w:asciiTheme="majorHAnsi" w:hAnsiTheme="majorHAnsi" w:cstheme="majorHAnsi"/>
          <w:color w:val="000000" w:themeColor="text1"/>
          <w:lang w:eastAsia="zh-CN"/>
        </w:rPr>
        <w:t xml:space="preserve"> between nations.</w:t>
      </w:r>
      <w:r w:rsidRPr="003D5593">
        <w:rPr>
          <w:rFonts w:asciiTheme="majorHAnsi" w:hAnsiTheme="majorHAnsi" w:cstheme="majorHAnsi"/>
          <w:color w:val="000000" w:themeColor="text1"/>
          <w:sz w:val="12"/>
          <w:lang w:eastAsia="zh-CN"/>
        </w:rPr>
        <w:t xml:space="preserve"> This will lead to a change in economic and power dynamics in the international domain. In the </w:t>
      </w:r>
      <w:r w:rsidRPr="003D5593">
        <w:rPr>
          <w:rStyle w:val="StyleUnderline"/>
          <w:rFonts w:asciiTheme="majorHAnsi" w:hAnsiTheme="majorHAnsi" w:cstheme="majorHAnsi"/>
          <w:color w:val="000000" w:themeColor="text1"/>
          <w:lang w:eastAsia="zh-CN"/>
        </w:rPr>
        <w:t xml:space="preserve">absence of proper regulatory framework, the </w:t>
      </w:r>
      <w:r w:rsidRPr="003D5593">
        <w:rPr>
          <w:rStyle w:val="StyleUnderline"/>
          <w:rFonts w:asciiTheme="majorHAnsi" w:hAnsiTheme="majorHAnsi" w:cstheme="majorHAnsi"/>
          <w:color w:val="000000" w:themeColor="text1"/>
          <w:highlight w:val="cyan"/>
          <w:lang w:eastAsia="zh-CN"/>
        </w:rPr>
        <w:t xml:space="preserve">risk of </w:t>
      </w:r>
      <w:r w:rsidRPr="003D5593">
        <w:rPr>
          <w:rStyle w:val="Emphasis"/>
          <w:rFonts w:asciiTheme="majorHAnsi" w:hAnsiTheme="majorHAnsi" w:cstheme="majorHAnsi"/>
          <w:color w:val="000000" w:themeColor="text1"/>
          <w:highlight w:val="cyan"/>
          <w:lang w:eastAsia="zh-CN"/>
        </w:rPr>
        <w:t>weaponization</w:t>
      </w:r>
      <w:r w:rsidRPr="003D5593">
        <w:rPr>
          <w:rStyle w:val="StyleUnderline"/>
          <w:rFonts w:asciiTheme="majorHAnsi" w:hAnsiTheme="majorHAnsi" w:cstheme="majorHAnsi"/>
          <w:color w:val="000000" w:themeColor="text1"/>
          <w:lang w:eastAsia="zh-CN"/>
        </w:rPr>
        <w:t xml:space="preserve"> of outer space also </w:t>
      </w:r>
      <w:r w:rsidRPr="003D5593">
        <w:rPr>
          <w:rStyle w:val="Emphasis"/>
          <w:rFonts w:asciiTheme="majorHAnsi" w:hAnsiTheme="majorHAnsi" w:cstheme="majorHAnsi"/>
          <w:color w:val="000000" w:themeColor="text1"/>
          <w:highlight w:val="cyan"/>
          <w:lang w:eastAsia="zh-CN"/>
        </w:rPr>
        <w:t>increases</w:t>
      </w:r>
      <w:r w:rsidRPr="003D5593">
        <w:rPr>
          <w:rStyle w:val="StyleUnderline"/>
          <w:rFonts w:asciiTheme="majorHAnsi" w:hAnsiTheme="majorHAnsi" w:cstheme="majorHAnsi"/>
          <w:color w:val="000000" w:themeColor="text1"/>
          <w:lang w:eastAsia="zh-CN"/>
        </w:rPr>
        <w:t>.</w:t>
      </w:r>
      <w:r w:rsidRPr="003D5593">
        <w:rPr>
          <w:rFonts w:asciiTheme="majorHAnsi" w:hAnsiTheme="majorHAnsi" w:cstheme="majorHAnsi"/>
          <w:color w:val="000000" w:themeColor="text1"/>
          <w:sz w:val="12"/>
          <w:lang w:eastAsia="zh-CN"/>
        </w:rPr>
        <w:t xml:space="preserve"> Outer space needs to be protected from capitalist greed. As the resources available in outer space are exhaustible, it is important to explore outer space with a sustainable development approach. Also, with an increase in space exploration projects, </w:t>
      </w:r>
      <w:r w:rsidRPr="003D5593">
        <w:rPr>
          <w:rStyle w:val="StyleUnderline"/>
          <w:rFonts w:asciiTheme="majorHAnsi" w:hAnsiTheme="majorHAnsi" w:cstheme="majorHAnsi"/>
          <w:color w:val="000000" w:themeColor="text1"/>
          <w:lang w:eastAsia="zh-CN"/>
        </w:rPr>
        <w:t xml:space="preserve">the problem of space </w:t>
      </w:r>
      <w:r w:rsidRPr="003D5593">
        <w:rPr>
          <w:rStyle w:val="StyleUnderline"/>
          <w:rFonts w:asciiTheme="majorHAnsi" w:hAnsiTheme="majorHAnsi" w:cstheme="majorHAnsi"/>
          <w:color w:val="000000" w:themeColor="text1"/>
          <w:highlight w:val="cyan"/>
          <w:lang w:eastAsia="zh-CN"/>
        </w:rPr>
        <w:t>junk increases</w:t>
      </w:r>
      <w:r w:rsidRPr="003D5593">
        <w:rPr>
          <w:rFonts w:asciiTheme="majorHAnsi" w:hAnsiTheme="majorHAnsi" w:cstheme="majorHAnsi"/>
          <w:color w:val="000000" w:themeColor="text1"/>
          <w:sz w:val="12"/>
          <w:lang w:eastAsia="zh-CN"/>
        </w:rPr>
        <w:t xml:space="preserve">. Hence, it becomes </w:t>
      </w:r>
      <w:r w:rsidRPr="003D5593">
        <w:rPr>
          <w:rStyle w:val="StyleUnderline"/>
          <w:rFonts w:asciiTheme="majorHAnsi" w:hAnsiTheme="majorHAnsi" w:cstheme="majorHAnsi"/>
          <w:color w:val="000000" w:themeColor="text1"/>
        </w:rPr>
        <w:t>important to carry out activities such as mining in a very systematic and ethical manner, to reduce</w:t>
      </w:r>
      <w:r w:rsidRPr="003D5593">
        <w:rPr>
          <w:rFonts w:asciiTheme="majorHAnsi" w:hAnsiTheme="majorHAnsi" w:cstheme="majorHAnsi"/>
          <w:color w:val="000000" w:themeColor="text1"/>
          <w:sz w:val="12"/>
          <w:lang w:eastAsia="zh-CN"/>
        </w:rPr>
        <w:t xml:space="preserve"> over-</w:t>
      </w:r>
      <w:r w:rsidRPr="003D5593">
        <w:rPr>
          <w:rStyle w:val="StyleUnderline"/>
          <w:rFonts w:asciiTheme="majorHAnsi" w:hAnsiTheme="majorHAnsi" w:cstheme="majorHAnsi"/>
          <w:color w:val="000000" w:themeColor="text1"/>
          <w:lang w:eastAsia="zh-CN"/>
        </w:rPr>
        <w:t>exploitation of the outer space</w:t>
      </w:r>
      <w:r w:rsidRPr="003D5593">
        <w:rPr>
          <w:rFonts w:asciiTheme="majorHAnsi" w:hAnsiTheme="majorHAnsi" w:cstheme="majorHAnsi"/>
          <w:color w:val="000000" w:themeColor="text1"/>
          <w:sz w:val="12"/>
          <w:lang w:eastAsia="zh-CN"/>
        </w:rPr>
        <w:t>.</w:t>
      </w:r>
    </w:p>
    <w:p w14:paraId="6F01D957" w14:textId="77777777" w:rsidR="00C140FC" w:rsidRPr="003D5593" w:rsidRDefault="00C140FC" w:rsidP="00C140FC">
      <w:pPr>
        <w:rPr>
          <w:rStyle w:val="StyleUnderline"/>
          <w:rFonts w:asciiTheme="majorHAnsi" w:hAnsiTheme="majorHAnsi" w:cstheme="majorHAnsi"/>
          <w:color w:val="000000" w:themeColor="text1"/>
          <w:lang w:eastAsia="zh-CN"/>
        </w:rPr>
      </w:pPr>
      <w:r w:rsidRPr="003D5593">
        <w:rPr>
          <w:rFonts w:asciiTheme="majorHAnsi" w:hAnsiTheme="majorHAnsi" w:cstheme="majorHAnsi"/>
          <w:color w:val="000000" w:themeColor="text1"/>
          <w:sz w:val="12"/>
          <w:lang w:eastAsia="zh-CN"/>
        </w:rPr>
        <w:t xml:space="preserve">It is the joint responsibility of every nation to </w:t>
      </w:r>
      <w:r w:rsidRPr="003D5593">
        <w:rPr>
          <w:rStyle w:val="StyleUnderline"/>
          <w:rFonts w:asciiTheme="majorHAnsi" w:hAnsiTheme="majorHAnsi" w:cstheme="majorHAnsi"/>
          <w:color w:val="000000" w:themeColor="text1"/>
          <w:lang w:eastAsia="zh-CN"/>
        </w:rPr>
        <w:t>minimize the competition of the space race</w:t>
      </w:r>
      <w:r w:rsidRPr="003D5593">
        <w:rPr>
          <w:rFonts w:asciiTheme="majorHAnsi" w:hAnsiTheme="majorHAnsi" w:cstheme="majorHAnsi"/>
          <w:color w:val="000000" w:themeColor="text1"/>
          <w:sz w:val="12"/>
          <w:lang w:eastAsia="zh-CN"/>
        </w:rPr>
        <w:t xml:space="preserve"> and to </w:t>
      </w:r>
      <w:r w:rsidRPr="003D5593">
        <w:rPr>
          <w:rStyle w:val="StyleUnderline"/>
          <w:rFonts w:asciiTheme="majorHAnsi" w:hAnsiTheme="majorHAnsi" w:cstheme="majorHAnsi"/>
          <w:color w:val="000000" w:themeColor="text1"/>
          <w:lang w:eastAsia="zh-CN"/>
        </w:rPr>
        <w:t>improve the balance of power</w:t>
      </w:r>
      <w:r w:rsidRPr="003D5593">
        <w:rPr>
          <w:rFonts w:asciiTheme="majorHAnsi" w:hAnsiTheme="majorHAnsi" w:cstheme="majorHAnsi"/>
          <w:color w:val="000000" w:themeColor="text1"/>
          <w:sz w:val="12"/>
          <w:lang w:eastAsia="zh-CN"/>
        </w:rPr>
        <w:t xml:space="preserve">. There is an urgent need for a common global governance mechanism for the exploitation and usage of resources from outer space. An approach that is transparent and collaborative is imperative. It has become the need of the hour to adopt methods for peaceful exploitation that will benefit humankind and not turn space into a battlefield. </w:t>
      </w:r>
      <w:r w:rsidRPr="003D5593">
        <w:rPr>
          <w:rStyle w:val="StyleUnderline"/>
          <w:rFonts w:asciiTheme="majorHAnsi" w:hAnsiTheme="majorHAnsi" w:cstheme="majorHAnsi"/>
          <w:color w:val="000000" w:themeColor="text1"/>
          <w:highlight w:val="cyan"/>
          <w:lang w:eastAsia="zh-CN"/>
        </w:rPr>
        <w:t>The principle</w:t>
      </w:r>
      <w:r w:rsidRPr="003D5593">
        <w:rPr>
          <w:rStyle w:val="StyleUnderline"/>
          <w:rFonts w:asciiTheme="majorHAnsi" w:hAnsiTheme="majorHAnsi" w:cstheme="majorHAnsi"/>
          <w:color w:val="000000" w:themeColor="text1"/>
          <w:lang w:eastAsia="zh-CN"/>
        </w:rPr>
        <w:t xml:space="preserve"> </w:t>
      </w:r>
      <w:r w:rsidRPr="003D5593">
        <w:rPr>
          <w:rFonts w:asciiTheme="majorHAnsi" w:hAnsiTheme="majorHAnsi" w:cstheme="majorHAnsi"/>
          <w:color w:val="000000" w:themeColor="text1"/>
          <w:sz w:val="12"/>
        </w:rPr>
        <w:t xml:space="preserve">of “cooperation and mutual assistance,” as </w:t>
      </w:r>
      <w:r w:rsidRPr="003D5593">
        <w:rPr>
          <w:rStyle w:val="StyleUnderline"/>
          <w:rFonts w:asciiTheme="majorHAnsi" w:hAnsiTheme="majorHAnsi" w:cstheme="majorHAnsi"/>
          <w:color w:val="000000" w:themeColor="text1"/>
          <w:highlight w:val="cyan"/>
          <w:lang w:eastAsia="zh-CN"/>
        </w:rPr>
        <w:t>laid</w:t>
      </w:r>
      <w:r w:rsidRPr="003D5593">
        <w:rPr>
          <w:rStyle w:val="StyleUnderline"/>
          <w:rFonts w:asciiTheme="majorHAnsi" w:hAnsiTheme="majorHAnsi" w:cstheme="majorHAnsi"/>
          <w:color w:val="000000" w:themeColor="text1"/>
          <w:lang w:eastAsia="zh-CN"/>
        </w:rPr>
        <w:t xml:space="preserve"> down </w:t>
      </w:r>
      <w:r w:rsidRPr="003D5593">
        <w:rPr>
          <w:rStyle w:val="StyleUnderline"/>
          <w:rFonts w:asciiTheme="majorHAnsi" w:hAnsiTheme="majorHAnsi" w:cstheme="majorHAnsi"/>
          <w:color w:val="000000" w:themeColor="text1"/>
          <w:highlight w:val="cyan"/>
          <w:lang w:eastAsia="zh-CN"/>
        </w:rPr>
        <w:t xml:space="preserve">by the </w:t>
      </w:r>
      <w:r w:rsidRPr="003D5593">
        <w:rPr>
          <w:rStyle w:val="Emphasis"/>
          <w:rFonts w:asciiTheme="majorHAnsi" w:hAnsiTheme="majorHAnsi" w:cstheme="majorHAnsi"/>
          <w:color w:val="000000" w:themeColor="text1"/>
          <w:highlight w:val="cyan"/>
          <w:lang w:eastAsia="zh-CN"/>
        </w:rPr>
        <w:t>O</w:t>
      </w:r>
      <w:r w:rsidRPr="003D5593">
        <w:rPr>
          <w:rStyle w:val="StyleUnderline"/>
          <w:rFonts w:asciiTheme="majorHAnsi" w:hAnsiTheme="majorHAnsi" w:cstheme="majorHAnsi"/>
          <w:color w:val="000000" w:themeColor="text1"/>
          <w:lang w:eastAsia="zh-CN"/>
        </w:rPr>
        <w:t xml:space="preserve">uter </w:t>
      </w:r>
      <w:r w:rsidRPr="003D5593">
        <w:rPr>
          <w:rStyle w:val="Emphasis"/>
          <w:rFonts w:asciiTheme="majorHAnsi" w:hAnsiTheme="majorHAnsi" w:cstheme="majorHAnsi"/>
          <w:color w:val="000000" w:themeColor="text1"/>
          <w:highlight w:val="cyan"/>
          <w:lang w:eastAsia="zh-CN"/>
        </w:rPr>
        <w:t>S</w:t>
      </w:r>
      <w:r w:rsidRPr="003D5593">
        <w:rPr>
          <w:rStyle w:val="StyleUnderline"/>
          <w:rFonts w:asciiTheme="majorHAnsi" w:hAnsiTheme="majorHAnsi" w:cstheme="majorHAnsi"/>
          <w:color w:val="000000" w:themeColor="text1"/>
          <w:lang w:eastAsia="zh-CN"/>
        </w:rPr>
        <w:t xml:space="preserve">pace </w:t>
      </w:r>
      <w:r w:rsidRPr="003D5593">
        <w:rPr>
          <w:rStyle w:val="Emphasis"/>
          <w:rFonts w:asciiTheme="majorHAnsi" w:hAnsiTheme="majorHAnsi" w:cstheme="majorHAnsi"/>
          <w:color w:val="000000" w:themeColor="text1"/>
          <w:highlight w:val="cyan"/>
          <w:lang w:eastAsia="zh-CN"/>
        </w:rPr>
        <w:t>T</w:t>
      </w:r>
      <w:r w:rsidRPr="003D5593">
        <w:rPr>
          <w:rStyle w:val="StyleUnderline"/>
          <w:rFonts w:asciiTheme="majorHAnsi" w:hAnsiTheme="majorHAnsi" w:cstheme="majorHAnsi"/>
          <w:color w:val="000000" w:themeColor="text1"/>
          <w:lang w:eastAsia="zh-CN"/>
        </w:rPr>
        <w:t xml:space="preserve">reaty, </w:t>
      </w:r>
      <w:r w:rsidRPr="003D5593">
        <w:rPr>
          <w:rStyle w:val="Emphasis"/>
          <w:rFonts w:asciiTheme="majorHAnsi" w:hAnsiTheme="majorHAnsi" w:cstheme="majorHAnsi"/>
          <w:b w:val="0"/>
          <w:bCs/>
          <w:color w:val="000000" w:themeColor="text1"/>
          <w:highlight w:val="cyan"/>
          <w:lang w:eastAsia="zh-CN"/>
        </w:rPr>
        <w:t>should be</w:t>
      </w:r>
      <w:r w:rsidRPr="003D5593">
        <w:rPr>
          <w:rStyle w:val="Emphasis"/>
          <w:rFonts w:asciiTheme="majorHAnsi" w:hAnsiTheme="majorHAnsi" w:cstheme="majorHAnsi"/>
          <w:color w:val="000000" w:themeColor="text1"/>
          <w:highlight w:val="cyan"/>
          <w:lang w:eastAsia="zh-CN"/>
        </w:rPr>
        <w:t xml:space="preserve"> strongly upheld</w:t>
      </w:r>
      <w:r w:rsidRPr="003D5593">
        <w:rPr>
          <w:rStyle w:val="StyleUnderline"/>
          <w:rFonts w:asciiTheme="majorHAnsi" w:hAnsiTheme="majorHAnsi" w:cstheme="majorHAnsi"/>
          <w:color w:val="000000" w:themeColor="text1"/>
          <w:lang w:eastAsia="zh-CN"/>
        </w:rPr>
        <w:t xml:space="preserve"> by all the nations – especially the major superpowers.</w:t>
      </w:r>
    </w:p>
    <w:p w14:paraId="34FBE182" w14:textId="77777777" w:rsidR="00C140FC" w:rsidRPr="003D5593" w:rsidRDefault="00C140FC" w:rsidP="00C140FC">
      <w:pPr>
        <w:rPr>
          <w:rFonts w:asciiTheme="majorHAnsi" w:hAnsiTheme="majorHAnsi" w:cstheme="majorHAnsi"/>
          <w:color w:val="000000" w:themeColor="text1"/>
          <w:u w:val="single"/>
          <w:lang w:eastAsia="zh-CN"/>
        </w:rPr>
      </w:pPr>
    </w:p>
    <w:p w14:paraId="3E06F84A"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u w:val="single"/>
        </w:rPr>
        <w:t>Domestic antitrust works</w:t>
      </w:r>
      <w:r w:rsidRPr="003D5593">
        <w:rPr>
          <w:rFonts w:asciiTheme="majorHAnsi" w:hAnsiTheme="majorHAnsi" w:cstheme="majorHAnsi"/>
          <w:color w:val="000000" w:themeColor="text1"/>
        </w:rPr>
        <w:t xml:space="preserve">---OST gives states authority over commercial space---most efficient. Creates momentum for an </w:t>
      </w:r>
      <w:r w:rsidRPr="003D5593">
        <w:rPr>
          <w:rFonts w:asciiTheme="majorHAnsi" w:hAnsiTheme="majorHAnsi" w:cstheme="majorHAnsi"/>
          <w:color w:val="000000" w:themeColor="text1"/>
          <w:u w:val="single"/>
        </w:rPr>
        <w:t>international framework</w:t>
      </w:r>
      <w:r w:rsidRPr="003D5593">
        <w:rPr>
          <w:rFonts w:asciiTheme="majorHAnsi" w:hAnsiTheme="majorHAnsi" w:cstheme="majorHAnsi"/>
          <w:color w:val="000000" w:themeColor="text1"/>
        </w:rPr>
        <w:t xml:space="preserve">---solves unfair competition and reinvigorates </w:t>
      </w:r>
      <w:r w:rsidRPr="003D5593">
        <w:rPr>
          <w:rFonts w:asciiTheme="majorHAnsi" w:hAnsiTheme="majorHAnsi" w:cstheme="majorHAnsi"/>
          <w:color w:val="000000" w:themeColor="text1"/>
          <w:u w:val="single"/>
        </w:rPr>
        <w:t>iLaw</w:t>
      </w:r>
      <w:r w:rsidRPr="003D5593">
        <w:rPr>
          <w:rFonts w:asciiTheme="majorHAnsi" w:hAnsiTheme="majorHAnsi" w:cstheme="majorHAnsi"/>
          <w:color w:val="000000" w:themeColor="text1"/>
        </w:rPr>
        <w:t xml:space="preserve"> and the </w:t>
      </w:r>
      <w:r w:rsidRPr="003D5593">
        <w:rPr>
          <w:rFonts w:asciiTheme="majorHAnsi" w:hAnsiTheme="majorHAnsi" w:cstheme="majorHAnsi"/>
          <w:color w:val="000000" w:themeColor="text1"/>
          <w:u w:val="single"/>
        </w:rPr>
        <w:t>WTO</w:t>
      </w:r>
      <w:r w:rsidRPr="003D5593">
        <w:rPr>
          <w:rFonts w:asciiTheme="majorHAnsi" w:hAnsiTheme="majorHAnsi" w:cstheme="majorHAnsi"/>
          <w:color w:val="000000" w:themeColor="text1"/>
        </w:rPr>
        <w:t xml:space="preserve">. Uncertainty </w:t>
      </w:r>
      <w:r w:rsidRPr="003D5593">
        <w:rPr>
          <w:rFonts w:asciiTheme="majorHAnsi" w:hAnsiTheme="majorHAnsi" w:cstheme="majorHAnsi"/>
          <w:color w:val="000000" w:themeColor="text1"/>
          <w:u w:val="single"/>
        </w:rPr>
        <w:t>kills</w:t>
      </w:r>
      <w:r w:rsidRPr="003D5593">
        <w:rPr>
          <w:rFonts w:asciiTheme="majorHAnsi" w:hAnsiTheme="majorHAnsi" w:cstheme="majorHAnsi"/>
          <w:color w:val="000000" w:themeColor="text1"/>
        </w:rPr>
        <w:t xml:space="preserve"> private space and causes </w:t>
      </w:r>
      <w:r w:rsidRPr="003D5593">
        <w:rPr>
          <w:rFonts w:asciiTheme="majorHAnsi" w:hAnsiTheme="majorHAnsi" w:cstheme="majorHAnsi"/>
          <w:color w:val="000000" w:themeColor="text1"/>
          <w:u w:val="single"/>
        </w:rPr>
        <w:t>international fragmentation</w:t>
      </w:r>
      <w:r w:rsidRPr="003D5593">
        <w:rPr>
          <w:rFonts w:asciiTheme="majorHAnsi" w:hAnsiTheme="majorHAnsi" w:cstheme="majorHAnsi"/>
          <w:color w:val="000000" w:themeColor="text1"/>
        </w:rPr>
        <w:t xml:space="preserve">. </w:t>
      </w:r>
    </w:p>
    <w:p w14:paraId="2C701456"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Lucas-Rhiambassen 21,</w:t>
      </w:r>
      <w:r w:rsidRPr="003D5593">
        <w:rPr>
          <w:rFonts w:asciiTheme="majorHAnsi" w:hAnsiTheme="majorHAnsi" w:cstheme="majorHAnsi"/>
          <w:color w:val="000000" w:themeColor="text1"/>
        </w:rPr>
        <w:t xml:space="preserve"> [Maria Lucas-Rhimbassen, 6-6-2021, (Maria Lucas-Rhimbassen serves as a Research Associate at the Chaire SIRIUS and is also a PhD Candidate in space law since 2016. Her work brought her to consult with major public and private aerospace actors (CNES, Airbus and Thales). She is also a guest lecturer at ISAE-Supaero and has been involved in preparing MBA-level coursework for different educational institutions such as Toulouse Business School (TBS) and has spoken at the University of Southern California (USC) Space Exploration Architectures Concept Synthesis Studio (ASTE). Maria has also served in the International Institute for Space Law (IISL) in the trilateral IISL-IAA-IAF working group on Space Traffic Management (STM),  co-chaired the Responsible Lunar Governance Sub-Committee of the Global Experts Group on the Sustainable Lunar Activities (GEGSLA) at the Moon Village </w:t>
      </w:r>
      <w:r w:rsidRPr="003D5593">
        <w:rPr>
          <w:rFonts w:asciiTheme="majorHAnsi" w:hAnsiTheme="majorHAnsi" w:cstheme="majorHAnsi"/>
          <w:color w:val="000000" w:themeColor="text1"/>
        </w:rPr>
        <w:lastRenderedPageBreak/>
        <w:t xml:space="preserve">Association (MVA) and worked as a research fellow at the Open Lunar Foundation. Maria has a diploma in Strategic Space Law from the Institute of Air and Space Law (IASL) from McGill University, a Master in Management from HEC Montreal, a certificate in Creative Management from the HEC Montreal's MOSAIC Summer School and a Juris Doctor from the Moncton University, in Canada.), "An Introduction to Space Antitrust," No Publication, </w:t>
      </w:r>
      <w:hyperlink r:id="rId20" w:anchor="potential-solutions//" w:history="1">
        <w:r w:rsidRPr="003D5593">
          <w:rPr>
            <w:rStyle w:val="Hyperlink"/>
            <w:rFonts w:asciiTheme="majorHAnsi" w:hAnsiTheme="majorHAnsi" w:cstheme="majorHAnsi"/>
            <w:color w:val="000000" w:themeColor="text1"/>
          </w:rPr>
          <w:t>https://www.openlunar.org/library/an-introduction-to-space-antitrust#potential-solutions//</w:t>
        </w:r>
      </w:hyperlink>
      <w:r w:rsidRPr="003D5593">
        <w:rPr>
          <w:rFonts w:asciiTheme="majorHAnsi" w:hAnsiTheme="majorHAnsi" w:cstheme="majorHAnsi"/>
          <w:color w:val="000000" w:themeColor="text1"/>
        </w:rPr>
        <w:t xml:space="preserve"> Accessed: 2-11-2022] Sachin</w:t>
      </w:r>
    </w:p>
    <w:p w14:paraId="62C8FED5"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rPr>
        <w:t>‍</w:t>
      </w:r>
      <w:r w:rsidRPr="003D5593">
        <w:rPr>
          <w:rFonts w:asciiTheme="majorHAnsi" w:hAnsiTheme="majorHAnsi" w:cstheme="majorHAnsi"/>
          <w:color w:val="000000" w:themeColor="text1"/>
          <w:sz w:val="12"/>
          <w:szCs w:val="12"/>
        </w:rPr>
        <w:t>Introduction</w:t>
      </w:r>
    </w:p>
    <w:p w14:paraId="53E5182E" w14:textId="77777777" w:rsidR="00C140FC" w:rsidRPr="003D5593" w:rsidRDefault="00C140FC" w:rsidP="00C140FC">
      <w:pPr>
        <w:rPr>
          <w:rFonts w:asciiTheme="majorHAnsi" w:hAnsiTheme="majorHAnsi" w:cstheme="majorHAnsi"/>
          <w:color w:val="000000" w:themeColor="text1"/>
          <w:u w:val="single"/>
        </w:rPr>
      </w:pPr>
      <w:r w:rsidRPr="003D5593">
        <w:rPr>
          <w:rStyle w:val="StyleUnderline"/>
          <w:rFonts w:asciiTheme="majorHAnsi" w:hAnsiTheme="majorHAnsi" w:cstheme="majorHAnsi"/>
          <w:color w:val="000000" w:themeColor="text1"/>
        </w:rPr>
        <w:t>International space law</w:t>
      </w:r>
      <w:r w:rsidRPr="003D5593">
        <w:rPr>
          <w:rFonts w:asciiTheme="majorHAnsi" w:hAnsiTheme="majorHAnsi" w:cstheme="majorHAnsi"/>
          <w:color w:val="000000" w:themeColor="text1"/>
          <w:sz w:val="12"/>
        </w:rPr>
        <w:t xml:space="preserve">, or what the community of space jurists calls the corpus juris spatialis, </w:t>
      </w:r>
      <w:r w:rsidRPr="003D5593">
        <w:rPr>
          <w:rStyle w:val="StyleUnderline"/>
          <w:rFonts w:asciiTheme="majorHAnsi" w:hAnsiTheme="majorHAnsi" w:cstheme="majorHAnsi"/>
          <w:color w:val="000000" w:themeColor="text1"/>
        </w:rPr>
        <w:t>consists of international binding rules which apply to governmental entities</w:t>
      </w:r>
      <w:r w:rsidRPr="003D5593">
        <w:rPr>
          <w:rFonts w:asciiTheme="majorHAnsi" w:hAnsiTheme="majorHAnsi" w:cstheme="majorHAnsi"/>
          <w:color w:val="000000" w:themeColor="text1"/>
          <w:sz w:val="12"/>
        </w:rPr>
        <w:t xml:space="preserve">. The main body of international space law is the Outer Space Treaty (OST) of 1967 (1), which is a treaty of principles, such as, inter alia, benefit sharing, free exploration, equal access, due regard, non-harmful interference, and cooperation. Since its creation, the OST has achieved global consensus and ensured the peaceful use of outer space. However, </w:t>
      </w:r>
      <w:r w:rsidRPr="003D5593">
        <w:rPr>
          <w:rStyle w:val="StyleUnderline"/>
          <w:rFonts w:asciiTheme="majorHAnsi" w:hAnsiTheme="majorHAnsi" w:cstheme="majorHAnsi"/>
          <w:color w:val="000000" w:themeColor="text1"/>
        </w:rPr>
        <w:t>circumstances are changing as the space sector grows commercially and the role of non-governmental entities becomes more prominent</w:t>
      </w:r>
      <w:r w:rsidRPr="003D5593">
        <w:rPr>
          <w:rFonts w:asciiTheme="majorHAnsi" w:hAnsiTheme="majorHAnsi" w:cstheme="majorHAnsi"/>
          <w:color w:val="000000" w:themeColor="text1"/>
          <w:sz w:val="12"/>
        </w:rPr>
        <w:t xml:space="preserve"> (2). In fact, </w:t>
      </w:r>
      <w:r w:rsidRPr="003D5593">
        <w:rPr>
          <w:rStyle w:val="StyleUnderline"/>
          <w:rFonts w:asciiTheme="majorHAnsi" w:hAnsiTheme="majorHAnsi" w:cstheme="majorHAnsi"/>
          <w:color w:val="000000" w:themeColor="text1"/>
        </w:rPr>
        <w:t>article VI of the OST -- which provides that States must supervise the activities</w:t>
      </w:r>
      <w:r w:rsidRPr="003D5593">
        <w:rPr>
          <w:rFonts w:asciiTheme="majorHAnsi" w:hAnsiTheme="majorHAnsi" w:cstheme="majorHAnsi"/>
          <w:color w:val="000000" w:themeColor="text1"/>
          <w:sz w:val="12"/>
        </w:rPr>
        <w:t xml:space="preserve"> of non-governmental actors from their respective jurisdiction </w:t>
      </w:r>
      <w:r w:rsidRPr="003D5593">
        <w:rPr>
          <w:rStyle w:val="StyleUnderline"/>
          <w:rFonts w:asciiTheme="majorHAnsi" w:hAnsiTheme="majorHAnsi" w:cstheme="majorHAnsi"/>
          <w:color w:val="000000" w:themeColor="text1"/>
        </w:rPr>
        <w:t xml:space="preserve">and that therefore the </w:t>
      </w:r>
      <w:r w:rsidRPr="003D5593">
        <w:rPr>
          <w:rStyle w:val="StyleUnderline"/>
          <w:rFonts w:asciiTheme="majorHAnsi" w:hAnsiTheme="majorHAnsi" w:cstheme="majorHAnsi"/>
          <w:color w:val="000000" w:themeColor="text1"/>
          <w:highlight w:val="cyan"/>
        </w:rPr>
        <w:t>OST</w:t>
      </w:r>
      <w:r w:rsidRPr="003D5593">
        <w:rPr>
          <w:rStyle w:val="StyleUnderline"/>
          <w:rFonts w:asciiTheme="majorHAnsi" w:hAnsiTheme="majorHAnsi" w:cstheme="majorHAnsi"/>
          <w:color w:val="000000" w:themeColor="text1"/>
        </w:rPr>
        <w:t xml:space="preserve"> indirectly </w:t>
      </w:r>
      <w:r w:rsidRPr="003D5593">
        <w:rPr>
          <w:rStyle w:val="StyleUnderline"/>
          <w:rFonts w:asciiTheme="majorHAnsi" w:hAnsiTheme="majorHAnsi" w:cstheme="majorHAnsi"/>
          <w:color w:val="000000" w:themeColor="text1"/>
          <w:highlight w:val="cyan"/>
        </w:rPr>
        <w:t>applies to</w:t>
      </w:r>
      <w:r w:rsidRPr="003D5593">
        <w:rPr>
          <w:rStyle w:val="StyleUnderline"/>
          <w:rFonts w:asciiTheme="majorHAnsi" w:hAnsiTheme="majorHAnsi" w:cstheme="majorHAnsi"/>
          <w:color w:val="000000" w:themeColor="text1"/>
        </w:rPr>
        <w:t xml:space="preserve"> these </w:t>
      </w:r>
      <w:r w:rsidRPr="003D5593">
        <w:rPr>
          <w:rStyle w:val="StyleUnderline"/>
          <w:rFonts w:asciiTheme="majorHAnsi" w:hAnsiTheme="majorHAnsi" w:cstheme="majorHAnsi"/>
          <w:color w:val="000000" w:themeColor="text1"/>
          <w:highlight w:val="cyan"/>
        </w:rPr>
        <w:t>private entities</w:t>
      </w:r>
      <w:r w:rsidRPr="003D5593">
        <w:rPr>
          <w:rStyle w:val="StyleUnderline"/>
          <w:rFonts w:asciiTheme="majorHAnsi" w:hAnsiTheme="majorHAnsi" w:cstheme="majorHAnsi"/>
          <w:color w:val="000000" w:themeColor="text1"/>
        </w:rPr>
        <w:t xml:space="preserve"> through national space legislation --  seems not to suffice anymore </w:t>
      </w:r>
      <w:r w:rsidRPr="003D5593">
        <w:rPr>
          <w:rFonts w:asciiTheme="majorHAnsi" w:hAnsiTheme="majorHAnsi" w:cstheme="majorHAnsi"/>
          <w:color w:val="000000" w:themeColor="text1"/>
          <w:sz w:val="12"/>
        </w:rPr>
        <w:t xml:space="preserve">(3). Indeed, it leads to fragmentation and issues such as “forum shopping” (4) whereby non-governmental actors seek to incorporate their entities within more permissive jurisdictions, enhancing thus the divisiveness of international legal standards and norms (5). Furthermore, this </w:t>
      </w:r>
      <w:r w:rsidRPr="003D5593">
        <w:rPr>
          <w:rStyle w:val="StyleUnderline"/>
          <w:rFonts w:asciiTheme="majorHAnsi" w:hAnsiTheme="majorHAnsi" w:cstheme="majorHAnsi"/>
          <w:color w:val="000000" w:themeColor="text1"/>
        </w:rPr>
        <w:t>accelerated privatization dynamic is not only caused by a race towards the acquisition of space resources, but on a new interpretation of article VI of the OST</w:t>
      </w:r>
      <w:r w:rsidRPr="003D5593">
        <w:rPr>
          <w:rFonts w:asciiTheme="majorHAnsi" w:hAnsiTheme="majorHAnsi" w:cstheme="majorHAnsi"/>
          <w:color w:val="000000" w:themeColor="text1"/>
          <w:sz w:val="12"/>
        </w:rPr>
        <w:t xml:space="preserve"> which emerges as an adaptive mechanism, opening </w:t>
      </w:r>
      <w:r w:rsidRPr="003D5593">
        <w:rPr>
          <w:rStyle w:val="StyleUnderline"/>
          <w:rFonts w:asciiTheme="majorHAnsi" w:hAnsiTheme="majorHAnsi" w:cstheme="majorHAnsi"/>
          <w:color w:val="000000" w:themeColor="text1"/>
          <w:highlight w:val="cyan"/>
        </w:rPr>
        <w:t>opportunitie</w:t>
      </w:r>
      <w:r w:rsidRPr="003D5593">
        <w:rPr>
          <w:rStyle w:val="StyleUnderline"/>
          <w:rFonts w:asciiTheme="majorHAnsi" w:hAnsiTheme="majorHAnsi" w:cstheme="majorHAnsi"/>
          <w:color w:val="000000" w:themeColor="text1"/>
        </w:rPr>
        <w:t xml:space="preserve">s </w:t>
      </w:r>
      <w:r w:rsidRPr="003D5593">
        <w:rPr>
          <w:rStyle w:val="StyleUnderline"/>
          <w:rFonts w:asciiTheme="majorHAnsi" w:hAnsiTheme="majorHAnsi" w:cstheme="majorHAnsi"/>
          <w:color w:val="000000" w:themeColor="text1"/>
          <w:highlight w:val="cyan"/>
        </w:rPr>
        <w:t>for</w:t>
      </w:r>
      <w:r w:rsidRPr="003D5593">
        <w:rPr>
          <w:rStyle w:val="StyleUnderline"/>
          <w:rFonts w:asciiTheme="majorHAnsi" w:hAnsiTheme="majorHAnsi" w:cstheme="majorHAnsi"/>
          <w:color w:val="000000" w:themeColor="text1"/>
        </w:rPr>
        <w:t xml:space="preserve"> further </w:t>
      </w:r>
      <w:r w:rsidRPr="003D5593">
        <w:rPr>
          <w:rStyle w:val="StyleUnderline"/>
          <w:rFonts w:asciiTheme="majorHAnsi" w:hAnsiTheme="majorHAnsi" w:cstheme="majorHAnsi"/>
          <w:color w:val="000000" w:themeColor="text1"/>
          <w:highlight w:val="cyan"/>
        </w:rPr>
        <w:t>regulation</w:t>
      </w:r>
      <w:r w:rsidRPr="003D5593">
        <w:rPr>
          <w:rStyle w:val="StyleUnderline"/>
          <w:rFonts w:asciiTheme="majorHAnsi" w:hAnsiTheme="majorHAnsi" w:cstheme="majorHAnsi"/>
          <w:color w:val="000000" w:themeColor="text1"/>
        </w:rPr>
        <w:t xml:space="preserve"> on commercial space when needed, through national law (6).</w:t>
      </w:r>
    </w:p>
    <w:p w14:paraId="16DD7EA5"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Commercial Space Law Context</w:t>
      </w:r>
    </w:p>
    <w:p w14:paraId="4A5042ED"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Given the context supra, the observed trend is that a </w:t>
      </w:r>
      <w:r w:rsidRPr="003D5593">
        <w:rPr>
          <w:rStyle w:val="StyleUnderline"/>
          <w:rFonts w:asciiTheme="majorHAnsi" w:hAnsiTheme="majorHAnsi" w:cstheme="majorHAnsi"/>
          <w:color w:val="000000" w:themeColor="text1"/>
        </w:rPr>
        <w:t xml:space="preserve">growing number of </w:t>
      </w:r>
      <w:r w:rsidRPr="003D5593">
        <w:rPr>
          <w:rStyle w:val="StyleUnderline"/>
          <w:rFonts w:asciiTheme="majorHAnsi" w:hAnsiTheme="majorHAnsi" w:cstheme="majorHAnsi"/>
          <w:color w:val="000000" w:themeColor="text1"/>
          <w:highlight w:val="cyan"/>
        </w:rPr>
        <w:t>divergent</w:t>
      </w:r>
      <w:r w:rsidRPr="003D5593">
        <w:rPr>
          <w:rStyle w:val="StyleUnderline"/>
          <w:rFonts w:asciiTheme="majorHAnsi" w:hAnsiTheme="majorHAnsi" w:cstheme="majorHAnsi"/>
          <w:color w:val="000000" w:themeColor="text1"/>
        </w:rPr>
        <w:t xml:space="preserve"> national </w:t>
      </w:r>
      <w:r w:rsidRPr="003D5593">
        <w:rPr>
          <w:rStyle w:val="StyleUnderline"/>
          <w:rFonts w:asciiTheme="majorHAnsi" w:hAnsiTheme="majorHAnsi" w:cstheme="majorHAnsi"/>
          <w:color w:val="000000" w:themeColor="text1"/>
          <w:highlight w:val="cyan"/>
        </w:rPr>
        <w:t>laws</w:t>
      </w:r>
      <w:r w:rsidRPr="003D5593">
        <w:rPr>
          <w:rStyle w:val="StyleUnderline"/>
          <w:rFonts w:asciiTheme="majorHAnsi" w:hAnsiTheme="majorHAnsi" w:cstheme="majorHAnsi"/>
          <w:color w:val="000000" w:themeColor="text1"/>
        </w:rPr>
        <w:t xml:space="preserve"> are </w:t>
      </w:r>
      <w:r w:rsidRPr="003D5593">
        <w:rPr>
          <w:rStyle w:val="StyleUnderline"/>
          <w:rFonts w:asciiTheme="majorHAnsi" w:hAnsiTheme="majorHAnsi" w:cstheme="majorHAnsi"/>
          <w:color w:val="000000" w:themeColor="text1"/>
          <w:highlight w:val="cyan"/>
        </w:rPr>
        <w:t xml:space="preserve">fragmenting the main international body of </w:t>
      </w:r>
      <w:r w:rsidRPr="003D5593">
        <w:rPr>
          <w:rStyle w:val="StyleUnderline"/>
          <w:rFonts w:asciiTheme="majorHAnsi" w:hAnsiTheme="majorHAnsi" w:cstheme="majorHAnsi"/>
          <w:color w:val="000000" w:themeColor="text1"/>
        </w:rPr>
        <w:t xml:space="preserve">space </w:t>
      </w:r>
      <w:r w:rsidRPr="003D5593">
        <w:rPr>
          <w:rStyle w:val="StyleUnderline"/>
          <w:rFonts w:asciiTheme="majorHAnsi" w:hAnsiTheme="majorHAnsi" w:cstheme="majorHAnsi"/>
          <w:color w:val="000000" w:themeColor="text1"/>
          <w:highlight w:val="cyan"/>
        </w:rPr>
        <w:t>law to protect</w:t>
      </w:r>
      <w:r w:rsidRPr="003D5593">
        <w:rPr>
          <w:rStyle w:val="StyleUnderline"/>
          <w:rFonts w:asciiTheme="majorHAnsi" w:hAnsiTheme="majorHAnsi" w:cstheme="majorHAnsi"/>
          <w:color w:val="000000" w:themeColor="text1"/>
        </w:rPr>
        <w:t xml:space="preserve"> domestic geopolitical </w:t>
      </w:r>
      <w:r w:rsidRPr="003D5593">
        <w:rPr>
          <w:rStyle w:val="StyleUnderline"/>
          <w:rFonts w:asciiTheme="majorHAnsi" w:hAnsiTheme="majorHAnsi" w:cstheme="majorHAnsi"/>
          <w:color w:val="000000" w:themeColor="text1"/>
          <w:highlight w:val="cyan"/>
        </w:rPr>
        <w:t>and commercial interests</w:t>
      </w:r>
      <w:r w:rsidRPr="003D5593">
        <w:rPr>
          <w:rStyle w:val="StyleUnderline"/>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rPr>
        <w:t xml:space="preserve">7). The </w:t>
      </w:r>
      <w:r w:rsidRPr="003D5593">
        <w:rPr>
          <w:rStyle w:val="StyleUnderline"/>
          <w:rFonts w:asciiTheme="majorHAnsi" w:hAnsiTheme="majorHAnsi" w:cstheme="majorHAnsi"/>
          <w:color w:val="000000" w:themeColor="text1"/>
        </w:rPr>
        <w:t>legal void contained within international space law gave enough room to States to further regulate the commercial activities of their nationals according to their interests, under the condition that these national legislations comply with the applicable law and the rules of interpretation of international treaties (</w:t>
      </w:r>
      <w:r w:rsidRPr="003D5593">
        <w:rPr>
          <w:rFonts w:asciiTheme="majorHAnsi" w:hAnsiTheme="majorHAnsi" w:cstheme="majorHAnsi"/>
          <w:color w:val="000000" w:themeColor="text1"/>
          <w:sz w:val="12"/>
        </w:rPr>
        <w:t xml:space="preserve">8). However, it is debated today whether certain legislations are departing from these requirements and, interestingly, there seems to be no right or wrong answer as we simply tread into unknown legal territory (9). To illustrate this point, the example of </w:t>
      </w:r>
      <w:r w:rsidRPr="003D5593">
        <w:rPr>
          <w:rStyle w:val="StyleUnderline"/>
          <w:rFonts w:asciiTheme="majorHAnsi" w:hAnsiTheme="majorHAnsi" w:cstheme="majorHAnsi"/>
          <w:color w:val="000000" w:themeColor="text1"/>
        </w:rPr>
        <w:t xml:space="preserve">the </w:t>
      </w:r>
      <w:r w:rsidRPr="003D5593">
        <w:rPr>
          <w:rStyle w:val="StyleUnderline"/>
          <w:rFonts w:asciiTheme="majorHAnsi" w:hAnsiTheme="majorHAnsi" w:cstheme="majorHAnsi"/>
          <w:color w:val="000000" w:themeColor="text1"/>
          <w:highlight w:val="cyan"/>
        </w:rPr>
        <w:t>non-appropriation</w:t>
      </w:r>
      <w:r w:rsidRPr="003D5593">
        <w:rPr>
          <w:rStyle w:val="StyleUnderline"/>
          <w:rFonts w:asciiTheme="majorHAnsi" w:hAnsiTheme="majorHAnsi" w:cstheme="majorHAnsi"/>
          <w:color w:val="000000" w:themeColor="text1"/>
        </w:rPr>
        <w:t xml:space="preserve"> principle, enshrined within article II of the OST, can be used (10). Conventionally, it is considered that no State can </w:t>
      </w:r>
      <w:r w:rsidRPr="003D5593">
        <w:rPr>
          <w:rStyle w:val="StyleUnderline"/>
          <w:rFonts w:asciiTheme="majorHAnsi" w:hAnsiTheme="majorHAnsi" w:cstheme="majorHAnsi"/>
          <w:color w:val="000000" w:themeColor="text1"/>
          <w:highlight w:val="cyan"/>
        </w:rPr>
        <w:t>claim</w:t>
      </w:r>
      <w:r w:rsidRPr="003D5593">
        <w:rPr>
          <w:rStyle w:val="StyleUnderline"/>
          <w:rFonts w:asciiTheme="majorHAnsi" w:hAnsiTheme="majorHAnsi" w:cstheme="majorHAnsi"/>
          <w:color w:val="000000" w:themeColor="text1"/>
        </w:rPr>
        <w:t xml:space="preserve"> sovereignty over celestial bodies or their resources. However, </w:t>
      </w:r>
      <w:r w:rsidRPr="003D5593">
        <w:rPr>
          <w:rStyle w:val="StyleUnderline"/>
          <w:rFonts w:asciiTheme="majorHAnsi" w:hAnsiTheme="majorHAnsi" w:cstheme="majorHAnsi"/>
          <w:color w:val="000000" w:themeColor="text1"/>
          <w:highlight w:val="cyan"/>
        </w:rPr>
        <w:t>nothing</w:t>
      </w:r>
      <w:r w:rsidRPr="003D5593">
        <w:rPr>
          <w:rStyle w:val="StyleUnderline"/>
          <w:rFonts w:asciiTheme="majorHAnsi" w:hAnsiTheme="majorHAnsi" w:cstheme="majorHAnsi"/>
          <w:color w:val="000000" w:themeColor="text1"/>
        </w:rPr>
        <w:t xml:space="preserve"> is mentioned </w:t>
      </w:r>
      <w:r w:rsidRPr="003D5593">
        <w:rPr>
          <w:rStyle w:val="StyleUnderline"/>
          <w:rFonts w:asciiTheme="majorHAnsi" w:hAnsiTheme="majorHAnsi" w:cstheme="majorHAnsi"/>
          <w:color w:val="000000" w:themeColor="text1"/>
          <w:highlight w:val="cyan"/>
        </w:rPr>
        <w:t>as to</w:t>
      </w:r>
      <w:r w:rsidRPr="003D5593">
        <w:rPr>
          <w:rStyle w:val="StyleUnderline"/>
          <w:rFonts w:asciiTheme="majorHAnsi" w:hAnsiTheme="majorHAnsi" w:cstheme="majorHAnsi"/>
          <w:color w:val="000000" w:themeColor="text1"/>
        </w:rPr>
        <w:t xml:space="preserve"> the </w:t>
      </w:r>
      <w:r w:rsidRPr="003D5593">
        <w:rPr>
          <w:rStyle w:val="StyleUnderline"/>
          <w:rFonts w:asciiTheme="majorHAnsi" w:hAnsiTheme="majorHAnsi" w:cstheme="majorHAnsi"/>
          <w:color w:val="000000" w:themeColor="text1"/>
          <w:highlight w:val="cyan"/>
        </w:rPr>
        <w:t>commercial appropriation</w:t>
      </w:r>
      <w:r w:rsidRPr="003D5593">
        <w:rPr>
          <w:rStyle w:val="StyleUnderline"/>
          <w:rFonts w:asciiTheme="majorHAnsi" w:hAnsiTheme="majorHAnsi" w:cstheme="majorHAnsi"/>
          <w:color w:val="000000" w:themeColor="text1"/>
        </w:rPr>
        <w:t xml:space="preserve"> of such resources and some States, such as the </w:t>
      </w:r>
      <w:r w:rsidRPr="003D5593">
        <w:rPr>
          <w:rStyle w:val="Emphasis"/>
          <w:rFonts w:asciiTheme="majorHAnsi" w:hAnsiTheme="majorHAnsi" w:cstheme="majorHAnsi"/>
          <w:color w:val="000000" w:themeColor="text1"/>
          <w:highlight w:val="cyan"/>
        </w:rPr>
        <w:t>U</w:t>
      </w:r>
      <w:r w:rsidRPr="003D5593">
        <w:rPr>
          <w:rStyle w:val="StyleUnderline"/>
          <w:rFonts w:asciiTheme="majorHAnsi" w:hAnsiTheme="majorHAnsi" w:cstheme="majorHAnsi"/>
          <w:color w:val="000000" w:themeColor="text1"/>
        </w:rPr>
        <w:t xml:space="preserve">nited </w:t>
      </w:r>
      <w:r w:rsidRPr="003D5593">
        <w:rPr>
          <w:rStyle w:val="Emphasis"/>
          <w:rFonts w:asciiTheme="majorHAnsi" w:hAnsiTheme="majorHAnsi" w:cstheme="majorHAnsi"/>
          <w:color w:val="000000" w:themeColor="text1"/>
          <w:highlight w:val="cyan"/>
        </w:rPr>
        <w:t>S</w:t>
      </w:r>
      <w:r w:rsidRPr="003D5593">
        <w:rPr>
          <w:rStyle w:val="StyleUnderline"/>
          <w:rFonts w:asciiTheme="majorHAnsi" w:hAnsiTheme="majorHAnsi" w:cstheme="majorHAnsi"/>
          <w:color w:val="000000" w:themeColor="text1"/>
        </w:rPr>
        <w:t xml:space="preserve">tates, </w:t>
      </w:r>
      <w:r w:rsidRPr="003D5593">
        <w:rPr>
          <w:rStyle w:val="Emphasis"/>
          <w:rFonts w:asciiTheme="majorHAnsi" w:hAnsiTheme="majorHAnsi" w:cstheme="majorHAnsi"/>
          <w:color w:val="000000" w:themeColor="text1"/>
          <w:highlight w:val="cyan"/>
        </w:rPr>
        <w:t>Lux</w:t>
      </w:r>
      <w:r w:rsidRPr="003D5593">
        <w:rPr>
          <w:rStyle w:val="StyleUnderline"/>
          <w:rFonts w:asciiTheme="majorHAnsi" w:hAnsiTheme="majorHAnsi" w:cstheme="majorHAnsi"/>
          <w:color w:val="000000" w:themeColor="text1"/>
        </w:rPr>
        <w:t xml:space="preserve">embourg, the </w:t>
      </w:r>
      <w:r w:rsidRPr="003D5593">
        <w:rPr>
          <w:rStyle w:val="Emphasis"/>
          <w:rFonts w:asciiTheme="majorHAnsi" w:hAnsiTheme="majorHAnsi" w:cstheme="majorHAnsi"/>
          <w:color w:val="000000" w:themeColor="text1"/>
          <w:highlight w:val="cyan"/>
        </w:rPr>
        <w:t>U</w:t>
      </w:r>
      <w:r w:rsidRPr="003D5593">
        <w:rPr>
          <w:rStyle w:val="StyleUnderline"/>
          <w:rFonts w:asciiTheme="majorHAnsi" w:hAnsiTheme="majorHAnsi" w:cstheme="majorHAnsi"/>
          <w:color w:val="000000" w:themeColor="text1"/>
        </w:rPr>
        <w:t xml:space="preserve">nited </w:t>
      </w:r>
      <w:r w:rsidRPr="003D5593">
        <w:rPr>
          <w:rStyle w:val="Emphasis"/>
          <w:rFonts w:asciiTheme="majorHAnsi" w:hAnsiTheme="majorHAnsi" w:cstheme="majorHAnsi"/>
          <w:color w:val="000000" w:themeColor="text1"/>
          <w:highlight w:val="cyan"/>
        </w:rPr>
        <w:t>A</w:t>
      </w:r>
      <w:r w:rsidRPr="003D5593">
        <w:rPr>
          <w:rStyle w:val="StyleUnderline"/>
          <w:rFonts w:asciiTheme="majorHAnsi" w:hAnsiTheme="majorHAnsi" w:cstheme="majorHAnsi"/>
          <w:color w:val="000000" w:themeColor="text1"/>
        </w:rPr>
        <w:t xml:space="preserve">rab </w:t>
      </w:r>
      <w:r w:rsidRPr="003D5593">
        <w:rPr>
          <w:rStyle w:val="Emphasis"/>
          <w:rFonts w:asciiTheme="majorHAnsi" w:hAnsiTheme="majorHAnsi" w:cstheme="majorHAnsi"/>
          <w:color w:val="000000" w:themeColor="text1"/>
          <w:highlight w:val="cyan"/>
        </w:rPr>
        <w:t>E</w:t>
      </w:r>
      <w:r w:rsidRPr="003D5593">
        <w:rPr>
          <w:rStyle w:val="StyleUnderline"/>
          <w:rFonts w:asciiTheme="majorHAnsi" w:hAnsiTheme="majorHAnsi" w:cstheme="majorHAnsi"/>
          <w:color w:val="000000" w:themeColor="text1"/>
        </w:rPr>
        <w:t xml:space="preserve">mirates (11) chose to </w:t>
      </w:r>
      <w:r w:rsidRPr="003D5593">
        <w:rPr>
          <w:rStyle w:val="StyleUnderline"/>
          <w:rFonts w:asciiTheme="majorHAnsi" w:hAnsiTheme="majorHAnsi" w:cstheme="majorHAnsi"/>
          <w:color w:val="000000" w:themeColor="text1"/>
          <w:highlight w:val="cyan"/>
        </w:rPr>
        <w:t>grant rights</w:t>
      </w:r>
      <w:r w:rsidRPr="003D5593">
        <w:rPr>
          <w:rStyle w:val="StyleUnderline"/>
          <w:rFonts w:asciiTheme="majorHAnsi" w:hAnsiTheme="majorHAnsi" w:cstheme="majorHAnsi"/>
          <w:color w:val="000000" w:themeColor="text1"/>
        </w:rPr>
        <w:t xml:space="preserve"> to space resources to their nationals while there is </w:t>
      </w:r>
      <w:r w:rsidRPr="003D5593">
        <w:rPr>
          <w:rStyle w:val="StyleUnderline"/>
          <w:rFonts w:asciiTheme="majorHAnsi" w:hAnsiTheme="majorHAnsi" w:cstheme="majorHAnsi"/>
          <w:color w:val="000000" w:themeColor="text1"/>
          <w:highlight w:val="cyan"/>
        </w:rPr>
        <w:t>no consensus</w:t>
      </w:r>
      <w:r w:rsidRPr="003D5593">
        <w:rPr>
          <w:rStyle w:val="StyleUnderline"/>
          <w:rFonts w:asciiTheme="majorHAnsi" w:hAnsiTheme="majorHAnsi" w:cstheme="majorHAnsi"/>
          <w:color w:val="000000" w:themeColor="text1"/>
        </w:rPr>
        <w:t xml:space="preserve"> at the international level on this issue (12).</w:t>
      </w:r>
      <w:r w:rsidRPr="003D5593">
        <w:rPr>
          <w:rFonts w:asciiTheme="majorHAnsi" w:hAnsiTheme="majorHAnsi" w:cstheme="majorHAnsi"/>
          <w:color w:val="000000" w:themeColor="text1"/>
          <w:sz w:val="12"/>
        </w:rPr>
        <w:t xml:space="preserve"> One of the main obstacles to a consensus is that, </w:t>
      </w:r>
      <w:r w:rsidRPr="003D5593">
        <w:rPr>
          <w:rStyle w:val="StyleUnderline"/>
          <w:rFonts w:asciiTheme="majorHAnsi" w:hAnsiTheme="majorHAnsi" w:cstheme="majorHAnsi"/>
          <w:color w:val="000000" w:themeColor="text1"/>
        </w:rPr>
        <w:t xml:space="preserve">besides the non-appropriation principle, there is no other space property rights regime in place, </w:t>
      </w:r>
      <w:r w:rsidRPr="003D5593">
        <w:rPr>
          <w:rFonts w:asciiTheme="majorHAnsi" w:hAnsiTheme="majorHAnsi" w:cstheme="majorHAnsi"/>
          <w:color w:val="000000" w:themeColor="text1"/>
          <w:sz w:val="12"/>
        </w:rPr>
        <w:t xml:space="preserve">nor are there any definitions related to property law which would be useful in that sense. For instance, there is no definition of a “celestial body”, of “movable” or “immovable” goods in space, nor is there any universally adopted legal definition of a “space object” or “space resources” (13). Most interestingly, as </w:t>
      </w:r>
      <w:r w:rsidRPr="003D5593">
        <w:rPr>
          <w:rStyle w:val="StyleUnderline"/>
          <w:rFonts w:asciiTheme="majorHAnsi" w:hAnsiTheme="majorHAnsi" w:cstheme="majorHAnsi"/>
          <w:color w:val="000000" w:themeColor="text1"/>
        </w:rPr>
        <w:t xml:space="preserve">the legal debate </w:t>
      </w:r>
      <w:r w:rsidRPr="003D5593">
        <w:rPr>
          <w:rStyle w:val="StyleUnderline"/>
          <w:rFonts w:asciiTheme="majorHAnsi" w:hAnsiTheme="majorHAnsi" w:cstheme="majorHAnsi"/>
          <w:color w:val="000000" w:themeColor="text1"/>
          <w:highlight w:val="cyan"/>
        </w:rPr>
        <w:t>continues</w:t>
      </w:r>
      <w:r w:rsidRPr="003D5593">
        <w:rPr>
          <w:rStyle w:val="StyleUnderline"/>
          <w:rFonts w:asciiTheme="majorHAnsi" w:hAnsiTheme="majorHAnsi" w:cstheme="majorHAnsi"/>
          <w:color w:val="000000" w:themeColor="text1"/>
        </w:rPr>
        <w:t xml:space="preserve"> on </w:t>
      </w:r>
      <w:r w:rsidRPr="003D5593">
        <w:rPr>
          <w:rStyle w:val="StyleUnderline"/>
          <w:rFonts w:asciiTheme="majorHAnsi" w:hAnsiTheme="majorHAnsi" w:cstheme="majorHAnsi"/>
          <w:color w:val="000000" w:themeColor="text1"/>
          <w:highlight w:val="cyan"/>
        </w:rPr>
        <w:t>the legal void</w:t>
      </w:r>
      <w:r w:rsidRPr="003D5593">
        <w:rPr>
          <w:rStyle w:val="StyleUnderline"/>
          <w:rFonts w:asciiTheme="majorHAnsi" w:hAnsiTheme="majorHAnsi" w:cstheme="majorHAnsi"/>
          <w:color w:val="000000" w:themeColor="text1"/>
        </w:rPr>
        <w:t xml:space="preserve"> at the international level, and while “fragmented” national law </w:t>
      </w:r>
      <w:r w:rsidRPr="003D5593">
        <w:rPr>
          <w:rStyle w:val="StyleUnderline"/>
          <w:rFonts w:asciiTheme="majorHAnsi" w:hAnsiTheme="majorHAnsi" w:cstheme="majorHAnsi"/>
          <w:color w:val="000000" w:themeColor="text1"/>
          <w:highlight w:val="cyan"/>
        </w:rPr>
        <w:t>creates</w:t>
      </w:r>
      <w:r w:rsidRPr="003D5593">
        <w:rPr>
          <w:rStyle w:val="StyleUnderline"/>
          <w:rFonts w:asciiTheme="majorHAnsi" w:hAnsiTheme="majorHAnsi" w:cstheme="majorHAnsi"/>
          <w:color w:val="000000" w:themeColor="text1"/>
        </w:rPr>
        <w:t xml:space="preserve"> a heterogenous puzzle of </w:t>
      </w:r>
      <w:r w:rsidRPr="003D5593">
        <w:rPr>
          <w:rStyle w:val="StyleUnderline"/>
          <w:rFonts w:asciiTheme="majorHAnsi" w:hAnsiTheme="majorHAnsi" w:cstheme="majorHAnsi"/>
          <w:color w:val="000000" w:themeColor="text1"/>
          <w:highlight w:val="cyan"/>
        </w:rPr>
        <w:t>legal loopholes</w:t>
      </w:r>
      <w:r w:rsidRPr="003D5593">
        <w:rPr>
          <w:rStyle w:val="StyleUnderline"/>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rPr>
        <w:t xml:space="preserve">e.g., assignment, attribution or jurisdiction matters, etc.), </w:t>
      </w:r>
      <w:r w:rsidRPr="003D5593">
        <w:rPr>
          <w:rStyle w:val="StyleUnderline"/>
          <w:rFonts w:asciiTheme="majorHAnsi" w:hAnsiTheme="majorHAnsi" w:cstheme="majorHAnsi"/>
          <w:color w:val="000000" w:themeColor="text1"/>
        </w:rPr>
        <w:t>the private sector moves fast enough to seize the opportunity to create “customary” practice and make its own rules (</w:t>
      </w:r>
      <w:r w:rsidRPr="003D5593">
        <w:rPr>
          <w:rFonts w:asciiTheme="majorHAnsi" w:hAnsiTheme="majorHAnsi" w:cstheme="majorHAnsi"/>
          <w:color w:val="000000" w:themeColor="text1"/>
          <w:sz w:val="12"/>
        </w:rPr>
        <w:t xml:space="preserve">14). This phenomenon can be described as the rise of the “lex mercatoria spatialis” (15) (or commercial space law), which, contrary to the corpus juris spatialis, </w:t>
      </w:r>
      <w:r w:rsidRPr="003D5593">
        <w:rPr>
          <w:rStyle w:val="StyleUnderline"/>
          <w:rFonts w:asciiTheme="majorHAnsi" w:hAnsiTheme="majorHAnsi" w:cstheme="majorHAnsi"/>
          <w:color w:val="000000" w:themeColor="text1"/>
        </w:rPr>
        <w:t>evolves rather quickly in a “stealthy” fashion</w:t>
      </w:r>
      <w:r w:rsidRPr="003D5593">
        <w:rPr>
          <w:rFonts w:asciiTheme="majorHAnsi" w:hAnsiTheme="majorHAnsi" w:cstheme="majorHAnsi"/>
          <w:color w:val="000000" w:themeColor="text1"/>
          <w:sz w:val="12"/>
        </w:rPr>
        <w:t xml:space="preserve"> and is more elusive given that </w:t>
      </w:r>
      <w:r w:rsidRPr="003D5593">
        <w:rPr>
          <w:rStyle w:val="StyleUnderline"/>
          <w:rFonts w:asciiTheme="majorHAnsi" w:hAnsiTheme="majorHAnsi" w:cstheme="majorHAnsi"/>
          <w:color w:val="000000" w:themeColor="text1"/>
        </w:rPr>
        <w:t>commercial law is not international, but transnational</w:t>
      </w:r>
      <w:r w:rsidRPr="003D5593">
        <w:rPr>
          <w:rFonts w:asciiTheme="majorHAnsi" w:hAnsiTheme="majorHAnsi" w:cstheme="majorHAnsi"/>
          <w:color w:val="000000" w:themeColor="text1"/>
          <w:sz w:val="12"/>
        </w:rPr>
        <w:t xml:space="preserve"> (16). Transnational law is </w:t>
      </w:r>
      <w:r w:rsidRPr="003D5593">
        <w:rPr>
          <w:rStyle w:val="StyleUnderline"/>
          <w:rFonts w:asciiTheme="majorHAnsi" w:hAnsiTheme="majorHAnsi" w:cstheme="majorHAnsi"/>
          <w:color w:val="000000" w:themeColor="text1"/>
        </w:rPr>
        <w:t>more flexible and multifaceted, it is therefore harder to grasp</w:t>
      </w:r>
      <w:r w:rsidRPr="003D5593">
        <w:rPr>
          <w:rFonts w:asciiTheme="majorHAnsi" w:hAnsiTheme="majorHAnsi" w:cstheme="majorHAnsi"/>
          <w:color w:val="000000" w:themeColor="text1"/>
          <w:sz w:val="12"/>
        </w:rPr>
        <w:t xml:space="preserve">. For example, with regards to property rights, what makes its international harmonization inherently trickier is that property law is linked to a national jurisdiction. However, as soon as some property rights are transformed into financial assets, they escape a given </w:t>
      </w:r>
      <w:r w:rsidRPr="003D5593">
        <w:rPr>
          <w:rFonts w:asciiTheme="majorHAnsi" w:hAnsiTheme="majorHAnsi" w:cstheme="majorHAnsi"/>
          <w:color w:val="000000" w:themeColor="text1"/>
          <w:sz w:val="12"/>
        </w:rPr>
        <w:lastRenderedPageBreak/>
        <w:t>jurisdiction and fall under transnational law (17). For this reason, this note addresses property rights in further sections, more precisely through the prism of space resources, finance, and intellectual property rights, while ensuring that</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for</w:t>
      </w:r>
      <w:r w:rsidRPr="003D5593">
        <w:rPr>
          <w:rStyle w:val="StyleUnderline"/>
          <w:rFonts w:asciiTheme="majorHAnsi" w:hAnsiTheme="majorHAnsi" w:cstheme="majorHAnsi"/>
          <w:color w:val="000000" w:themeColor="text1"/>
        </w:rPr>
        <w:t xml:space="preserve"> the benefit of a </w:t>
      </w:r>
      <w:r w:rsidRPr="003D5593">
        <w:rPr>
          <w:rStyle w:val="StyleUnderline"/>
          <w:rFonts w:asciiTheme="majorHAnsi" w:hAnsiTheme="majorHAnsi" w:cstheme="majorHAnsi"/>
          <w:color w:val="000000" w:themeColor="text1"/>
          <w:highlight w:val="cyan"/>
        </w:rPr>
        <w:t>sustainable space</w:t>
      </w:r>
      <w:r w:rsidRPr="003D5593">
        <w:rPr>
          <w:rStyle w:val="StyleUnderline"/>
          <w:rFonts w:asciiTheme="majorHAnsi" w:hAnsiTheme="majorHAnsi" w:cstheme="majorHAnsi"/>
          <w:color w:val="000000" w:themeColor="text1"/>
        </w:rPr>
        <w:t xml:space="preserve"> ecosystem, </w:t>
      </w:r>
      <w:r w:rsidRPr="003D5593">
        <w:rPr>
          <w:rStyle w:val="Emphasis"/>
          <w:rFonts w:asciiTheme="majorHAnsi" w:hAnsiTheme="majorHAnsi" w:cstheme="majorHAnsi"/>
          <w:color w:val="000000" w:themeColor="text1"/>
          <w:highlight w:val="cyan"/>
        </w:rPr>
        <w:t>monopolies</w:t>
      </w:r>
      <w:r w:rsidRPr="003D5593">
        <w:rPr>
          <w:rStyle w:val="StyleUnderline"/>
          <w:rFonts w:asciiTheme="majorHAnsi" w:hAnsiTheme="majorHAnsi" w:cstheme="majorHAnsi"/>
          <w:color w:val="000000" w:themeColor="text1"/>
        </w:rPr>
        <w:t xml:space="preserve"> will be </w:t>
      </w:r>
      <w:r w:rsidRPr="003D5593">
        <w:rPr>
          <w:rStyle w:val="StyleUnderline"/>
          <w:rFonts w:asciiTheme="majorHAnsi" w:hAnsiTheme="majorHAnsi" w:cstheme="majorHAnsi"/>
          <w:color w:val="000000" w:themeColor="text1"/>
          <w:highlight w:val="cyan"/>
        </w:rPr>
        <w:t>limited to the greatest extent</w:t>
      </w:r>
      <w:r w:rsidRPr="003D5593">
        <w:rPr>
          <w:rStyle w:val="StyleUnderline"/>
          <w:rFonts w:asciiTheme="majorHAnsi" w:hAnsiTheme="majorHAnsi" w:cstheme="majorHAnsi"/>
          <w:color w:val="000000" w:themeColor="text1"/>
        </w:rPr>
        <w:t xml:space="preserve"> possible</w:t>
      </w:r>
      <w:r w:rsidRPr="003D5593">
        <w:rPr>
          <w:rFonts w:asciiTheme="majorHAnsi" w:hAnsiTheme="majorHAnsi" w:cstheme="majorHAnsi"/>
          <w:color w:val="000000" w:themeColor="text1"/>
          <w:sz w:val="12"/>
        </w:rPr>
        <w:t>. In particular, anti-monopoly law is studied at two levels: the what and the how. The what consists in the value proposition of ethical space commerce, compliant with fair competition principles, and the how consists in the means to ensure that those means do not monopolize the final frontier.</w:t>
      </w:r>
    </w:p>
    <w:p w14:paraId="042466C7"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Problem</w:t>
      </w:r>
    </w:p>
    <w:p w14:paraId="03878A42"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This changing context raises the question of whether public international space law is well equipped to face the rampant transnational lex mercatoria spatialis dynamic, or whether new cross-national actors are playing an increasing role in private international law, and in the privatization of law itself, with regards to the development of the future space ecosystem. This begs the question as to the means of ensuring the (perennial) protection of the higher principles and ethics of international space law despite the sector’s privatization.‍</w:t>
      </w:r>
    </w:p>
    <w:p w14:paraId="01CFAEAB"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Potential Solutions</w:t>
      </w:r>
    </w:p>
    <w:p w14:paraId="176C7B70"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There are </w:t>
      </w:r>
      <w:r w:rsidRPr="003D5593">
        <w:rPr>
          <w:rStyle w:val="StyleUnderline"/>
          <w:rFonts w:asciiTheme="majorHAnsi" w:hAnsiTheme="majorHAnsi" w:cstheme="majorHAnsi"/>
          <w:color w:val="000000" w:themeColor="text1"/>
        </w:rPr>
        <w:t xml:space="preserve">multiple potential legal solutions at the international level, such as amending the OST. </w:t>
      </w:r>
      <w:r w:rsidRPr="003D5593">
        <w:rPr>
          <w:rFonts w:asciiTheme="majorHAnsi" w:hAnsiTheme="majorHAnsi" w:cstheme="majorHAnsi"/>
          <w:color w:val="000000" w:themeColor="text1"/>
          <w:sz w:val="12"/>
        </w:rPr>
        <w:t xml:space="preserve">However, interestingly, the private sector is not that keen on changing the OST (18). Moreover, reaching global consensus has proved increasingly more challenging (19) given the growing number of space faring nations or nations with space capabilities (20), non-traditional space actors (21), the democratization of the space sector (22), and the fragmentation of space law (23). Therefore, for efficient and pragmatic reasons, </w:t>
      </w:r>
      <w:r w:rsidRPr="003D5593">
        <w:rPr>
          <w:rStyle w:val="StyleUnderline"/>
          <w:rFonts w:asciiTheme="majorHAnsi" w:hAnsiTheme="majorHAnsi" w:cstheme="majorHAnsi"/>
          <w:color w:val="000000" w:themeColor="text1"/>
        </w:rPr>
        <w:t>a solution at the global governance level, such as the United Nations (24), is not necessarily ideal for the near future</w:t>
      </w:r>
      <w:r w:rsidRPr="003D5593">
        <w:rPr>
          <w:rFonts w:asciiTheme="majorHAnsi" w:hAnsiTheme="majorHAnsi" w:cstheme="majorHAnsi"/>
          <w:color w:val="000000" w:themeColor="text1"/>
          <w:sz w:val="12"/>
        </w:rPr>
        <w:t xml:space="preserve"> (25), nor for the commercial sector which prefers to “pick and choose” among the most advantageous jurisdictions following their interests, to the detriment of globalized legal stability (26). Moreover, it is asserted that new elements of the body of law are created behind closed doors, privately, by lawyers and arbitrators, and not publicly, by judges (27). Notably, </w:t>
      </w:r>
      <w:r w:rsidRPr="003D5593">
        <w:rPr>
          <w:rStyle w:val="StyleUnderline"/>
          <w:rFonts w:asciiTheme="majorHAnsi" w:hAnsiTheme="majorHAnsi" w:cstheme="majorHAnsi"/>
          <w:color w:val="000000" w:themeColor="text1"/>
        </w:rPr>
        <w:t>since the private sector appears lately to be one step ahead of regulators in the emerging space commerce (28), it would make sense to look at adopting strategies that resonate with the commercial sector to anticipate the next moves while not just regulating for the sake of it (29).</w:t>
      </w:r>
      <w:r w:rsidRPr="003D5593">
        <w:rPr>
          <w:rFonts w:asciiTheme="majorHAnsi" w:hAnsiTheme="majorHAnsi" w:cstheme="majorHAnsi"/>
          <w:color w:val="000000" w:themeColor="text1"/>
          <w:sz w:val="12"/>
        </w:rPr>
        <w:t xml:space="preserve"> Instead, to secure the perennialism of the higher principles of space law, it would be beneficial to create legal (either hard or soft law) “beacons” as catalysts for future ethical compliance, in terms of requirements, incentives and sanctions, and thus help channel the market forces into a sustainable direction in the interest of intergenerational benefit sharing (30). Legal design (31), as elaborated in the discussion section, infra, comes in as a useful tool to mind map a constellation of legal loopholes and contention points to be “transformed” and “activated” into such ethical compliance beacons (32) by co-design at a later stage. Such a visual tool can indeed contribute to determining better strategies and roadmaps down the road.</w:t>
      </w:r>
    </w:p>
    <w:p w14:paraId="37C83CB3"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 xml:space="preserve">Analysis of the What: Antitrust and the OST Principles </w:t>
      </w:r>
    </w:p>
    <w:p w14:paraId="17CD74AC"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One such </w:t>
      </w:r>
      <w:r w:rsidRPr="003D5593">
        <w:rPr>
          <w:rStyle w:val="StyleUnderline"/>
          <w:rFonts w:asciiTheme="majorHAnsi" w:hAnsiTheme="majorHAnsi" w:cstheme="majorHAnsi"/>
          <w:color w:val="000000" w:themeColor="text1"/>
        </w:rPr>
        <w:t>strategy could stem from the realm of national law, even though it can trigger international implications and consequences.</w:t>
      </w:r>
      <w:r w:rsidRPr="003D5593">
        <w:rPr>
          <w:rFonts w:asciiTheme="majorHAnsi" w:hAnsiTheme="majorHAnsi" w:cstheme="majorHAnsi"/>
          <w:color w:val="000000" w:themeColor="text1"/>
          <w:sz w:val="12"/>
        </w:rPr>
        <w:t xml:space="preserve"> In this case, it is not </w:t>
      </w:r>
      <w:r w:rsidRPr="003D5593">
        <w:rPr>
          <w:rStyle w:val="StyleUnderline"/>
          <w:rFonts w:asciiTheme="majorHAnsi" w:hAnsiTheme="majorHAnsi" w:cstheme="majorHAnsi"/>
          <w:color w:val="000000" w:themeColor="text1"/>
        </w:rPr>
        <w:t>about</w:t>
      </w:r>
      <w:r w:rsidRPr="003D5593">
        <w:rPr>
          <w:rFonts w:asciiTheme="majorHAnsi" w:hAnsiTheme="majorHAnsi" w:cstheme="majorHAnsi"/>
          <w:color w:val="000000" w:themeColor="text1"/>
          <w:sz w:val="12"/>
        </w:rPr>
        <w:t xml:space="preserve"> national space legislation, but about </w:t>
      </w:r>
      <w:r w:rsidRPr="003D5593">
        <w:rPr>
          <w:rStyle w:val="StyleUnderline"/>
          <w:rFonts w:asciiTheme="majorHAnsi" w:hAnsiTheme="majorHAnsi" w:cstheme="majorHAnsi"/>
          <w:color w:val="000000" w:themeColor="text1"/>
        </w:rPr>
        <w:t xml:space="preserve">competition law, or </w:t>
      </w:r>
      <w:r w:rsidRPr="003D5593">
        <w:rPr>
          <w:rFonts w:asciiTheme="majorHAnsi" w:hAnsiTheme="majorHAnsi" w:cstheme="majorHAnsi"/>
          <w:color w:val="000000" w:themeColor="text1"/>
          <w:sz w:val="12"/>
        </w:rPr>
        <w:t xml:space="preserve">what is also called </w:t>
      </w:r>
      <w:r w:rsidRPr="003D5593">
        <w:rPr>
          <w:rStyle w:val="StyleUnderline"/>
          <w:rFonts w:asciiTheme="majorHAnsi" w:hAnsiTheme="majorHAnsi" w:cstheme="majorHAnsi"/>
          <w:color w:val="000000" w:themeColor="text1"/>
        </w:rPr>
        <w:t>antitrust</w:t>
      </w:r>
      <w:r w:rsidRPr="003D5593">
        <w:rPr>
          <w:rFonts w:asciiTheme="majorHAnsi" w:hAnsiTheme="majorHAnsi" w:cstheme="majorHAnsi"/>
          <w:color w:val="000000" w:themeColor="text1"/>
          <w:sz w:val="12"/>
        </w:rPr>
        <w:t xml:space="preserve">. The only reason why antitrust is considered at his stage, is </w:t>
      </w:r>
      <w:r w:rsidRPr="003D5593">
        <w:rPr>
          <w:rStyle w:val="StyleUnderline"/>
          <w:rFonts w:asciiTheme="majorHAnsi" w:hAnsiTheme="majorHAnsi" w:cstheme="majorHAnsi"/>
          <w:color w:val="000000" w:themeColor="text1"/>
        </w:rPr>
        <w:t xml:space="preserve">that </w:t>
      </w:r>
      <w:r w:rsidRPr="003D5593">
        <w:rPr>
          <w:rStyle w:val="StyleUnderline"/>
          <w:rFonts w:asciiTheme="majorHAnsi" w:hAnsiTheme="majorHAnsi" w:cstheme="majorHAnsi"/>
          <w:color w:val="000000" w:themeColor="text1"/>
          <w:highlight w:val="cyan"/>
        </w:rPr>
        <w:t>antitrust stems from the national</w:t>
      </w:r>
      <w:r w:rsidRPr="003D5593">
        <w:rPr>
          <w:rStyle w:val="StyleUnderline"/>
          <w:rFonts w:asciiTheme="majorHAnsi" w:hAnsiTheme="majorHAnsi" w:cstheme="majorHAnsi"/>
          <w:color w:val="000000" w:themeColor="text1"/>
        </w:rPr>
        <w:t xml:space="preserve"> level and that there is </w:t>
      </w:r>
      <w:r w:rsidRPr="003D5593">
        <w:rPr>
          <w:rStyle w:val="StyleUnderline"/>
          <w:rFonts w:asciiTheme="majorHAnsi" w:hAnsiTheme="majorHAnsi" w:cstheme="majorHAnsi"/>
          <w:color w:val="000000" w:themeColor="text1"/>
          <w:highlight w:val="cyan"/>
        </w:rPr>
        <w:t>no such</w:t>
      </w:r>
      <w:r w:rsidRPr="003D5593">
        <w:rPr>
          <w:rStyle w:val="StyleUnderline"/>
          <w:rFonts w:asciiTheme="majorHAnsi" w:hAnsiTheme="majorHAnsi" w:cstheme="majorHAnsi"/>
          <w:color w:val="000000" w:themeColor="text1"/>
        </w:rPr>
        <w:t xml:space="preserve"> thing, to this day, as a harmonized </w:t>
      </w:r>
      <w:r w:rsidRPr="003D5593">
        <w:rPr>
          <w:rStyle w:val="StyleUnderline"/>
          <w:rFonts w:asciiTheme="majorHAnsi" w:hAnsiTheme="majorHAnsi" w:cstheme="majorHAnsi"/>
          <w:color w:val="000000" w:themeColor="text1"/>
          <w:highlight w:val="cyan"/>
        </w:rPr>
        <w:t>international</w:t>
      </w:r>
      <w:r w:rsidRPr="003D5593">
        <w:rPr>
          <w:rStyle w:val="StyleUnderline"/>
          <w:rFonts w:asciiTheme="majorHAnsi" w:hAnsiTheme="majorHAnsi" w:cstheme="majorHAnsi"/>
          <w:color w:val="000000" w:themeColor="text1"/>
        </w:rPr>
        <w:t xml:space="preserve"> antitrust </w:t>
      </w:r>
      <w:r w:rsidRPr="003D5593">
        <w:rPr>
          <w:rStyle w:val="StyleUnderline"/>
          <w:rFonts w:asciiTheme="majorHAnsi" w:hAnsiTheme="majorHAnsi" w:cstheme="majorHAnsi"/>
          <w:color w:val="000000" w:themeColor="text1"/>
          <w:highlight w:val="cyan"/>
        </w:rPr>
        <w:t>regime</w:t>
      </w:r>
      <w:r w:rsidRPr="003D5593">
        <w:rPr>
          <w:rStyle w:val="StyleUnderline"/>
          <w:rFonts w:asciiTheme="majorHAnsi" w:hAnsiTheme="majorHAnsi" w:cstheme="majorHAnsi"/>
          <w:color w:val="000000" w:themeColor="text1"/>
        </w:rPr>
        <w:t xml:space="preserve"> per se </w:t>
      </w:r>
      <w:r w:rsidRPr="003D5593">
        <w:rPr>
          <w:rStyle w:val="StyleUnderline"/>
          <w:rFonts w:asciiTheme="majorHAnsi" w:hAnsiTheme="majorHAnsi" w:cstheme="majorHAnsi"/>
          <w:color w:val="000000" w:themeColor="text1"/>
          <w:highlight w:val="cyan"/>
        </w:rPr>
        <w:t>besides</w:t>
      </w:r>
      <w:r w:rsidRPr="003D5593">
        <w:rPr>
          <w:rStyle w:val="StyleUnderline"/>
          <w:rFonts w:asciiTheme="majorHAnsi" w:hAnsiTheme="majorHAnsi" w:cstheme="majorHAnsi"/>
          <w:color w:val="000000" w:themeColor="text1"/>
        </w:rPr>
        <w:t xml:space="preserve"> a fragile international governance consisting of non-binding guidelines (33) and </w:t>
      </w:r>
      <w:r w:rsidRPr="003D5593">
        <w:rPr>
          <w:rStyle w:val="StyleUnderline"/>
          <w:rFonts w:asciiTheme="majorHAnsi" w:hAnsiTheme="majorHAnsi" w:cstheme="majorHAnsi"/>
          <w:color w:val="000000" w:themeColor="text1"/>
          <w:highlight w:val="cyan"/>
        </w:rPr>
        <w:t>failed dialogue at</w:t>
      </w:r>
      <w:r w:rsidRPr="003D5593">
        <w:rPr>
          <w:rStyle w:val="StyleUnderline"/>
          <w:rFonts w:asciiTheme="majorHAnsi" w:hAnsiTheme="majorHAnsi" w:cstheme="majorHAnsi"/>
          <w:color w:val="000000" w:themeColor="text1"/>
        </w:rPr>
        <w:t xml:space="preserve"> the level of the World Trade Organization (</w:t>
      </w:r>
      <w:r w:rsidRPr="003D5593">
        <w:rPr>
          <w:rStyle w:val="StyleUnderline"/>
          <w:rFonts w:asciiTheme="majorHAnsi" w:hAnsiTheme="majorHAnsi" w:cstheme="majorHAnsi"/>
          <w:color w:val="000000" w:themeColor="text1"/>
          <w:highlight w:val="cyan"/>
        </w:rPr>
        <w:t>WTO</w:t>
      </w:r>
      <w:r w:rsidRPr="003D5593">
        <w:rPr>
          <w:rStyle w:val="StyleUnderline"/>
          <w:rFonts w:asciiTheme="majorHAnsi" w:hAnsiTheme="majorHAnsi" w:cstheme="majorHAnsi"/>
          <w:color w:val="000000" w:themeColor="text1"/>
        </w:rPr>
        <w:t xml:space="preserve">) </w:t>
      </w:r>
      <w:r w:rsidRPr="003D5593">
        <w:rPr>
          <w:rFonts w:asciiTheme="majorHAnsi" w:hAnsiTheme="majorHAnsi" w:cstheme="majorHAnsi"/>
          <w:color w:val="000000" w:themeColor="text1"/>
          <w:sz w:val="12"/>
        </w:rPr>
        <w:t xml:space="preserve">(34). Antitrust is indeed very much politicized (35) and arbitrary, judged on a case-by-case basis, and at the service of “national champions” (36). However, despite these hurdles, several arguments can be made in favor of </w:t>
      </w:r>
      <w:r w:rsidRPr="003D5593">
        <w:rPr>
          <w:rStyle w:val="StyleUnderline"/>
          <w:rFonts w:asciiTheme="majorHAnsi" w:hAnsiTheme="majorHAnsi" w:cstheme="majorHAnsi"/>
          <w:color w:val="000000" w:themeColor="text1"/>
          <w:highlight w:val="cyan"/>
        </w:rPr>
        <w:t>antitrust</w:t>
      </w:r>
      <w:r w:rsidRPr="003D5593">
        <w:rPr>
          <w:rStyle w:val="StyleUnderline"/>
          <w:rFonts w:asciiTheme="majorHAnsi" w:hAnsiTheme="majorHAnsi" w:cstheme="majorHAnsi"/>
          <w:color w:val="000000" w:themeColor="text1"/>
        </w:rPr>
        <w:t xml:space="preserve"> mechanisms </w:t>
      </w:r>
      <w:r w:rsidRPr="003D5593">
        <w:rPr>
          <w:rStyle w:val="StyleUnderline"/>
          <w:rFonts w:asciiTheme="majorHAnsi" w:hAnsiTheme="majorHAnsi" w:cstheme="majorHAnsi"/>
          <w:color w:val="000000" w:themeColor="text1"/>
          <w:highlight w:val="cyan"/>
        </w:rPr>
        <w:t xml:space="preserve">applied to </w:t>
      </w:r>
      <w:r w:rsidRPr="003D5593">
        <w:rPr>
          <w:rStyle w:val="StyleUnderline"/>
          <w:rFonts w:asciiTheme="majorHAnsi" w:hAnsiTheme="majorHAnsi" w:cstheme="majorHAnsi"/>
          <w:color w:val="000000" w:themeColor="text1"/>
        </w:rPr>
        <w:t xml:space="preserve">the </w:t>
      </w:r>
      <w:r w:rsidRPr="003D5593">
        <w:rPr>
          <w:rStyle w:val="StyleUnderline"/>
          <w:rFonts w:asciiTheme="majorHAnsi" w:hAnsiTheme="majorHAnsi" w:cstheme="majorHAnsi"/>
          <w:color w:val="000000" w:themeColor="text1"/>
          <w:highlight w:val="cyan"/>
        </w:rPr>
        <w:t>commercial space</w:t>
      </w:r>
      <w:r w:rsidRPr="003D5593">
        <w:rPr>
          <w:rStyle w:val="StyleUnderline"/>
          <w:rFonts w:asciiTheme="majorHAnsi" w:hAnsiTheme="majorHAnsi" w:cstheme="majorHAnsi"/>
          <w:color w:val="000000" w:themeColor="text1"/>
        </w:rPr>
        <w:t xml:space="preserve"> sector for the benefit of </w:t>
      </w:r>
      <w:r w:rsidRPr="003D5593">
        <w:rPr>
          <w:rStyle w:val="StyleUnderline"/>
          <w:rFonts w:asciiTheme="majorHAnsi" w:hAnsiTheme="majorHAnsi" w:cstheme="majorHAnsi"/>
          <w:color w:val="000000" w:themeColor="text1"/>
          <w:highlight w:val="cyan"/>
        </w:rPr>
        <w:t>protect</w:t>
      </w:r>
      <w:r w:rsidRPr="003D5593">
        <w:rPr>
          <w:rStyle w:val="StyleUnderline"/>
          <w:rFonts w:asciiTheme="majorHAnsi" w:hAnsiTheme="majorHAnsi" w:cstheme="majorHAnsi"/>
          <w:color w:val="000000" w:themeColor="text1"/>
        </w:rPr>
        <w:t xml:space="preserve">ing the aforementioned </w:t>
      </w:r>
      <w:r w:rsidRPr="003D5593">
        <w:rPr>
          <w:rStyle w:val="StyleUnderline"/>
          <w:rFonts w:asciiTheme="majorHAnsi" w:hAnsiTheme="majorHAnsi" w:cstheme="majorHAnsi"/>
          <w:color w:val="000000" w:themeColor="text1"/>
          <w:highlight w:val="cyan"/>
        </w:rPr>
        <w:t>principles</w:t>
      </w:r>
      <w:r w:rsidRPr="003D5593">
        <w:rPr>
          <w:rStyle w:val="StyleUnderline"/>
          <w:rFonts w:asciiTheme="majorHAnsi" w:hAnsiTheme="majorHAnsi" w:cstheme="majorHAnsi"/>
          <w:color w:val="000000" w:themeColor="text1"/>
        </w:rPr>
        <w:t xml:space="preserve"> to prevent a zero-sum dynamic </w:t>
      </w:r>
      <w:r w:rsidRPr="003D5593">
        <w:rPr>
          <w:rFonts w:asciiTheme="majorHAnsi" w:hAnsiTheme="majorHAnsi" w:cstheme="majorHAnsi"/>
          <w:color w:val="000000" w:themeColor="text1"/>
          <w:sz w:val="12"/>
        </w:rPr>
        <w:t xml:space="preserve"> (37).</w:t>
      </w:r>
    </w:p>
    <w:p w14:paraId="4001B590"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Benefit Sharing</w:t>
      </w:r>
    </w:p>
    <w:p w14:paraId="1C9F2F4E"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Firstly, fair competition entails preventing further consolidation </w:t>
      </w:r>
      <w:r w:rsidRPr="003D5593">
        <w:rPr>
          <w:rStyle w:val="StyleUnderline"/>
          <w:rFonts w:asciiTheme="majorHAnsi" w:hAnsiTheme="majorHAnsi" w:cstheme="majorHAnsi"/>
          <w:color w:val="000000" w:themeColor="text1"/>
          <w:highlight w:val="cyan"/>
        </w:rPr>
        <w:t>of</w:t>
      </w:r>
      <w:r w:rsidRPr="003D5593">
        <w:rPr>
          <w:rStyle w:val="StyleUnderline"/>
          <w:rFonts w:asciiTheme="majorHAnsi" w:hAnsiTheme="majorHAnsi" w:cstheme="majorHAnsi"/>
          <w:color w:val="000000" w:themeColor="text1"/>
        </w:rPr>
        <w:t xml:space="preserve"> a market and breaking up monopolies which absorb most benefits in one place (38). In the space sector, </w:t>
      </w:r>
      <w:r w:rsidRPr="003D5593">
        <w:rPr>
          <w:rStyle w:val="StyleUnderline"/>
          <w:rFonts w:asciiTheme="majorHAnsi" w:hAnsiTheme="majorHAnsi" w:cstheme="majorHAnsi"/>
          <w:color w:val="000000" w:themeColor="text1"/>
          <w:highlight w:val="cyan"/>
        </w:rPr>
        <w:t>the</w:t>
      </w:r>
      <w:r w:rsidRPr="003D5593">
        <w:rPr>
          <w:rFonts w:asciiTheme="majorHAnsi" w:hAnsiTheme="majorHAnsi" w:cstheme="majorHAnsi"/>
          <w:color w:val="000000" w:themeColor="text1"/>
          <w:sz w:val="12"/>
        </w:rPr>
        <w:t xml:space="preserve"> 1966 Declaration on Space Benefits (39) and the </w:t>
      </w:r>
      <w:r w:rsidRPr="003D5593">
        <w:rPr>
          <w:rStyle w:val="StyleUnderline"/>
          <w:rFonts w:asciiTheme="majorHAnsi" w:hAnsiTheme="majorHAnsi" w:cstheme="majorHAnsi"/>
          <w:color w:val="000000" w:themeColor="text1"/>
          <w:highlight w:val="cyan"/>
        </w:rPr>
        <w:t>OST</w:t>
      </w:r>
      <w:r w:rsidRPr="003D5593">
        <w:rPr>
          <w:rStyle w:val="StyleUnderline"/>
          <w:rFonts w:asciiTheme="majorHAnsi" w:hAnsiTheme="majorHAnsi" w:cstheme="majorHAnsi"/>
          <w:color w:val="000000" w:themeColor="text1"/>
        </w:rPr>
        <w:t xml:space="preserve"> emphasize the need for space activities to be “carried out for the benefit” of humankind</w:t>
      </w:r>
      <w:r w:rsidRPr="003D5593">
        <w:rPr>
          <w:rFonts w:asciiTheme="majorHAnsi" w:hAnsiTheme="majorHAnsi" w:cstheme="majorHAnsi"/>
          <w:color w:val="000000" w:themeColor="text1"/>
          <w:sz w:val="12"/>
        </w:rPr>
        <w:t xml:space="preserve">. Indeed, article I of the OST, provides that: </w:t>
      </w:r>
    </w:p>
    <w:p w14:paraId="21E67C95"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p>
    <w:p w14:paraId="22463147" w14:textId="77777777" w:rsidR="00C140FC" w:rsidRPr="003D5593" w:rsidRDefault="00C140FC" w:rsidP="00C140FC">
      <w:pPr>
        <w:rPr>
          <w:rFonts w:asciiTheme="majorHAnsi" w:hAnsiTheme="majorHAnsi" w:cstheme="majorHAnsi"/>
          <w:color w:val="000000" w:themeColor="text1"/>
          <w:u w:val="single"/>
        </w:rPr>
      </w:pPr>
      <w:r w:rsidRPr="003D5593">
        <w:rPr>
          <w:rFonts w:asciiTheme="majorHAnsi" w:hAnsiTheme="majorHAnsi" w:cstheme="majorHAnsi"/>
          <w:color w:val="000000" w:themeColor="text1"/>
          <w:sz w:val="14"/>
        </w:rPr>
        <w:t xml:space="preserve">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w:t>
      </w:r>
      <w:r w:rsidRPr="003D5593">
        <w:rPr>
          <w:rStyle w:val="StyleUnderline"/>
          <w:rFonts w:asciiTheme="majorHAnsi" w:hAnsiTheme="majorHAnsi" w:cstheme="majorHAnsi"/>
          <w:color w:val="000000" w:themeColor="text1"/>
        </w:rPr>
        <w:t xml:space="preserve">an </w:t>
      </w:r>
      <w:r w:rsidRPr="003D5593">
        <w:rPr>
          <w:rStyle w:val="StyleUnderline"/>
          <w:rFonts w:asciiTheme="majorHAnsi" w:hAnsiTheme="majorHAnsi" w:cstheme="majorHAnsi"/>
          <w:color w:val="000000" w:themeColor="text1"/>
          <w:highlight w:val="cyan"/>
        </w:rPr>
        <w:t>antitrust</w:t>
      </w:r>
      <w:r w:rsidRPr="003D5593">
        <w:rPr>
          <w:rStyle w:val="StyleUnderline"/>
          <w:rFonts w:asciiTheme="majorHAnsi" w:hAnsiTheme="majorHAnsi" w:cstheme="majorHAnsi"/>
          <w:color w:val="000000" w:themeColor="text1"/>
        </w:rPr>
        <w:t xml:space="preserve"> perspective might be helpful in terms of promoting fair competition while </w:t>
      </w:r>
      <w:r w:rsidRPr="003D5593">
        <w:rPr>
          <w:rStyle w:val="StyleUnderline"/>
          <w:rFonts w:asciiTheme="majorHAnsi" w:hAnsiTheme="majorHAnsi" w:cstheme="majorHAnsi"/>
          <w:color w:val="000000" w:themeColor="text1"/>
          <w:highlight w:val="cyan"/>
        </w:rPr>
        <w:t>restricting</w:t>
      </w:r>
      <w:r w:rsidRPr="003D5593">
        <w:rPr>
          <w:rStyle w:val="StyleUnderline"/>
          <w:rFonts w:asciiTheme="majorHAnsi" w:hAnsiTheme="majorHAnsi" w:cstheme="majorHAnsi"/>
          <w:color w:val="000000" w:themeColor="text1"/>
        </w:rPr>
        <w:t xml:space="preserve"> unchecked </w:t>
      </w:r>
      <w:r w:rsidRPr="003D5593">
        <w:rPr>
          <w:rStyle w:val="StyleUnderline"/>
          <w:rFonts w:asciiTheme="majorHAnsi" w:hAnsiTheme="majorHAnsi" w:cstheme="majorHAnsi"/>
          <w:color w:val="000000" w:themeColor="text1"/>
          <w:highlight w:val="cyan"/>
        </w:rPr>
        <w:t>consolidation</w:t>
      </w:r>
      <w:r w:rsidRPr="003D5593">
        <w:rPr>
          <w:rStyle w:val="StyleUnderline"/>
          <w:rFonts w:asciiTheme="majorHAnsi" w:hAnsiTheme="majorHAnsi" w:cstheme="majorHAnsi"/>
          <w:color w:val="000000" w:themeColor="text1"/>
        </w:rPr>
        <w:t xml:space="preserve">. More work must also </w:t>
      </w:r>
      <w:r w:rsidRPr="003D5593">
        <w:rPr>
          <w:rStyle w:val="StyleUnderline"/>
          <w:rFonts w:asciiTheme="majorHAnsi" w:hAnsiTheme="majorHAnsi" w:cstheme="majorHAnsi"/>
          <w:color w:val="000000" w:themeColor="text1"/>
          <w:highlight w:val="cyan"/>
        </w:rPr>
        <w:t>determine</w:t>
      </w:r>
      <w:r w:rsidRPr="003D5593">
        <w:rPr>
          <w:rStyle w:val="StyleUnderline"/>
          <w:rFonts w:asciiTheme="majorHAnsi" w:hAnsiTheme="majorHAnsi" w:cstheme="majorHAnsi"/>
          <w:color w:val="000000" w:themeColor="text1"/>
        </w:rPr>
        <w:t xml:space="preserve"> whether </w:t>
      </w:r>
      <w:r w:rsidRPr="003D5593">
        <w:rPr>
          <w:rStyle w:val="StyleUnderline"/>
          <w:rFonts w:asciiTheme="majorHAnsi" w:hAnsiTheme="majorHAnsi" w:cstheme="majorHAnsi"/>
          <w:color w:val="000000" w:themeColor="text1"/>
          <w:highlight w:val="cyan"/>
        </w:rPr>
        <w:t>equality</w:t>
      </w:r>
      <w:r w:rsidRPr="003D5593">
        <w:rPr>
          <w:rStyle w:val="StyleUnderline"/>
          <w:rFonts w:asciiTheme="majorHAnsi" w:hAnsiTheme="majorHAnsi" w:cstheme="majorHAnsi"/>
          <w:color w:val="000000" w:themeColor="text1"/>
        </w:rPr>
        <w:t xml:space="preserve"> or equity </w:t>
      </w:r>
      <w:r w:rsidRPr="003D5593">
        <w:rPr>
          <w:rFonts w:asciiTheme="majorHAnsi" w:hAnsiTheme="majorHAnsi" w:cstheme="majorHAnsi"/>
          <w:color w:val="000000" w:themeColor="text1"/>
          <w:sz w:val="14"/>
        </w:rPr>
        <w:t>(or both, and if so, to what extent)</w:t>
      </w:r>
      <w:r w:rsidRPr="003D5593">
        <w:rPr>
          <w:rStyle w:val="StyleUnderline"/>
          <w:rFonts w:asciiTheme="majorHAnsi" w:hAnsiTheme="majorHAnsi" w:cstheme="majorHAnsi"/>
          <w:color w:val="000000" w:themeColor="text1"/>
        </w:rPr>
        <w:t xml:space="preserve"> should prevail.</w:t>
      </w:r>
    </w:p>
    <w:p w14:paraId="79DD3FC4"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Equality and Free Access</w:t>
      </w:r>
    </w:p>
    <w:p w14:paraId="37E42D47"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lastRenderedPageBreak/>
        <w:t>Secondly, it could be argued that th</w:t>
      </w:r>
      <w:r w:rsidRPr="003D5593">
        <w:rPr>
          <w:rStyle w:val="StyleUnderline"/>
          <w:rFonts w:asciiTheme="majorHAnsi" w:hAnsiTheme="majorHAnsi" w:cstheme="majorHAnsi"/>
          <w:color w:val="000000" w:themeColor="text1"/>
        </w:rPr>
        <w:t xml:space="preserve">e principle of “equality” and “free access” as </w:t>
      </w:r>
      <w:r w:rsidRPr="003D5593">
        <w:rPr>
          <w:rStyle w:val="StyleUnderline"/>
          <w:rFonts w:asciiTheme="majorHAnsi" w:hAnsiTheme="majorHAnsi" w:cstheme="majorHAnsi"/>
          <w:color w:val="000000" w:themeColor="text1"/>
          <w:highlight w:val="cyan"/>
        </w:rPr>
        <w:t xml:space="preserve">enshrined </w:t>
      </w:r>
      <w:r w:rsidRPr="003D5593">
        <w:rPr>
          <w:rStyle w:val="StyleUnderline"/>
          <w:rFonts w:asciiTheme="majorHAnsi" w:hAnsiTheme="majorHAnsi" w:cstheme="majorHAnsi"/>
          <w:color w:val="000000" w:themeColor="text1"/>
        </w:rPr>
        <w:t>with</w:t>
      </w:r>
      <w:r w:rsidRPr="003D5593">
        <w:rPr>
          <w:rStyle w:val="StyleUnderline"/>
          <w:rFonts w:asciiTheme="majorHAnsi" w:hAnsiTheme="majorHAnsi" w:cstheme="majorHAnsi"/>
          <w:color w:val="000000" w:themeColor="text1"/>
          <w:highlight w:val="cyan"/>
        </w:rPr>
        <w:t>in article I</w:t>
      </w:r>
      <w:r w:rsidRPr="003D5593">
        <w:rPr>
          <w:rStyle w:val="StyleUnderline"/>
          <w:rFonts w:asciiTheme="majorHAnsi" w:hAnsiTheme="majorHAnsi" w:cstheme="majorHAnsi"/>
          <w:color w:val="000000" w:themeColor="text1"/>
        </w:rPr>
        <w:t xml:space="preserve"> of the OST would s</w:t>
      </w:r>
      <w:r w:rsidRPr="003D5593">
        <w:rPr>
          <w:rFonts w:asciiTheme="majorHAnsi" w:hAnsiTheme="majorHAnsi" w:cstheme="majorHAnsi"/>
          <w:color w:val="000000" w:themeColor="text1"/>
          <w:sz w:val="12"/>
        </w:rPr>
        <w:t xml:space="preserve">eem to </w:t>
      </w:r>
      <w:r w:rsidRPr="003D5593">
        <w:rPr>
          <w:rStyle w:val="StyleUnderline"/>
          <w:rFonts w:asciiTheme="majorHAnsi" w:hAnsiTheme="majorHAnsi" w:cstheme="majorHAnsi"/>
          <w:color w:val="000000" w:themeColor="text1"/>
        </w:rPr>
        <w:t>preclude monopolies</w:t>
      </w:r>
      <w:r w:rsidRPr="003D5593">
        <w:rPr>
          <w:rFonts w:asciiTheme="majorHAnsi" w:hAnsiTheme="majorHAnsi" w:cstheme="majorHAnsi"/>
          <w:color w:val="000000" w:themeColor="text1"/>
          <w:sz w:val="12"/>
        </w:rPr>
        <w:t xml:space="preserve"> insofar as equal access to celestial bodies must be maintained while, in theory, monopolization would potentially bar such equal access:</w:t>
      </w:r>
    </w:p>
    <w:p w14:paraId="47A9C5FF"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571DB33C"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sidRPr="003D5593">
        <w:rPr>
          <w:rStyle w:val="StyleUnderline"/>
          <w:rFonts w:asciiTheme="majorHAnsi" w:hAnsiTheme="majorHAnsi" w:cstheme="majorHAnsi"/>
          <w:color w:val="000000" w:themeColor="text1"/>
        </w:rPr>
        <w:t>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w:t>
      </w:r>
      <w:r w:rsidRPr="003D5593">
        <w:rPr>
          <w:rFonts w:asciiTheme="majorHAnsi" w:hAnsiTheme="majorHAnsi" w:cstheme="majorHAnsi"/>
          <w:color w:val="000000" w:themeColor="text1"/>
          <w:sz w:val="12"/>
        </w:rPr>
        <w:t xml:space="preserve"> In this case, as space resources regulation seems to emanate from the national level, national antitrust measures constitute, (at the first stage) an adequate legal response, </w:t>
      </w:r>
      <w:r w:rsidRPr="003D5593">
        <w:rPr>
          <w:rStyle w:val="StyleUnderline"/>
          <w:rFonts w:asciiTheme="majorHAnsi" w:hAnsiTheme="majorHAnsi" w:cstheme="majorHAnsi"/>
          <w:color w:val="000000" w:themeColor="text1"/>
        </w:rPr>
        <w:t>in parallel, to contain and monitor the risk of monopolization or other anti-competitive behavior in space</w:t>
      </w:r>
      <w:r w:rsidRPr="003D5593">
        <w:rPr>
          <w:rFonts w:asciiTheme="majorHAnsi" w:hAnsiTheme="majorHAnsi" w:cstheme="majorHAnsi"/>
          <w:color w:val="000000" w:themeColor="text1"/>
          <w:sz w:val="12"/>
        </w:rPr>
        <w:t xml:space="preserve"> (an international level field). Such measures could indeed be included within current and future national space legislation and enforce fair competition based on the OST principles. </w:t>
      </w:r>
      <w:r w:rsidRPr="003D5593">
        <w:rPr>
          <w:rStyle w:val="StyleUnderline"/>
          <w:rFonts w:asciiTheme="majorHAnsi" w:hAnsiTheme="majorHAnsi" w:cstheme="majorHAnsi"/>
          <w:color w:val="000000" w:themeColor="text1"/>
        </w:rPr>
        <w:t xml:space="preserve">This could in turn </w:t>
      </w:r>
      <w:r w:rsidRPr="003D5593">
        <w:rPr>
          <w:rStyle w:val="StyleUnderline"/>
          <w:rFonts w:asciiTheme="majorHAnsi" w:hAnsiTheme="majorHAnsi" w:cstheme="majorHAnsi"/>
          <w:color w:val="000000" w:themeColor="text1"/>
          <w:highlight w:val="cyan"/>
        </w:rPr>
        <w:t>generate</w:t>
      </w:r>
      <w:r w:rsidRPr="003D5593">
        <w:rPr>
          <w:rStyle w:val="StyleUnderline"/>
          <w:rFonts w:asciiTheme="majorHAnsi" w:hAnsiTheme="majorHAnsi" w:cstheme="majorHAnsi"/>
          <w:color w:val="000000" w:themeColor="text1"/>
        </w:rPr>
        <w:t xml:space="preserve"> enough </w:t>
      </w:r>
      <w:r w:rsidRPr="003D5593">
        <w:rPr>
          <w:rStyle w:val="StyleUnderline"/>
          <w:rFonts w:asciiTheme="majorHAnsi" w:hAnsiTheme="majorHAnsi" w:cstheme="majorHAnsi"/>
          <w:color w:val="000000" w:themeColor="text1"/>
          <w:highlight w:val="cyan"/>
        </w:rPr>
        <w:t>momentum</w:t>
      </w:r>
      <w:r w:rsidRPr="003D5593">
        <w:rPr>
          <w:rStyle w:val="StyleUnderline"/>
          <w:rFonts w:asciiTheme="majorHAnsi" w:hAnsiTheme="majorHAnsi" w:cstheme="majorHAnsi"/>
          <w:color w:val="000000" w:themeColor="text1"/>
        </w:rPr>
        <w:t xml:space="preserve"> and critical mass </w:t>
      </w:r>
      <w:r w:rsidRPr="003D5593">
        <w:rPr>
          <w:rStyle w:val="StyleUnderline"/>
          <w:rFonts w:asciiTheme="majorHAnsi" w:hAnsiTheme="majorHAnsi" w:cstheme="majorHAnsi"/>
          <w:color w:val="000000" w:themeColor="text1"/>
          <w:highlight w:val="cyan"/>
        </w:rPr>
        <w:t>to trigger an international framework</w:t>
      </w:r>
      <w:r w:rsidRPr="003D5593">
        <w:rPr>
          <w:rStyle w:val="StyleUnderline"/>
          <w:rFonts w:asciiTheme="majorHAnsi" w:hAnsiTheme="majorHAnsi" w:cstheme="majorHAnsi"/>
          <w:color w:val="000000" w:themeColor="text1"/>
        </w:rPr>
        <w:t xml:space="preserve"> and intensify harmonization efforts </w:t>
      </w:r>
      <w:r w:rsidRPr="003D5593">
        <w:rPr>
          <w:rFonts w:asciiTheme="majorHAnsi" w:hAnsiTheme="majorHAnsi" w:cstheme="majorHAnsi"/>
          <w:color w:val="000000" w:themeColor="text1"/>
          <w:sz w:val="12"/>
        </w:rPr>
        <w:t xml:space="preserve">(at the second stage), especially </w:t>
      </w:r>
      <w:r w:rsidRPr="003D5593">
        <w:rPr>
          <w:rStyle w:val="StyleUnderline"/>
          <w:rFonts w:asciiTheme="majorHAnsi" w:hAnsiTheme="majorHAnsi" w:cstheme="majorHAnsi"/>
          <w:color w:val="000000" w:themeColor="text1"/>
        </w:rPr>
        <w:t>with regards to the commercialization of the space sector.</w:t>
      </w:r>
    </w:p>
    <w:p w14:paraId="2971D858"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Cooperation and Due Regard</w:t>
      </w:r>
    </w:p>
    <w:p w14:paraId="0F856FC1"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Thirdly, article IX of the OST provides that </w:t>
      </w:r>
      <w:r w:rsidRPr="003D5593">
        <w:rPr>
          <w:rStyle w:val="StyleUnderline"/>
          <w:rFonts w:asciiTheme="majorHAnsi" w:hAnsiTheme="majorHAnsi" w:cstheme="majorHAnsi"/>
          <w:color w:val="000000" w:themeColor="text1"/>
        </w:rPr>
        <w:t>principles such as “cooperation” and “due regard” must be complied with:</w:t>
      </w:r>
      <w:r w:rsidRPr="003D5593">
        <w:rPr>
          <w:rFonts w:asciiTheme="majorHAnsi" w:hAnsiTheme="majorHAnsi" w:cstheme="majorHAnsi"/>
          <w:color w:val="000000" w:themeColor="text1"/>
          <w:sz w:val="12"/>
        </w:rPr>
        <w:t xml:space="preserve"> </w:t>
      </w:r>
    </w:p>
    <w:p w14:paraId="0D1CF30B" w14:textId="77777777" w:rsidR="00C140FC" w:rsidRPr="003D5593" w:rsidRDefault="00C140FC" w:rsidP="00C140FC">
      <w:pPr>
        <w:rPr>
          <w:rFonts w:asciiTheme="majorHAnsi" w:hAnsiTheme="majorHAnsi" w:cstheme="majorHAnsi"/>
          <w:color w:val="000000" w:themeColor="text1"/>
          <w:sz w:val="12"/>
          <w:szCs w:val="12"/>
        </w:rPr>
      </w:pPr>
      <w:r w:rsidRPr="003D5593">
        <w:rPr>
          <w:rFonts w:asciiTheme="majorHAnsi" w:hAnsiTheme="majorHAnsi" w:cstheme="majorHAnsi"/>
          <w:color w:val="000000" w:themeColor="text1"/>
          <w:sz w:val="12"/>
          <w:szCs w:val="12"/>
        </w:rPr>
        <w:t>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p>
    <w:p w14:paraId="2AA49BC1" w14:textId="77777777" w:rsidR="00C140FC" w:rsidRPr="003D5593" w:rsidRDefault="00C140FC" w:rsidP="00C140FC">
      <w:pPr>
        <w:rPr>
          <w:rFonts w:asciiTheme="majorHAnsi" w:hAnsiTheme="majorHAnsi" w:cstheme="majorHAnsi"/>
          <w:color w:val="000000" w:themeColor="text1"/>
          <w:sz w:val="12"/>
        </w:rPr>
      </w:pPr>
      <w:r w:rsidRPr="003D5593">
        <w:rPr>
          <w:rFonts w:asciiTheme="majorHAnsi" w:hAnsiTheme="majorHAnsi" w:cstheme="majorHAnsi"/>
          <w:color w:val="000000" w:themeColor="text1"/>
          <w:sz w:val="12"/>
        </w:rPr>
        <w:t xml:space="preserve">These obligations, under international law, </w:t>
      </w:r>
      <w:r w:rsidRPr="003D5593">
        <w:rPr>
          <w:rStyle w:val="StyleUnderline"/>
          <w:rFonts w:asciiTheme="majorHAnsi" w:hAnsiTheme="majorHAnsi" w:cstheme="majorHAnsi"/>
          <w:color w:val="000000" w:themeColor="text1"/>
        </w:rPr>
        <w:t>bind States directly and non-governmental entities</w:t>
      </w:r>
      <w:r w:rsidRPr="003D5593">
        <w:rPr>
          <w:rFonts w:asciiTheme="majorHAnsi" w:hAnsiTheme="majorHAnsi" w:cstheme="majorHAnsi"/>
          <w:color w:val="000000" w:themeColor="text1"/>
          <w:sz w:val="12"/>
        </w:rPr>
        <w:t xml:space="preserve">,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w:t>
      </w:r>
      <w:r w:rsidRPr="003D5593">
        <w:rPr>
          <w:rStyle w:val="Emphasis"/>
          <w:rFonts w:asciiTheme="majorHAnsi" w:hAnsiTheme="majorHAnsi" w:cstheme="majorHAnsi"/>
          <w:color w:val="000000" w:themeColor="text1"/>
          <w:highlight w:val="cyan"/>
        </w:rPr>
        <w:t>Monopolization</w:t>
      </w:r>
      <w:r w:rsidRPr="003D5593">
        <w:rPr>
          <w:rStyle w:val="StyleUnderline"/>
          <w:rFonts w:asciiTheme="majorHAnsi" w:hAnsiTheme="majorHAnsi" w:cstheme="majorHAnsi"/>
          <w:color w:val="000000" w:themeColor="text1"/>
        </w:rPr>
        <w:t xml:space="preserve"> tends to </w:t>
      </w:r>
      <w:r w:rsidRPr="003D5593">
        <w:rPr>
          <w:rStyle w:val="Emphasis"/>
          <w:rFonts w:asciiTheme="majorHAnsi" w:hAnsiTheme="majorHAnsi" w:cstheme="majorHAnsi"/>
          <w:color w:val="000000" w:themeColor="text1"/>
          <w:highlight w:val="cyan"/>
        </w:rPr>
        <w:t>preclude cooperation</w:t>
      </w:r>
      <w:r w:rsidRPr="003D5593">
        <w:rPr>
          <w:rFonts w:asciiTheme="majorHAnsi" w:hAnsiTheme="majorHAnsi" w:cstheme="majorHAnsi"/>
          <w:color w:val="000000" w:themeColor="text1"/>
          <w:sz w:val="12"/>
        </w:rPr>
        <w:t>,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w:t>
      </w:r>
    </w:p>
    <w:p w14:paraId="07F7FBC8" w14:textId="77777777" w:rsidR="00C140FC" w:rsidRPr="003D5593" w:rsidRDefault="00C140FC" w:rsidP="00C140FC">
      <w:pPr>
        <w:rPr>
          <w:rFonts w:asciiTheme="majorHAnsi" w:hAnsiTheme="majorHAnsi" w:cstheme="majorHAnsi"/>
          <w:color w:val="000000" w:themeColor="text1"/>
          <w:sz w:val="12"/>
        </w:rPr>
      </w:pPr>
    </w:p>
    <w:p w14:paraId="4F82D1C4" w14:textId="77777777" w:rsidR="00C140FC" w:rsidRPr="003D5593" w:rsidRDefault="00C140FC" w:rsidP="00C140FC">
      <w:pPr>
        <w:rPr>
          <w:rFonts w:asciiTheme="majorHAnsi" w:hAnsiTheme="majorHAnsi" w:cstheme="majorHAnsi"/>
          <w:color w:val="000000" w:themeColor="text1"/>
          <w:u w:val="single"/>
        </w:rPr>
      </w:pPr>
    </w:p>
    <w:p w14:paraId="68B62930" w14:textId="77777777" w:rsidR="00C140FC" w:rsidRPr="003D5593" w:rsidRDefault="00C140FC" w:rsidP="00C140FC">
      <w:pPr>
        <w:rPr>
          <w:rFonts w:asciiTheme="majorHAnsi" w:hAnsiTheme="majorHAnsi" w:cstheme="majorHAnsi"/>
          <w:color w:val="000000" w:themeColor="text1"/>
          <w:sz w:val="8"/>
        </w:rPr>
      </w:pPr>
    </w:p>
    <w:p w14:paraId="2F57003D" w14:textId="77777777" w:rsidR="00C140FC" w:rsidRPr="003D5593" w:rsidRDefault="00C140FC" w:rsidP="00C140FC">
      <w:pPr>
        <w:pStyle w:val="Heading2"/>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1AC---Framing</w:t>
      </w:r>
    </w:p>
    <w:p w14:paraId="37B0E9EB"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The standard is maximizing expected wellbeing---act hedonistic util</w:t>
      </w:r>
    </w:p>
    <w:p w14:paraId="190ABA55" w14:textId="77777777" w:rsidR="00C140FC" w:rsidRPr="003D5593" w:rsidRDefault="00C140FC" w:rsidP="00C140FC">
      <w:pPr>
        <w:rPr>
          <w:rFonts w:asciiTheme="majorHAnsi" w:hAnsiTheme="majorHAnsi" w:cstheme="majorHAnsi"/>
          <w:color w:val="000000" w:themeColor="text1"/>
        </w:rPr>
      </w:pPr>
    </w:p>
    <w:p w14:paraId="4B9B202D" w14:textId="77777777" w:rsidR="00C140FC" w:rsidRPr="003D5593" w:rsidRDefault="00C140FC" w:rsidP="00C140FC">
      <w:pPr>
        <w:pStyle w:val="Heading4"/>
        <w:keepLines w:val="0"/>
        <w:rPr>
          <w:rFonts w:asciiTheme="majorHAnsi" w:hAnsiTheme="majorHAnsi" w:cstheme="majorHAnsi"/>
          <w:color w:val="000000" w:themeColor="text1"/>
        </w:rPr>
      </w:pPr>
      <w:r w:rsidRPr="003D5593">
        <w:rPr>
          <w:rFonts w:asciiTheme="majorHAnsi" w:hAnsiTheme="majorHAnsi" w:cstheme="majorHAnsi"/>
          <w:color w:val="000000" w:themeColor="text1"/>
        </w:rPr>
        <w:t xml:space="preserve">1] Reducing existential risks is the top priority in any coherent moral theory </w:t>
      </w:r>
    </w:p>
    <w:p w14:paraId="192E3B43" w14:textId="77777777" w:rsidR="00C140FC" w:rsidRPr="003D5593" w:rsidRDefault="00C140FC" w:rsidP="00C140FC">
      <w:pPr>
        <w:rPr>
          <w:rFonts w:asciiTheme="majorHAnsi" w:hAnsiTheme="majorHAnsi" w:cstheme="majorHAnsi"/>
          <w:b/>
          <w:color w:val="000000" w:themeColor="text1"/>
          <w:sz w:val="26"/>
        </w:rPr>
      </w:pPr>
      <w:r w:rsidRPr="003D5593">
        <w:rPr>
          <w:rStyle w:val="Style13ptBold"/>
          <w:rFonts w:asciiTheme="majorHAnsi" w:hAnsiTheme="majorHAnsi" w:cstheme="majorHAnsi"/>
          <w:color w:val="000000" w:themeColor="text1"/>
        </w:rPr>
        <w:t xml:space="preserve">Pummer 15, </w:t>
      </w:r>
      <w:r w:rsidRPr="003D5593">
        <w:rPr>
          <w:rFonts w:asciiTheme="majorHAnsi" w:hAnsiTheme="majorHAnsi" w:cstheme="majorHAnsi"/>
          <w:color w:val="000000" w:themeColor="text1"/>
        </w:rPr>
        <w:t xml:space="preserve">[Theron, Philosophy @St. Andrews </w:t>
      </w:r>
      <w:hyperlink r:id="rId21" w:history="1">
        <w:r w:rsidRPr="003D5593">
          <w:rPr>
            <w:rStyle w:val="Hyperlink"/>
            <w:rFonts w:asciiTheme="majorHAnsi" w:hAnsiTheme="majorHAnsi" w:cstheme="majorHAnsi"/>
            <w:color w:val="000000" w:themeColor="text1"/>
          </w:rPr>
          <w:t>http://blog.practicalethics.ox.ac.uk/2015/05/moral-agreement-on-saving-the-world/</w:t>
        </w:r>
      </w:hyperlink>
      <w:r w:rsidRPr="003D5593">
        <w:rPr>
          <w:rFonts w:asciiTheme="majorHAnsi" w:hAnsiTheme="majorHAnsi" w:cstheme="majorHAnsi"/>
          <w:color w:val="000000" w:themeColor="text1"/>
        </w:rPr>
        <w:t>] Sachin</w:t>
      </w:r>
    </w:p>
    <w:p w14:paraId="1DA435CF" w14:textId="77777777" w:rsidR="00C140FC" w:rsidRPr="003D5593" w:rsidRDefault="00C140FC" w:rsidP="00C140FC">
      <w:pPr>
        <w:rPr>
          <w:rFonts w:asciiTheme="majorHAnsi" w:hAnsiTheme="majorHAnsi" w:cstheme="majorHAnsi"/>
          <w:color w:val="000000" w:themeColor="text1"/>
          <w:sz w:val="10"/>
        </w:rPr>
      </w:pPr>
      <w:r w:rsidRPr="003D5593">
        <w:rPr>
          <w:rFonts w:asciiTheme="majorHAnsi" w:hAnsiTheme="majorHAnsi" w:cstheme="majorHAnsi"/>
          <w:color w:val="000000" w:themeColor="text1"/>
          <w:sz w:val="10"/>
        </w:rPr>
        <w:t xml:space="preserve">There appears to be lot of disagreement in moral philosophy. Whether these many apparent disagreements are deep and irresolvable, I believe </w:t>
      </w:r>
      <w:r w:rsidRPr="003D5593">
        <w:rPr>
          <w:rStyle w:val="StyleUnderline"/>
          <w:rFonts w:asciiTheme="majorHAnsi" w:hAnsiTheme="majorHAnsi" w:cstheme="majorHAnsi"/>
          <w:color w:val="000000" w:themeColor="text1"/>
        </w:rPr>
        <w:t>there is</w:t>
      </w:r>
      <w:r w:rsidRPr="003D5593">
        <w:rPr>
          <w:rFonts w:asciiTheme="majorHAnsi" w:hAnsiTheme="majorHAnsi" w:cstheme="majorHAnsi"/>
          <w:color w:val="000000" w:themeColor="text1"/>
          <w:sz w:val="10"/>
        </w:rPr>
        <w:t xml:space="preserve"> at least </w:t>
      </w:r>
      <w:r w:rsidRPr="003D5593">
        <w:rPr>
          <w:rStyle w:val="StyleUnderline"/>
          <w:rFonts w:asciiTheme="majorHAnsi" w:hAnsiTheme="majorHAnsi" w:cstheme="majorHAnsi"/>
          <w:color w:val="000000" w:themeColor="text1"/>
        </w:rPr>
        <w:t>one thing</w:t>
      </w:r>
      <w:r w:rsidRPr="003D5593">
        <w:rPr>
          <w:rFonts w:asciiTheme="majorHAnsi" w:hAnsiTheme="majorHAnsi" w:cstheme="majorHAnsi"/>
          <w:color w:val="000000" w:themeColor="text1"/>
          <w:sz w:val="10"/>
        </w:rPr>
        <w:t xml:space="preserve"> </w:t>
      </w:r>
      <w:r w:rsidRPr="003D5593">
        <w:rPr>
          <w:rStyle w:val="StyleUnderline"/>
          <w:rFonts w:asciiTheme="majorHAnsi" w:hAnsiTheme="majorHAnsi" w:cstheme="majorHAnsi"/>
          <w:color w:val="000000" w:themeColor="text1"/>
        </w:rPr>
        <w:t>it is reasonable to agree on</w:t>
      </w:r>
      <w:r w:rsidRPr="003D5593">
        <w:rPr>
          <w:rFonts w:asciiTheme="majorHAnsi" w:hAnsiTheme="majorHAnsi" w:cstheme="majorHAnsi"/>
          <w:color w:val="000000" w:themeColor="text1"/>
          <w:sz w:val="10"/>
        </w:rPr>
        <w:t xml:space="preserve"> right now, </w:t>
      </w:r>
      <w:r w:rsidRPr="003D5593">
        <w:rPr>
          <w:rStyle w:val="Emphasis"/>
          <w:rFonts w:asciiTheme="majorHAnsi" w:hAnsiTheme="majorHAnsi" w:cstheme="majorHAnsi"/>
          <w:color w:val="000000" w:themeColor="text1"/>
          <w:highlight w:val="cyan"/>
        </w:rPr>
        <w:t>whatever</w:t>
      </w:r>
      <w:r w:rsidRPr="003D5593">
        <w:rPr>
          <w:rFonts w:asciiTheme="majorHAnsi" w:hAnsiTheme="majorHAnsi" w:cstheme="majorHAnsi"/>
          <w:color w:val="000000" w:themeColor="text1"/>
          <w:sz w:val="10"/>
        </w:rPr>
        <w:t xml:space="preserve"> general </w:t>
      </w:r>
      <w:r w:rsidRPr="003D5593">
        <w:rPr>
          <w:rStyle w:val="Emphasis"/>
          <w:rFonts w:asciiTheme="majorHAnsi" w:hAnsiTheme="majorHAnsi" w:cstheme="majorHAnsi"/>
          <w:color w:val="000000" w:themeColor="text1"/>
          <w:highlight w:val="cyan"/>
        </w:rPr>
        <w:t>moral view we adopt</w:t>
      </w:r>
      <w:r w:rsidRPr="003D5593">
        <w:rPr>
          <w:rFonts w:asciiTheme="majorHAnsi" w:hAnsiTheme="majorHAnsi" w:cstheme="majorHAnsi"/>
          <w:color w:val="000000" w:themeColor="text1"/>
          <w:sz w:val="10"/>
        </w:rPr>
        <w:t xml:space="preserve">: that </w:t>
      </w:r>
      <w:r w:rsidRPr="003D5593">
        <w:rPr>
          <w:rStyle w:val="StyleUnderline"/>
          <w:rFonts w:asciiTheme="majorHAnsi" w:hAnsiTheme="majorHAnsi" w:cstheme="majorHAnsi"/>
          <w:color w:val="000000" w:themeColor="text1"/>
        </w:rPr>
        <w:t>it is</w:t>
      </w:r>
      <w:r w:rsidRPr="003D5593">
        <w:rPr>
          <w:rFonts w:asciiTheme="majorHAnsi" w:hAnsiTheme="majorHAnsi" w:cstheme="majorHAnsi"/>
          <w:color w:val="000000" w:themeColor="text1"/>
          <w:sz w:val="10"/>
        </w:rPr>
        <w:t xml:space="preserve"> very </w:t>
      </w:r>
      <w:r w:rsidRPr="003D5593">
        <w:rPr>
          <w:rStyle w:val="StyleUnderline"/>
          <w:rFonts w:asciiTheme="majorHAnsi" w:hAnsiTheme="majorHAnsi" w:cstheme="majorHAnsi"/>
          <w:color w:val="000000" w:themeColor="text1"/>
          <w:highlight w:val="cyan"/>
        </w:rPr>
        <w:t>important to reduce</w:t>
      </w:r>
      <w:r w:rsidRPr="003D5593">
        <w:rPr>
          <w:rFonts w:asciiTheme="majorHAnsi" w:hAnsiTheme="majorHAnsi" w:cstheme="majorHAnsi"/>
          <w:color w:val="000000" w:themeColor="text1"/>
          <w:sz w:val="10"/>
        </w:rPr>
        <w:t xml:space="preserve"> </w:t>
      </w:r>
      <w:r w:rsidRPr="003D5593">
        <w:rPr>
          <w:rStyle w:val="StyleUnderline"/>
          <w:rFonts w:asciiTheme="majorHAnsi" w:hAnsiTheme="majorHAnsi" w:cstheme="majorHAnsi"/>
          <w:color w:val="000000" w:themeColor="text1"/>
        </w:rPr>
        <w:t xml:space="preserve">the </w:t>
      </w:r>
      <w:r w:rsidRPr="003D5593">
        <w:rPr>
          <w:rStyle w:val="StyleUnderline"/>
          <w:rFonts w:asciiTheme="majorHAnsi" w:hAnsiTheme="majorHAnsi" w:cstheme="majorHAnsi"/>
          <w:color w:val="000000" w:themeColor="text1"/>
          <w:highlight w:val="cyan"/>
        </w:rPr>
        <w:t>risk</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that</w:t>
      </w:r>
      <w:r w:rsidRPr="003D5593">
        <w:rPr>
          <w:rFonts w:asciiTheme="majorHAnsi" w:hAnsiTheme="majorHAnsi" w:cstheme="majorHAnsi"/>
          <w:color w:val="000000" w:themeColor="text1"/>
          <w:sz w:val="10"/>
        </w:rPr>
        <w:t xml:space="preserve"> all intelligent </w:t>
      </w:r>
      <w:r w:rsidRPr="003D5593">
        <w:rPr>
          <w:rStyle w:val="StyleUnderline"/>
          <w:rFonts w:asciiTheme="majorHAnsi" w:hAnsiTheme="majorHAnsi" w:cstheme="majorHAnsi"/>
          <w:color w:val="000000" w:themeColor="text1"/>
          <w:highlight w:val="cyan"/>
        </w:rPr>
        <w:t>beings</w:t>
      </w:r>
      <w:r w:rsidRPr="003D5593">
        <w:rPr>
          <w:rFonts w:asciiTheme="majorHAnsi" w:hAnsiTheme="majorHAnsi" w:cstheme="majorHAnsi"/>
          <w:color w:val="000000" w:themeColor="text1"/>
          <w:sz w:val="10"/>
        </w:rPr>
        <w:t xml:space="preserve"> on this planet </w:t>
      </w:r>
      <w:r w:rsidRPr="003D5593">
        <w:rPr>
          <w:rStyle w:val="StyleUnderline"/>
          <w:rFonts w:asciiTheme="majorHAnsi" w:hAnsiTheme="majorHAnsi" w:cstheme="majorHAnsi"/>
          <w:color w:val="000000" w:themeColor="text1"/>
        </w:rPr>
        <w:t xml:space="preserve">are </w:t>
      </w:r>
      <w:r w:rsidRPr="003D5593">
        <w:rPr>
          <w:rStyle w:val="StyleUnderline"/>
          <w:rFonts w:asciiTheme="majorHAnsi" w:hAnsiTheme="majorHAnsi" w:cstheme="majorHAnsi"/>
          <w:color w:val="000000" w:themeColor="text1"/>
          <w:highlight w:val="cyan"/>
        </w:rPr>
        <w:t>eliminated by</w:t>
      </w:r>
      <w:r w:rsidRPr="003D5593">
        <w:rPr>
          <w:rFonts w:asciiTheme="majorHAnsi" w:hAnsiTheme="majorHAnsi" w:cstheme="majorHAnsi"/>
          <w:color w:val="000000" w:themeColor="text1"/>
          <w:sz w:val="10"/>
        </w:rPr>
        <w:t xml:space="preserve"> an enormous </w:t>
      </w:r>
      <w:r w:rsidRPr="003D5593">
        <w:rPr>
          <w:rStyle w:val="Emphasis"/>
          <w:rFonts w:asciiTheme="majorHAnsi" w:hAnsiTheme="majorHAnsi" w:cstheme="majorHAnsi"/>
          <w:color w:val="000000" w:themeColor="text1"/>
          <w:highlight w:val="cyan"/>
        </w:rPr>
        <w:t>catastrophe</w:t>
      </w:r>
      <w:r w:rsidRPr="003D5593">
        <w:rPr>
          <w:rFonts w:asciiTheme="majorHAnsi" w:hAnsiTheme="majorHAnsi" w:cstheme="majorHAnsi"/>
          <w:color w:val="000000" w:themeColor="text1"/>
          <w:sz w:val="10"/>
        </w:rPr>
        <w:t xml:space="preserve">, such as a nuclear war. How we might in fact try to reduce such existential risks is discussed elsewhere. My claim here is only that </w:t>
      </w:r>
      <w:r w:rsidRPr="003D5593">
        <w:rPr>
          <w:rStyle w:val="StyleUnderline"/>
          <w:rFonts w:asciiTheme="majorHAnsi" w:hAnsiTheme="majorHAnsi" w:cstheme="majorHAnsi"/>
          <w:color w:val="000000" w:themeColor="text1"/>
        </w:rPr>
        <w:t xml:space="preserve">we </w:t>
      </w:r>
      <w:r w:rsidRPr="003D5593">
        <w:rPr>
          <w:rFonts w:asciiTheme="majorHAnsi" w:hAnsiTheme="majorHAnsi" w:cstheme="majorHAnsi"/>
          <w:color w:val="000000" w:themeColor="text1"/>
          <w:sz w:val="10"/>
        </w:rPr>
        <w:t xml:space="preserve">– </w:t>
      </w:r>
      <w:r w:rsidRPr="003D5593">
        <w:rPr>
          <w:rStyle w:val="StyleUnderline"/>
          <w:rFonts w:asciiTheme="majorHAnsi" w:hAnsiTheme="majorHAnsi" w:cstheme="majorHAnsi"/>
          <w:color w:val="000000" w:themeColor="text1"/>
        </w:rPr>
        <w:t>whether we’re consequentialists, deontologists, or virtue ethicists</w:t>
      </w:r>
      <w:r w:rsidRPr="003D5593">
        <w:rPr>
          <w:rFonts w:asciiTheme="majorHAnsi" w:hAnsiTheme="majorHAnsi" w:cstheme="majorHAnsi"/>
          <w:color w:val="000000" w:themeColor="text1"/>
          <w:sz w:val="10"/>
        </w:rPr>
        <w:t xml:space="preserve"> – </w:t>
      </w:r>
      <w:r w:rsidRPr="003D5593">
        <w:rPr>
          <w:rStyle w:val="StyleUnderline"/>
          <w:rFonts w:asciiTheme="majorHAnsi" w:hAnsiTheme="majorHAnsi" w:cstheme="majorHAnsi"/>
          <w:color w:val="000000" w:themeColor="text1"/>
          <w:highlight w:val="cyan"/>
        </w:rPr>
        <w:t>should all agree</w:t>
      </w:r>
      <w:r w:rsidRPr="003D5593">
        <w:rPr>
          <w:rStyle w:val="StyleUnderline"/>
          <w:rFonts w:asciiTheme="majorHAnsi" w:hAnsiTheme="majorHAnsi" w:cstheme="majorHAnsi"/>
          <w:color w:val="000000" w:themeColor="text1"/>
        </w:rPr>
        <w:t xml:space="preserve"> that we should </w:t>
      </w:r>
      <w:r w:rsidRPr="003D5593">
        <w:rPr>
          <w:rStyle w:val="StyleUnderline"/>
          <w:rFonts w:asciiTheme="majorHAnsi" w:hAnsiTheme="majorHAnsi" w:cstheme="majorHAnsi"/>
          <w:color w:val="000000" w:themeColor="text1"/>
          <w:highlight w:val="cyan"/>
        </w:rPr>
        <w:t xml:space="preserve">try </w:t>
      </w:r>
      <w:r w:rsidRPr="003D5593">
        <w:rPr>
          <w:rStyle w:val="Emphasis"/>
          <w:rFonts w:asciiTheme="majorHAnsi" w:hAnsiTheme="majorHAnsi" w:cstheme="majorHAnsi"/>
          <w:color w:val="000000" w:themeColor="text1"/>
          <w:highlight w:val="cyan"/>
        </w:rPr>
        <w:t>to save the world</w:t>
      </w:r>
      <w:r w:rsidRPr="003D5593">
        <w:rPr>
          <w:rStyle w:val="Emphasis"/>
          <w:rFonts w:asciiTheme="majorHAnsi" w:hAnsiTheme="majorHAnsi" w:cstheme="majorHAnsi"/>
          <w:color w:val="000000" w:themeColor="text1"/>
        </w:rPr>
        <w:t>.</w:t>
      </w:r>
      <w:r w:rsidRPr="003D5593">
        <w:rPr>
          <w:rFonts w:asciiTheme="majorHAnsi" w:hAnsiTheme="majorHAnsi" w:cstheme="majorHAnsi"/>
          <w:color w:val="000000" w:themeColor="text1"/>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3D5593">
        <w:rPr>
          <w:rStyle w:val="StyleUnderline"/>
          <w:rFonts w:asciiTheme="majorHAnsi" w:hAnsiTheme="majorHAnsi" w:cstheme="majorHAnsi"/>
          <w:color w:val="000000" w:themeColor="text1"/>
        </w:rPr>
        <w:t xml:space="preserve">There are </w:t>
      </w:r>
      <w:r w:rsidRPr="003D5593">
        <w:rPr>
          <w:rStyle w:val="StyleUnderline"/>
          <w:rFonts w:asciiTheme="majorHAnsi" w:hAnsiTheme="majorHAnsi" w:cstheme="majorHAnsi"/>
          <w:color w:val="000000" w:themeColor="text1"/>
          <w:highlight w:val="cyan"/>
        </w:rPr>
        <w:t>so many possible future people</w:t>
      </w:r>
      <w:r w:rsidRPr="003D5593">
        <w:rPr>
          <w:rStyle w:val="StyleUnderline"/>
          <w:rFonts w:asciiTheme="majorHAnsi" w:hAnsiTheme="majorHAnsi" w:cstheme="majorHAnsi"/>
          <w:color w:val="000000" w:themeColor="text1"/>
        </w:rPr>
        <w:t xml:space="preserve"> that </w:t>
      </w:r>
      <w:r w:rsidRPr="003D5593">
        <w:rPr>
          <w:rStyle w:val="StyleUnderline"/>
          <w:rFonts w:asciiTheme="majorHAnsi" w:hAnsiTheme="majorHAnsi" w:cstheme="majorHAnsi"/>
          <w:color w:val="000000" w:themeColor="text1"/>
          <w:highlight w:val="cyan"/>
        </w:rPr>
        <w:t>reducing existential risk</w:t>
      </w:r>
      <w:r w:rsidRPr="003D5593">
        <w:rPr>
          <w:rStyle w:val="StyleUnderline"/>
          <w:rFonts w:asciiTheme="majorHAnsi" w:hAnsiTheme="majorHAnsi" w:cstheme="majorHAnsi"/>
          <w:color w:val="000000" w:themeColor="text1"/>
        </w:rPr>
        <w:t xml:space="preserve"> is arguably the </w:t>
      </w:r>
      <w:r w:rsidRPr="003D5593">
        <w:rPr>
          <w:rStyle w:val="StyleUnderline"/>
          <w:rFonts w:asciiTheme="majorHAnsi" w:hAnsiTheme="majorHAnsi" w:cstheme="majorHAnsi"/>
          <w:color w:val="000000" w:themeColor="text1"/>
          <w:highlight w:val="cyan"/>
        </w:rPr>
        <w:t>most important thing</w:t>
      </w:r>
      <w:r w:rsidRPr="003D5593">
        <w:rPr>
          <w:rStyle w:val="StyleUnderline"/>
          <w:rFonts w:asciiTheme="majorHAnsi" w:hAnsiTheme="majorHAnsi" w:cstheme="majorHAnsi"/>
          <w:color w:val="000000" w:themeColor="text1"/>
        </w:rPr>
        <w:t xml:space="preserve"> in the world</w:t>
      </w:r>
      <w:r w:rsidRPr="003D5593">
        <w:rPr>
          <w:rFonts w:asciiTheme="majorHAnsi" w:hAnsiTheme="majorHAnsi" w:cstheme="majorHAnsi"/>
          <w:color w:val="000000" w:themeColor="text1"/>
          <w:sz w:val="10"/>
        </w:rPr>
        <w:t xml:space="preserve">, even if the well-being of these possible people were given only 0.001% as much weight as that of existing people. </w:t>
      </w:r>
      <w:r w:rsidRPr="003D5593">
        <w:rPr>
          <w:rStyle w:val="StyleUnderline"/>
          <w:rFonts w:asciiTheme="majorHAnsi" w:hAnsiTheme="majorHAnsi" w:cstheme="majorHAnsi"/>
          <w:color w:val="000000" w:themeColor="text1"/>
        </w:rPr>
        <w:t>Even on a wholly person-affecting view</w:t>
      </w:r>
      <w:r w:rsidRPr="003D5593">
        <w:rPr>
          <w:rFonts w:asciiTheme="majorHAnsi" w:hAnsiTheme="majorHAnsi" w:cstheme="majorHAnsi"/>
          <w:color w:val="000000" w:themeColor="text1"/>
          <w:sz w:val="10"/>
        </w:rPr>
        <w:t xml:space="preserve"> – according to which there’s nothing (apart from effects on existing people) to be said in favor of creating happy people – </w:t>
      </w:r>
      <w:r w:rsidRPr="003D5593">
        <w:rPr>
          <w:rStyle w:val="StyleUnderline"/>
          <w:rFonts w:asciiTheme="majorHAnsi" w:hAnsiTheme="majorHAnsi" w:cstheme="majorHAnsi"/>
          <w:color w:val="000000" w:themeColor="text1"/>
        </w:rPr>
        <w:t>the case for reducing existential risk is very strong</w:t>
      </w:r>
      <w:r w:rsidRPr="003D5593">
        <w:rPr>
          <w:rFonts w:asciiTheme="majorHAnsi" w:hAnsiTheme="majorHAnsi" w:cstheme="majorHAnsi"/>
          <w:color w:val="000000" w:themeColor="text1"/>
          <w:sz w:val="10"/>
        </w:rPr>
        <w:t xml:space="preserve">. As noted in this seminal paper, this case is strengthened by the fact that there’s a good chance that many existing people will, with the aid of life-extension technology, live very long and very high quality lives. </w:t>
      </w:r>
      <w:r w:rsidRPr="003D5593">
        <w:rPr>
          <w:rStyle w:val="StyleUnderline"/>
          <w:rFonts w:asciiTheme="majorHAnsi" w:hAnsiTheme="majorHAnsi" w:cstheme="majorHAnsi"/>
          <w:color w:val="000000" w:themeColor="text1"/>
        </w:rPr>
        <w:t>You might think what I have just argued applies to consequentialists only.</w:t>
      </w:r>
      <w:r w:rsidRPr="003D5593">
        <w:rPr>
          <w:rFonts w:asciiTheme="majorHAnsi" w:hAnsiTheme="majorHAnsi" w:cstheme="majorHAnsi"/>
          <w:color w:val="000000" w:themeColor="text1"/>
          <w:sz w:val="10"/>
        </w:rPr>
        <w:t xml:space="preserve"> </w:t>
      </w:r>
      <w:r w:rsidRPr="003D5593">
        <w:rPr>
          <w:rStyle w:val="StyleUnderline"/>
          <w:rFonts w:asciiTheme="majorHAnsi" w:hAnsiTheme="majorHAnsi" w:cstheme="majorHAnsi"/>
          <w:color w:val="000000" w:themeColor="text1"/>
        </w:rPr>
        <w:t>There is a tendency to assume that, if an argument appeals to consequentialist considerations</w:t>
      </w:r>
      <w:r w:rsidRPr="003D5593">
        <w:rPr>
          <w:rFonts w:asciiTheme="majorHAnsi" w:hAnsiTheme="majorHAnsi" w:cstheme="majorHAnsi"/>
          <w:color w:val="000000" w:themeColor="text1"/>
          <w:sz w:val="10"/>
        </w:rPr>
        <w:t xml:space="preserve"> (the goodness of outcomes), </w:t>
      </w:r>
      <w:r w:rsidRPr="003D5593">
        <w:rPr>
          <w:rStyle w:val="Emphasis"/>
          <w:rFonts w:asciiTheme="majorHAnsi" w:hAnsiTheme="majorHAnsi" w:cstheme="majorHAnsi"/>
          <w:color w:val="000000" w:themeColor="text1"/>
        </w:rPr>
        <w:t>it is irrelevant to non-consequentialists</w:t>
      </w:r>
      <w:r w:rsidRPr="003D5593">
        <w:rPr>
          <w:rFonts w:asciiTheme="majorHAnsi" w:hAnsiTheme="majorHAnsi" w:cstheme="majorHAnsi"/>
          <w:color w:val="000000" w:themeColor="text1"/>
          <w:sz w:val="10"/>
        </w:rPr>
        <w:t xml:space="preserve">. </w:t>
      </w:r>
      <w:r w:rsidRPr="003D5593">
        <w:rPr>
          <w:rStyle w:val="Emphasis"/>
          <w:rFonts w:asciiTheme="majorHAnsi" w:hAnsiTheme="majorHAnsi" w:cstheme="majorHAnsi"/>
          <w:color w:val="000000" w:themeColor="text1"/>
        </w:rPr>
        <w:t>But that is a huge mistake</w:t>
      </w:r>
      <w:r w:rsidRPr="003D5593">
        <w:rPr>
          <w:rFonts w:asciiTheme="majorHAnsi" w:hAnsiTheme="majorHAnsi" w:cstheme="majorHAnsi"/>
          <w:color w:val="000000" w:themeColor="text1"/>
          <w:sz w:val="10"/>
        </w:rPr>
        <w:t xml:space="preserve">. </w:t>
      </w:r>
      <w:r w:rsidRPr="003D5593">
        <w:rPr>
          <w:rStyle w:val="StyleUnderline"/>
          <w:rFonts w:asciiTheme="majorHAnsi" w:hAnsiTheme="majorHAnsi" w:cstheme="majorHAnsi"/>
          <w:color w:val="000000" w:themeColor="text1"/>
        </w:rPr>
        <w:t>Non-consequentialism is the view that there’s more that determines rightness</w:t>
      </w:r>
      <w:r w:rsidRPr="003D5593">
        <w:rPr>
          <w:rFonts w:asciiTheme="majorHAnsi" w:hAnsiTheme="majorHAnsi" w:cstheme="majorHAnsi"/>
          <w:color w:val="000000" w:themeColor="text1"/>
          <w:sz w:val="10"/>
        </w:rPr>
        <w:t xml:space="preserve"> </w:t>
      </w:r>
      <w:r w:rsidRPr="003D5593">
        <w:rPr>
          <w:rStyle w:val="Emphasis"/>
          <w:rFonts w:asciiTheme="majorHAnsi" w:hAnsiTheme="majorHAnsi" w:cstheme="majorHAnsi"/>
          <w:color w:val="000000" w:themeColor="text1"/>
        </w:rPr>
        <w:t>than</w:t>
      </w:r>
      <w:r w:rsidRPr="003D5593">
        <w:rPr>
          <w:rFonts w:asciiTheme="majorHAnsi" w:hAnsiTheme="majorHAnsi" w:cstheme="majorHAnsi"/>
          <w:color w:val="000000" w:themeColor="text1"/>
          <w:sz w:val="10"/>
        </w:rPr>
        <w:t xml:space="preserve"> the goodness of </w:t>
      </w:r>
      <w:r w:rsidRPr="003D5593">
        <w:rPr>
          <w:rStyle w:val="Emphasis"/>
          <w:rFonts w:asciiTheme="majorHAnsi" w:hAnsiTheme="majorHAnsi" w:cstheme="majorHAnsi"/>
          <w:color w:val="000000" w:themeColor="text1"/>
        </w:rPr>
        <w:t>consequences</w:t>
      </w:r>
      <w:r w:rsidRPr="003D5593">
        <w:rPr>
          <w:rStyle w:val="StyleUnderline"/>
          <w:rFonts w:asciiTheme="majorHAnsi" w:hAnsiTheme="majorHAnsi" w:cstheme="majorHAnsi"/>
          <w:color w:val="000000" w:themeColor="text1"/>
        </w:rPr>
        <w:t xml:space="preserve"> </w:t>
      </w:r>
      <w:r w:rsidRPr="003D5593">
        <w:rPr>
          <w:rFonts w:asciiTheme="majorHAnsi" w:hAnsiTheme="majorHAnsi" w:cstheme="majorHAnsi"/>
          <w:color w:val="000000" w:themeColor="text1"/>
          <w:sz w:val="10"/>
        </w:rPr>
        <w:t xml:space="preserve">or outcomes; </w:t>
      </w:r>
      <w:r w:rsidRPr="003D5593">
        <w:rPr>
          <w:rStyle w:val="Emphasis"/>
          <w:rFonts w:asciiTheme="majorHAnsi" w:hAnsiTheme="majorHAnsi" w:cstheme="majorHAnsi"/>
          <w:color w:val="000000" w:themeColor="text1"/>
        </w:rPr>
        <w:t>it is not the view that the latter don’t matter</w:t>
      </w:r>
      <w:r w:rsidRPr="003D5593">
        <w:rPr>
          <w:rFonts w:asciiTheme="majorHAnsi" w:hAnsiTheme="majorHAnsi" w:cstheme="majorHAnsi"/>
          <w:color w:val="000000" w:themeColor="text1"/>
          <w:sz w:val="10"/>
        </w:rPr>
        <w:t xml:space="preserve">. </w:t>
      </w:r>
      <w:r w:rsidRPr="003D5593">
        <w:rPr>
          <w:rStyle w:val="StyleUnderline"/>
          <w:rFonts w:asciiTheme="majorHAnsi" w:hAnsiTheme="majorHAnsi" w:cstheme="majorHAnsi"/>
          <w:color w:val="000000" w:themeColor="text1"/>
        </w:rPr>
        <w:t xml:space="preserve">Even </w:t>
      </w:r>
      <w:r w:rsidRPr="003D5593">
        <w:rPr>
          <w:rFonts w:asciiTheme="majorHAnsi" w:hAnsiTheme="majorHAnsi" w:cstheme="majorHAnsi"/>
          <w:color w:val="000000" w:themeColor="text1"/>
          <w:sz w:val="10"/>
        </w:rPr>
        <w:t xml:space="preserve">John </w:t>
      </w:r>
      <w:r w:rsidRPr="003D5593">
        <w:rPr>
          <w:rStyle w:val="Emphasis"/>
          <w:rFonts w:asciiTheme="majorHAnsi" w:hAnsiTheme="majorHAnsi" w:cstheme="majorHAnsi"/>
          <w:color w:val="000000" w:themeColor="text1"/>
        </w:rPr>
        <w:t>Rawls wrote, “</w:t>
      </w:r>
      <w:r w:rsidRPr="003D5593">
        <w:rPr>
          <w:rStyle w:val="Emphasis"/>
          <w:rFonts w:asciiTheme="majorHAnsi" w:hAnsiTheme="majorHAnsi" w:cstheme="majorHAnsi"/>
          <w:color w:val="000000" w:themeColor="text1"/>
          <w:highlight w:val="cyan"/>
        </w:rPr>
        <w:t>All ethical doctrines</w:t>
      </w:r>
      <w:r w:rsidRPr="003D5593">
        <w:rPr>
          <w:rStyle w:val="Emphasis"/>
          <w:rFonts w:asciiTheme="majorHAnsi" w:hAnsiTheme="majorHAnsi" w:cstheme="majorHAnsi"/>
          <w:color w:val="000000" w:themeColor="text1"/>
        </w:rPr>
        <w:t xml:space="preserve"> worth our attention </w:t>
      </w:r>
      <w:r w:rsidRPr="003D5593">
        <w:rPr>
          <w:rStyle w:val="Emphasis"/>
          <w:rFonts w:asciiTheme="majorHAnsi" w:hAnsiTheme="majorHAnsi" w:cstheme="majorHAnsi"/>
          <w:color w:val="000000" w:themeColor="text1"/>
          <w:highlight w:val="cyan"/>
        </w:rPr>
        <w:t>take consequences</w:t>
      </w:r>
      <w:r w:rsidRPr="003D5593">
        <w:rPr>
          <w:rStyle w:val="Emphasis"/>
          <w:rFonts w:asciiTheme="majorHAnsi" w:hAnsiTheme="majorHAnsi" w:cstheme="majorHAnsi"/>
          <w:color w:val="000000" w:themeColor="text1"/>
        </w:rPr>
        <w:t xml:space="preserve"> into account</w:t>
      </w:r>
      <w:r w:rsidRPr="003D5593">
        <w:rPr>
          <w:rFonts w:asciiTheme="majorHAnsi" w:hAnsiTheme="majorHAnsi" w:cstheme="majorHAnsi"/>
          <w:color w:val="000000" w:themeColor="text1"/>
          <w:sz w:val="10"/>
        </w:rPr>
        <w:t xml:space="preserve"> in judging rightness. </w:t>
      </w:r>
      <w:r w:rsidRPr="003D5593">
        <w:rPr>
          <w:rStyle w:val="StyleUnderline"/>
          <w:rFonts w:asciiTheme="majorHAnsi" w:hAnsiTheme="majorHAnsi" w:cstheme="majorHAnsi"/>
          <w:color w:val="000000" w:themeColor="text1"/>
        </w:rPr>
        <w:t>One which did not would simply be irrational</w:t>
      </w:r>
      <w:r w:rsidRPr="003D5593">
        <w:rPr>
          <w:rFonts w:asciiTheme="majorHAnsi" w:hAnsiTheme="majorHAnsi" w:cstheme="majorHAnsi"/>
          <w:color w:val="000000" w:themeColor="text1"/>
          <w:sz w:val="10"/>
        </w:rPr>
        <w:t xml:space="preserve">, crazy.” </w:t>
      </w:r>
      <w:r w:rsidRPr="003D5593">
        <w:rPr>
          <w:rStyle w:val="Emphasis"/>
          <w:rFonts w:asciiTheme="majorHAnsi" w:hAnsiTheme="majorHAnsi" w:cstheme="majorHAnsi"/>
          <w:color w:val="000000" w:themeColor="text1"/>
        </w:rPr>
        <w:t xml:space="preserve">Minimally plausible versions of deontology and virtue ethics must be concerned in part with </w:t>
      </w:r>
      <w:r w:rsidRPr="003D5593">
        <w:rPr>
          <w:rStyle w:val="Emphasis"/>
          <w:rFonts w:asciiTheme="majorHAnsi" w:hAnsiTheme="majorHAnsi" w:cstheme="majorHAnsi"/>
          <w:color w:val="000000" w:themeColor="text1"/>
          <w:highlight w:val="cyan"/>
        </w:rPr>
        <w:t>promoting the good</w:t>
      </w:r>
      <w:r w:rsidRPr="003D5593">
        <w:rPr>
          <w:rStyle w:val="Emphasis"/>
          <w:rFonts w:asciiTheme="majorHAnsi" w:hAnsiTheme="majorHAnsi" w:cstheme="majorHAnsi"/>
          <w:color w:val="000000" w:themeColor="text1"/>
        </w:rPr>
        <w:t>, from an impartial point of view</w:t>
      </w:r>
      <w:r w:rsidRPr="003D5593">
        <w:rPr>
          <w:rFonts w:asciiTheme="majorHAnsi" w:hAnsiTheme="majorHAnsi" w:cstheme="majorHAnsi"/>
          <w:color w:val="000000" w:themeColor="text1"/>
          <w:sz w:val="10"/>
        </w:rPr>
        <w:t xml:space="preserve">. </w:t>
      </w:r>
      <w:r w:rsidRPr="003D5593">
        <w:rPr>
          <w:rStyle w:val="StyleUnderline"/>
          <w:rFonts w:asciiTheme="majorHAnsi" w:hAnsiTheme="majorHAnsi" w:cstheme="majorHAnsi"/>
          <w:color w:val="000000" w:themeColor="text1"/>
        </w:rPr>
        <w:t xml:space="preserve">They’d thus imply </w:t>
      </w:r>
      <w:r w:rsidRPr="003D5593">
        <w:rPr>
          <w:rStyle w:val="Emphasis"/>
          <w:rFonts w:asciiTheme="majorHAnsi" w:hAnsiTheme="majorHAnsi" w:cstheme="majorHAnsi"/>
          <w:color w:val="000000" w:themeColor="text1"/>
        </w:rPr>
        <w:t xml:space="preserve">very </w:t>
      </w:r>
      <w:r w:rsidRPr="003D5593">
        <w:rPr>
          <w:rStyle w:val="Emphasis"/>
          <w:rFonts w:asciiTheme="majorHAnsi" w:hAnsiTheme="majorHAnsi" w:cstheme="majorHAnsi"/>
          <w:color w:val="000000" w:themeColor="text1"/>
          <w:highlight w:val="cyan"/>
        </w:rPr>
        <w:t>strong reasons</w:t>
      </w:r>
      <w:r w:rsidRPr="003D5593">
        <w:rPr>
          <w:rStyle w:val="StyleUnderline"/>
          <w:rFonts w:asciiTheme="majorHAnsi" w:hAnsiTheme="majorHAnsi" w:cstheme="majorHAnsi"/>
          <w:color w:val="000000" w:themeColor="text1"/>
        </w:rPr>
        <w:t xml:space="preserve"> to reduce existential risk</w:t>
      </w:r>
      <w:r w:rsidRPr="003D5593">
        <w:rPr>
          <w:rFonts w:asciiTheme="majorHAnsi" w:hAnsiTheme="majorHAnsi" w:cstheme="majorHAnsi"/>
          <w:color w:val="000000" w:themeColor="text1"/>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D5593">
        <w:rPr>
          <w:rStyle w:val="StyleUnderline"/>
          <w:rFonts w:asciiTheme="majorHAnsi" w:hAnsiTheme="majorHAnsi" w:cstheme="majorHAnsi"/>
          <w:color w:val="000000" w:themeColor="text1"/>
        </w:rPr>
        <w:t>Even egoism</w:t>
      </w:r>
      <w:r w:rsidRPr="003D5593">
        <w:rPr>
          <w:rFonts w:asciiTheme="majorHAnsi" w:hAnsiTheme="majorHAnsi" w:cstheme="majorHAnsi"/>
          <w:color w:val="000000" w:themeColor="text1"/>
          <w:sz w:val="10"/>
        </w:rPr>
        <w:t xml:space="preserve">, the view that each agent should maximize her own good, </w:t>
      </w:r>
      <w:r w:rsidRPr="003D5593">
        <w:rPr>
          <w:rStyle w:val="StyleUnderline"/>
          <w:rFonts w:asciiTheme="majorHAnsi" w:hAnsiTheme="majorHAnsi" w:cstheme="majorHAnsi"/>
          <w:color w:val="000000" w:themeColor="text1"/>
        </w:rPr>
        <w:t xml:space="preserve">might imply strong reasons to reduce existential risk. </w:t>
      </w:r>
      <w:r w:rsidRPr="003D5593">
        <w:rPr>
          <w:rFonts w:asciiTheme="majorHAnsi" w:hAnsiTheme="majorHAnsi" w:cstheme="majorHAnsi"/>
          <w:color w:val="000000" w:themeColor="text1"/>
          <w:sz w:val="1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3D5593">
        <w:rPr>
          <w:rStyle w:val="Emphasis"/>
          <w:rFonts w:asciiTheme="majorHAnsi" w:hAnsiTheme="majorHAnsi" w:cstheme="majorHAnsi"/>
          <w:color w:val="000000" w:themeColor="text1"/>
        </w:rPr>
        <w:t>most of what makes our lives go well would be undermined if there were no future generations</w:t>
      </w:r>
      <w:r w:rsidRPr="003D5593">
        <w:rPr>
          <w:rFonts w:asciiTheme="majorHAnsi" w:hAnsiTheme="majorHAnsi" w:cstheme="majorHAnsi"/>
          <w:color w:val="000000" w:themeColor="text1"/>
          <w:sz w:val="10"/>
        </w:rPr>
        <w:t xml:space="preserve"> of intelligent persons. On his view, my life would contain vastly less well-being if (say) a year after my death the world came to an end. </w:t>
      </w:r>
      <w:r w:rsidRPr="003D5593">
        <w:rPr>
          <w:rStyle w:val="StyleUnderline"/>
          <w:rFonts w:asciiTheme="majorHAnsi" w:hAnsiTheme="majorHAnsi" w:cstheme="majorHAnsi"/>
          <w:color w:val="000000" w:themeColor="text1"/>
        </w:rPr>
        <w:t>So obviously</w:t>
      </w:r>
      <w:r w:rsidRPr="003D5593">
        <w:rPr>
          <w:rFonts w:asciiTheme="majorHAnsi" w:hAnsiTheme="majorHAnsi" w:cstheme="majorHAnsi"/>
          <w:color w:val="000000" w:themeColor="text1"/>
          <w:sz w:val="10"/>
        </w:rPr>
        <w:t xml:space="preserve"> if Scheffler were right </w:t>
      </w:r>
      <w:r w:rsidRPr="003D5593">
        <w:rPr>
          <w:rStyle w:val="StyleUnderline"/>
          <w:rFonts w:asciiTheme="majorHAnsi" w:hAnsiTheme="majorHAnsi" w:cstheme="majorHAnsi"/>
          <w:color w:val="000000" w:themeColor="text1"/>
        </w:rPr>
        <w:t>I’d have very strong reason to reduce existential risk</w:t>
      </w:r>
      <w:r w:rsidRPr="003D5593">
        <w:rPr>
          <w:rFonts w:asciiTheme="majorHAnsi" w:hAnsiTheme="majorHAnsi" w:cstheme="majorHAnsi"/>
          <w:color w:val="000000" w:themeColor="text1"/>
          <w:sz w:val="10"/>
        </w:rPr>
        <w:t xml:space="preserve">. </w:t>
      </w:r>
      <w:r w:rsidRPr="003D5593">
        <w:rPr>
          <w:rStyle w:val="Emphasis"/>
          <w:rFonts w:asciiTheme="majorHAnsi" w:hAnsiTheme="majorHAnsi" w:cstheme="majorHAnsi"/>
          <w:color w:val="000000" w:themeColor="text1"/>
        </w:rPr>
        <w:t xml:space="preserve">We should also take into </w:t>
      </w:r>
      <w:r w:rsidRPr="003D5593">
        <w:rPr>
          <w:rStyle w:val="Emphasis"/>
          <w:rFonts w:asciiTheme="majorHAnsi" w:hAnsiTheme="majorHAnsi" w:cstheme="majorHAnsi"/>
          <w:color w:val="000000" w:themeColor="text1"/>
          <w:highlight w:val="cyan"/>
        </w:rPr>
        <w:t>account moral uncertainty.</w:t>
      </w:r>
      <w:r w:rsidRPr="003D5593">
        <w:rPr>
          <w:rFonts w:asciiTheme="majorHAnsi" w:hAnsiTheme="majorHAnsi" w:cstheme="majorHAnsi"/>
          <w:color w:val="000000" w:themeColor="text1"/>
          <w:sz w:val="10"/>
        </w:rPr>
        <w:t xml:space="preserve"> W</w:t>
      </w:r>
      <w:r w:rsidRPr="003D5593">
        <w:rPr>
          <w:rStyle w:val="StyleUnderline"/>
          <w:rFonts w:asciiTheme="majorHAnsi" w:hAnsiTheme="majorHAnsi" w:cstheme="majorHAnsi"/>
          <w:color w:val="000000" w:themeColor="text1"/>
        </w:rPr>
        <w:t>hat is it reasonable for one to do, when one is uncertain</w:t>
      </w:r>
      <w:r w:rsidRPr="003D5593">
        <w:rPr>
          <w:rFonts w:asciiTheme="majorHAnsi" w:hAnsiTheme="majorHAnsi" w:cstheme="majorHAnsi"/>
          <w:color w:val="000000" w:themeColor="text1"/>
          <w:sz w:val="10"/>
        </w:rPr>
        <w:t xml:space="preserve"> not (only</w:t>
      </w:r>
      <w:r w:rsidRPr="003D5593">
        <w:rPr>
          <w:rStyle w:val="StyleUnderline"/>
          <w:rFonts w:asciiTheme="majorHAnsi" w:hAnsiTheme="majorHAnsi" w:cstheme="majorHAnsi"/>
          <w:color w:val="000000" w:themeColor="text1"/>
        </w:rPr>
        <w:t>) about</w:t>
      </w:r>
      <w:r w:rsidRPr="003D5593">
        <w:rPr>
          <w:rFonts w:asciiTheme="majorHAnsi" w:hAnsiTheme="majorHAnsi" w:cstheme="majorHAnsi"/>
          <w:color w:val="000000" w:themeColor="text1"/>
          <w:sz w:val="10"/>
        </w:rPr>
        <w:t xml:space="preserve"> the empirical facts, but also about the </w:t>
      </w:r>
      <w:r w:rsidRPr="003D5593">
        <w:rPr>
          <w:rStyle w:val="StyleUnderline"/>
          <w:rFonts w:asciiTheme="majorHAnsi" w:hAnsiTheme="majorHAnsi" w:cstheme="majorHAnsi"/>
          <w:color w:val="000000" w:themeColor="text1"/>
        </w:rPr>
        <w:t>moral facts?</w:t>
      </w:r>
      <w:r w:rsidRPr="003D5593">
        <w:rPr>
          <w:rFonts w:asciiTheme="majorHAnsi" w:hAnsiTheme="majorHAnsi" w:cstheme="majorHAnsi"/>
          <w:color w:val="000000" w:themeColor="text1"/>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3D5593">
        <w:rPr>
          <w:rStyle w:val="StyleUnderline"/>
          <w:rFonts w:asciiTheme="majorHAnsi" w:hAnsiTheme="majorHAnsi" w:cstheme="majorHAnsi"/>
          <w:color w:val="000000" w:themeColor="text1"/>
        </w:rPr>
        <w:t xml:space="preserve">those </w:t>
      </w:r>
      <w:r w:rsidRPr="003D5593">
        <w:rPr>
          <w:rFonts w:asciiTheme="majorHAnsi" w:hAnsiTheme="majorHAnsi" w:cstheme="majorHAnsi"/>
          <w:color w:val="000000" w:themeColor="text1"/>
          <w:sz w:val="10"/>
        </w:rPr>
        <w:t xml:space="preserve">(hedonistic egoists) </w:t>
      </w:r>
      <w:r w:rsidRPr="003D5593">
        <w:rPr>
          <w:rStyle w:val="Emphasis"/>
          <w:rFonts w:asciiTheme="majorHAnsi" w:hAnsiTheme="majorHAnsi" w:cstheme="majorHAnsi"/>
          <w:color w:val="000000" w:themeColor="text1"/>
        </w:rPr>
        <w:t>who disagree should have a significant level of confidence that they are mistaken,</w:t>
      </w:r>
      <w:r w:rsidRPr="003D5593">
        <w:rPr>
          <w:rFonts w:asciiTheme="majorHAnsi" w:hAnsiTheme="majorHAnsi" w:cstheme="majorHAnsi"/>
          <w:color w:val="000000" w:themeColor="text1"/>
          <w:sz w:val="10"/>
        </w:rPr>
        <w:t xml:space="preserve"> and that one of the above views is correct. </w:t>
      </w:r>
      <w:r w:rsidRPr="003D5593">
        <w:rPr>
          <w:rStyle w:val="StyleUnderline"/>
          <w:rFonts w:asciiTheme="majorHAnsi" w:hAnsiTheme="majorHAnsi" w:cstheme="majorHAnsi"/>
          <w:color w:val="000000" w:themeColor="text1"/>
        </w:rPr>
        <w:t>Even if they were 90% sure that their view is the correct one</w:t>
      </w:r>
      <w:r w:rsidRPr="003D5593">
        <w:rPr>
          <w:rFonts w:asciiTheme="majorHAnsi" w:hAnsiTheme="majorHAnsi" w:cstheme="majorHAnsi"/>
          <w:color w:val="000000" w:themeColor="text1"/>
          <w:sz w:val="10"/>
        </w:rPr>
        <w:t xml:space="preserve"> (and 10% sure that one of these other ones is correct), </w:t>
      </w:r>
      <w:r w:rsidRPr="003D5593">
        <w:rPr>
          <w:rStyle w:val="Emphasis"/>
          <w:rFonts w:asciiTheme="majorHAnsi" w:hAnsiTheme="majorHAnsi" w:cstheme="majorHAnsi"/>
          <w:color w:val="000000" w:themeColor="text1"/>
        </w:rPr>
        <w:t>they would have pretty strong reason, from the standpoint of moral uncertainty, to reduce existential risk</w:t>
      </w:r>
      <w:r w:rsidRPr="003D5593">
        <w:rPr>
          <w:rFonts w:asciiTheme="majorHAnsi" w:hAnsiTheme="majorHAnsi" w:cstheme="majorHAnsi"/>
          <w:color w:val="000000" w:themeColor="text1"/>
          <w:sz w:val="10"/>
        </w:rPr>
        <w:t xml:space="preserve">. Perhaps most disturbingly still, </w:t>
      </w:r>
      <w:r w:rsidRPr="003D5593">
        <w:rPr>
          <w:rStyle w:val="StyleUnderline"/>
          <w:rFonts w:asciiTheme="majorHAnsi" w:hAnsiTheme="majorHAnsi" w:cstheme="majorHAnsi"/>
          <w:color w:val="000000" w:themeColor="text1"/>
          <w:highlight w:val="cyan"/>
        </w:rPr>
        <w:t>even if</w:t>
      </w:r>
      <w:r w:rsidRPr="003D5593">
        <w:rPr>
          <w:rStyle w:val="StyleUnderline"/>
          <w:rFonts w:asciiTheme="majorHAnsi" w:hAnsiTheme="majorHAnsi" w:cstheme="majorHAnsi"/>
          <w:color w:val="000000" w:themeColor="text1"/>
        </w:rPr>
        <w:t xml:space="preserve"> we are only </w:t>
      </w:r>
      <w:r w:rsidRPr="003D5593">
        <w:rPr>
          <w:rStyle w:val="StyleUnderline"/>
          <w:rFonts w:asciiTheme="majorHAnsi" w:hAnsiTheme="majorHAnsi" w:cstheme="majorHAnsi"/>
          <w:color w:val="000000" w:themeColor="text1"/>
          <w:highlight w:val="cyan"/>
        </w:rPr>
        <w:t>1% sure</w:t>
      </w:r>
      <w:r w:rsidRPr="003D5593">
        <w:rPr>
          <w:rStyle w:val="StyleUnderline"/>
          <w:rFonts w:asciiTheme="majorHAnsi" w:hAnsiTheme="majorHAnsi" w:cstheme="majorHAnsi"/>
          <w:color w:val="000000" w:themeColor="text1"/>
        </w:rPr>
        <w:t xml:space="preserve"> that the well-being of possible </w:t>
      </w:r>
      <w:r w:rsidRPr="003D5593">
        <w:rPr>
          <w:rStyle w:val="StyleUnderline"/>
          <w:rFonts w:asciiTheme="majorHAnsi" w:hAnsiTheme="majorHAnsi" w:cstheme="majorHAnsi"/>
          <w:color w:val="000000" w:themeColor="text1"/>
          <w:highlight w:val="cyan"/>
        </w:rPr>
        <w:t>future people matter</w:t>
      </w:r>
      <w:r w:rsidRPr="003D5593">
        <w:rPr>
          <w:rStyle w:val="StyleUnderline"/>
          <w:rFonts w:asciiTheme="majorHAnsi" w:hAnsiTheme="majorHAnsi" w:cstheme="majorHAnsi"/>
          <w:color w:val="000000" w:themeColor="text1"/>
        </w:rPr>
        <w:t>s</w:t>
      </w:r>
      <w:r w:rsidRPr="003D5593">
        <w:rPr>
          <w:rFonts w:asciiTheme="majorHAnsi" w:hAnsiTheme="majorHAnsi" w:cstheme="majorHAnsi"/>
          <w:color w:val="000000" w:themeColor="text1"/>
          <w:sz w:val="10"/>
        </w:rPr>
        <w:t xml:space="preserve">, it is at least arguable that, from the standpoint of moral uncertainty, </w:t>
      </w:r>
      <w:r w:rsidRPr="003D5593">
        <w:rPr>
          <w:rStyle w:val="Emphasis"/>
          <w:rFonts w:asciiTheme="majorHAnsi" w:hAnsiTheme="majorHAnsi" w:cstheme="majorHAnsi"/>
          <w:color w:val="000000" w:themeColor="text1"/>
          <w:highlight w:val="cyan"/>
        </w:rPr>
        <w:t>reducing</w:t>
      </w:r>
      <w:r w:rsidRPr="003D5593">
        <w:rPr>
          <w:rStyle w:val="Emphasis"/>
          <w:rFonts w:asciiTheme="majorHAnsi" w:hAnsiTheme="majorHAnsi" w:cstheme="majorHAnsi"/>
          <w:color w:val="000000" w:themeColor="text1"/>
        </w:rPr>
        <w:t xml:space="preserve"> existential </w:t>
      </w:r>
      <w:r w:rsidRPr="003D5593">
        <w:rPr>
          <w:rStyle w:val="Emphasis"/>
          <w:rFonts w:asciiTheme="majorHAnsi" w:hAnsiTheme="majorHAnsi" w:cstheme="majorHAnsi"/>
          <w:color w:val="000000" w:themeColor="text1"/>
          <w:highlight w:val="cyan"/>
        </w:rPr>
        <w:lastRenderedPageBreak/>
        <w:t>risk</w:t>
      </w:r>
      <w:r w:rsidRPr="003D5593">
        <w:rPr>
          <w:rStyle w:val="Emphasis"/>
          <w:rFonts w:asciiTheme="majorHAnsi" w:hAnsiTheme="majorHAnsi" w:cstheme="majorHAnsi"/>
          <w:color w:val="000000" w:themeColor="text1"/>
        </w:rPr>
        <w:t xml:space="preserve"> is the most </w:t>
      </w:r>
      <w:r w:rsidRPr="003D5593">
        <w:rPr>
          <w:rStyle w:val="Emphasis"/>
          <w:rFonts w:asciiTheme="majorHAnsi" w:hAnsiTheme="majorHAnsi" w:cstheme="majorHAnsi"/>
          <w:color w:val="000000" w:themeColor="text1"/>
          <w:highlight w:val="cyan"/>
        </w:rPr>
        <w:t>important</w:t>
      </w:r>
      <w:r w:rsidRPr="003D5593">
        <w:rPr>
          <w:rStyle w:val="Emphasis"/>
          <w:rFonts w:asciiTheme="majorHAnsi" w:hAnsiTheme="majorHAnsi" w:cstheme="majorHAnsi"/>
          <w:color w:val="000000" w:themeColor="text1"/>
        </w:rPr>
        <w:t xml:space="preserve"> thing in the world</w:t>
      </w:r>
      <w:r w:rsidRPr="003D5593">
        <w:rPr>
          <w:rFonts w:asciiTheme="majorHAnsi" w:hAnsiTheme="majorHAnsi" w:cstheme="majorHAnsi"/>
          <w:color w:val="000000" w:themeColor="text1"/>
          <w:sz w:val="10"/>
        </w:rPr>
        <w:t xml:space="preserve">. Again, this is largely </w:t>
      </w:r>
      <w:r w:rsidRPr="003D5593">
        <w:rPr>
          <w:rStyle w:val="StyleUnderline"/>
          <w:rFonts w:asciiTheme="majorHAnsi" w:hAnsiTheme="majorHAnsi" w:cstheme="majorHAnsi"/>
          <w:color w:val="000000" w:themeColor="text1"/>
        </w:rPr>
        <w:t>for the reason that there are so many people who could exist in the future –</w:t>
      </w:r>
      <w:r w:rsidRPr="003D5593">
        <w:rPr>
          <w:rFonts w:asciiTheme="majorHAnsi" w:hAnsiTheme="majorHAnsi" w:cstheme="majorHAnsi"/>
          <w:color w:val="000000" w:themeColor="text1"/>
          <w:sz w:val="10"/>
        </w:rPr>
        <w:t xml:space="preserve"> there are trillions upon trillions… upon trillions. (For more on this and other related issues, see this excellent dissertation</w:t>
      </w:r>
      <w:r w:rsidRPr="003D5593">
        <w:rPr>
          <w:rStyle w:val="StyleUnderline"/>
          <w:rFonts w:asciiTheme="majorHAnsi" w:hAnsiTheme="majorHAnsi" w:cstheme="majorHAnsi"/>
          <w:color w:val="000000" w:themeColor="text1"/>
        </w:rPr>
        <w:t>). Of course, it is uncertain whether these untold trillions would, in general, have good lives</w:t>
      </w:r>
      <w:r w:rsidRPr="003D5593">
        <w:rPr>
          <w:rFonts w:asciiTheme="majorHAnsi" w:hAnsiTheme="majorHAnsi" w:cstheme="majorHAnsi"/>
          <w:color w:val="000000" w:themeColor="text1"/>
          <w:sz w:val="10"/>
        </w:rPr>
        <w:t>. It’s possible they’ll be miserable</w:t>
      </w:r>
      <w:r w:rsidRPr="003D5593">
        <w:rPr>
          <w:rStyle w:val="StyleUnderline"/>
          <w:rFonts w:asciiTheme="majorHAnsi" w:hAnsiTheme="majorHAnsi" w:cstheme="majorHAnsi"/>
          <w:color w:val="000000" w:themeColor="text1"/>
        </w:rPr>
        <w:t>. It is enough</w:t>
      </w:r>
      <w:r w:rsidRPr="003D5593">
        <w:rPr>
          <w:rFonts w:asciiTheme="majorHAnsi" w:hAnsiTheme="majorHAnsi" w:cstheme="majorHAnsi"/>
          <w:color w:val="000000" w:themeColor="text1"/>
          <w:sz w:val="10"/>
        </w:rPr>
        <w:t xml:space="preserve"> for my claim </w:t>
      </w:r>
      <w:r w:rsidRPr="003D5593">
        <w:rPr>
          <w:rStyle w:val="StyleUnderline"/>
          <w:rFonts w:asciiTheme="majorHAnsi" w:hAnsiTheme="majorHAnsi" w:cstheme="majorHAnsi"/>
          <w:color w:val="000000" w:themeColor="text1"/>
        </w:rPr>
        <w:t>that there is moral agreement in the relevant sense if, at least given certain empirical claims about what future lives would most likely be like, all minimally plausible moral views would converge on the conclusion that we should try to save the world</w:t>
      </w:r>
      <w:r w:rsidRPr="003D5593">
        <w:rPr>
          <w:rFonts w:asciiTheme="majorHAnsi" w:hAnsiTheme="majorHAnsi" w:cstheme="majorHAnsi"/>
          <w:color w:val="000000" w:themeColor="text1"/>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D5593">
        <w:rPr>
          <w:rStyle w:val="StyleUnderline"/>
          <w:rFonts w:asciiTheme="majorHAnsi" w:hAnsiTheme="majorHAnsi" w:cstheme="majorHAnsi"/>
          <w:color w:val="000000" w:themeColor="text1"/>
        </w:rPr>
        <w:t>even if things did not go well for our ancestors, I am optimistic that they will overall go fantastically well for our descendants, if we allow them to</w:t>
      </w:r>
      <w:r w:rsidRPr="003D5593">
        <w:rPr>
          <w:rFonts w:asciiTheme="majorHAnsi" w:hAnsiTheme="majorHAnsi" w:cstheme="majorHAnsi"/>
          <w:color w:val="000000" w:themeColor="text1"/>
          <w:sz w:val="10"/>
        </w:rPr>
        <w:t xml:space="preserve">. I suspect that </w:t>
      </w:r>
      <w:r w:rsidRPr="003D5593">
        <w:rPr>
          <w:rStyle w:val="StyleUnderline"/>
          <w:rFonts w:asciiTheme="majorHAnsi" w:hAnsiTheme="majorHAnsi" w:cstheme="majorHAnsi"/>
          <w:color w:val="000000" w:themeColor="text1"/>
        </w:rPr>
        <w:t>most of us alive today</w:t>
      </w:r>
      <w:r w:rsidRPr="003D5593">
        <w:rPr>
          <w:rFonts w:asciiTheme="majorHAnsi" w:hAnsiTheme="majorHAnsi" w:cstheme="majorHAnsi"/>
          <w:color w:val="000000" w:themeColor="text1"/>
          <w:sz w:val="10"/>
        </w:rPr>
        <w:t xml:space="preserve"> – at least those of us not suffering from extreme illness or poverty – </w:t>
      </w:r>
      <w:r w:rsidRPr="003D5593">
        <w:rPr>
          <w:rStyle w:val="StyleUnderline"/>
          <w:rFonts w:asciiTheme="majorHAnsi" w:hAnsiTheme="majorHAnsi" w:cstheme="majorHAnsi"/>
          <w:color w:val="000000" w:themeColor="text1"/>
        </w:rPr>
        <w:t>have lives that are well worth living, and that things will continue to improve</w:t>
      </w:r>
      <w:r w:rsidRPr="003D5593">
        <w:rPr>
          <w:rFonts w:asciiTheme="majorHAnsi" w:hAnsiTheme="majorHAnsi" w:cstheme="majorHAnsi"/>
          <w:color w:val="000000" w:themeColor="text1"/>
          <w:sz w:val="10"/>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FB11014" w14:textId="77777777" w:rsidR="00C140FC" w:rsidRPr="003D5593" w:rsidRDefault="00C140FC" w:rsidP="00C140FC">
      <w:pPr>
        <w:rPr>
          <w:rFonts w:asciiTheme="majorHAnsi" w:hAnsiTheme="majorHAnsi" w:cstheme="majorHAnsi"/>
          <w:color w:val="000000" w:themeColor="text1"/>
        </w:rPr>
      </w:pPr>
    </w:p>
    <w:p w14:paraId="06C2ACDB"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2] Theory---determines validity of ground. Its DTA.</w:t>
      </w:r>
    </w:p>
    <w:p w14:paraId="756DFC03"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---A] Topic lit – the lit is where we do our research and most articles are written using the lens of util </w:t>
      </w:r>
    </w:p>
    <w:p w14:paraId="1769F09C"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---B] Ground – most frameworks divisively lean one way or another, util is the best in allowing arguments on both sides i.e. we get the debris aff, they get the mining da.</w:t>
      </w:r>
    </w:p>
    <w:p w14:paraId="189158E1" w14:textId="77777777" w:rsidR="00C140FC" w:rsidRPr="003D5593" w:rsidRDefault="00C140FC" w:rsidP="00C140FC">
      <w:pPr>
        <w:pStyle w:val="Heading2"/>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 xml:space="preserve">1AC---Extra </w:t>
      </w:r>
    </w:p>
    <w:p w14:paraId="1B0B7ECA" w14:textId="77777777" w:rsidR="00C140FC" w:rsidRPr="003D5593" w:rsidRDefault="00C140FC" w:rsidP="00C140FC">
      <w:pPr>
        <w:pStyle w:val="Heading3"/>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***IF TIME***</w:t>
      </w:r>
    </w:p>
    <w:p w14:paraId="230BD710"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Debris creates </w:t>
      </w:r>
      <w:r w:rsidRPr="003D5593">
        <w:rPr>
          <w:rFonts w:asciiTheme="majorHAnsi" w:hAnsiTheme="majorHAnsi" w:cstheme="majorHAnsi"/>
          <w:color w:val="000000" w:themeColor="text1"/>
          <w:u w:val="single"/>
        </w:rPr>
        <w:t>existential</w:t>
      </w:r>
      <w:r w:rsidRPr="003D5593">
        <w:rPr>
          <w:rFonts w:asciiTheme="majorHAnsi" w:hAnsiTheme="majorHAnsi" w:cstheme="majorHAnsi"/>
          <w:color w:val="000000" w:themeColor="text1"/>
        </w:rPr>
        <w:t xml:space="preserve"> nuclear retaliation.</w:t>
      </w:r>
    </w:p>
    <w:p w14:paraId="184645D3" w14:textId="77777777" w:rsidR="00C140FC" w:rsidRPr="003D5593" w:rsidRDefault="00C140FC" w:rsidP="00C140FC">
      <w:pPr>
        <w:rPr>
          <w:rFonts w:asciiTheme="majorHAnsi" w:hAnsiTheme="majorHAnsi" w:cstheme="majorHAnsi"/>
          <w:color w:val="000000" w:themeColor="text1"/>
        </w:rPr>
      </w:pPr>
      <w:r w:rsidRPr="003D5593">
        <w:rPr>
          <w:rStyle w:val="Style13ptBold"/>
          <w:rFonts w:asciiTheme="majorHAnsi" w:hAnsiTheme="majorHAnsi" w:cstheme="majorHAnsi"/>
          <w:color w:val="000000" w:themeColor="text1"/>
        </w:rPr>
        <w:t xml:space="preserve">Rogoway 15 </w:t>
      </w:r>
      <w:r w:rsidRPr="003D5593">
        <w:rPr>
          <w:rFonts w:asciiTheme="majorHAnsi" w:hAnsiTheme="majorHAnsi" w:cstheme="majorHAnsi"/>
          <w:color w:val="000000" w:themeColor="text1"/>
        </w:rPr>
        <w:t xml:space="preserve">[Tyler; November 12; Defense Journalist and Editor of Time Inc’s The War Zone; Jalopnik, “These Are The Doomsday Satellites That Detected The Explosion Of Metrojet 9268,” </w:t>
      </w:r>
      <w:hyperlink r:id="rId22" w:history="1">
        <w:r w:rsidRPr="003D5593">
          <w:rPr>
            <w:rStyle w:val="Hyperlink"/>
            <w:rFonts w:asciiTheme="majorHAnsi" w:hAnsiTheme="majorHAnsi" w:cstheme="majorHAnsi"/>
            <w:color w:val="000000" w:themeColor="text1"/>
          </w:rPr>
          <w:t>https://foxtrotalpha.jalopnik.com/these-are-the-doomsday-satellites-that-detected-the-exp-1737434876</w:t>
        </w:r>
      </w:hyperlink>
      <w:r w:rsidRPr="003D5593">
        <w:rPr>
          <w:rFonts w:asciiTheme="majorHAnsi" w:hAnsiTheme="majorHAnsi" w:cstheme="majorHAnsi"/>
          <w:color w:val="000000" w:themeColor="text1"/>
        </w:rPr>
        <w:t>] Sachin</w:t>
      </w:r>
    </w:p>
    <w:p w14:paraId="5AF16E4B" w14:textId="77777777" w:rsidR="00C140FC" w:rsidRPr="003D5593" w:rsidRDefault="00C140FC" w:rsidP="00C140FC">
      <w:pPr>
        <w:rPr>
          <w:rFonts w:asciiTheme="majorHAnsi" w:hAnsiTheme="majorHAnsi" w:cstheme="majorHAnsi"/>
          <w:color w:val="000000" w:themeColor="text1"/>
          <w:sz w:val="14"/>
        </w:rPr>
      </w:pPr>
      <w:r w:rsidRPr="003D5593">
        <w:rPr>
          <w:rFonts w:asciiTheme="majorHAnsi" w:hAnsiTheme="majorHAnsi" w:cstheme="majorHAnsi"/>
          <w:color w:val="000000" w:themeColor="text1"/>
          <w:sz w:val="14"/>
        </w:rPr>
        <w:t xml:space="preserve">For over 50 years </w:t>
      </w:r>
      <w:r w:rsidRPr="003D5593">
        <w:rPr>
          <w:rStyle w:val="StyleUnderline"/>
          <w:rFonts w:asciiTheme="majorHAnsi" w:hAnsiTheme="majorHAnsi" w:cstheme="majorHAnsi"/>
          <w:color w:val="000000" w:themeColor="text1"/>
        </w:rPr>
        <w:t>the Pentagon has</w:t>
      </w:r>
      <w:r w:rsidRPr="003D5593">
        <w:rPr>
          <w:rFonts w:asciiTheme="majorHAnsi" w:hAnsiTheme="majorHAnsi" w:cstheme="majorHAnsi"/>
          <w:color w:val="000000" w:themeColor="text1"/>
          <w:sz w:val="14"/>
        </w:rPr>
        <w:t xml:space="preserve"> had </w:t>
      </w:r>
      <w:r w:rsidRPr="003D5593">
        <w:rPr>
          <w:rStyle w:val="StyleUnderline"/>
          <w:rFonts w:asciiTheme="majorHAnsi" w:hAnsiTheme="majorHAnsi" w:cstheme="majorHAnsi"/>
          <w:color w:val="000000" w:themeColor="text1"/>
          <w:highlight w:val="cyan"/>
        </w:rPr>
        <w:t xml:space="preserve">early </w:t>
      </w:r>
      <w:r w:rsidRPr="003D5593">
        <w:rPr>
          <w:rStyle w:val="Emphasis"/>
          <w:rFonts w:asciiTheme="majorHAnsi" w:hAnsiTheme="majorHAnsi" w:cstheme="majorHAnsi"/>
          <w:color w:val="000000" w:themeColor="text1"/>
          <w:highlight w:val="cyan"/>
        </w:rPr>
        <w:t>warning sat</w:t>
      </w:r>
      <w:r w:rsidRPr="003D5593">
        <w:rPr>
          <w:rStyle w:val="Emphasis"/>
          <w:rFonts w:asciiTheme="majorHAnsi" w:hAnsiTheme="majorHAnsi" w:cstheme="majorHAnsi"/>
          <w:color w:val="000000" w:themeColor="text1"/>
        </w:rPr>
        <w:t>ellite</w:t>
      </w:r>
      <w:r w:rsidRPr="003D5593">
        <w:rPr>
          <w:rStyle w:val="Emphasis"/>
          <w:rFonts w:asciiTheme="majorHAnsi" w:hAnsiTheme="majorHAnsi" w:cstheme="majorHAnsi"/>
          <w:color w:val="000000" w:themeColor="text1"/>
          <w:highlight w:val="cyan"/>
        </w:rPr>
        <w:t>s</w:t>
      </w:r>
      <w:r w:rsidRPr="003D5593">
        <w:rPr>
          <w:rStyle w:val="StyleUnderline"/>
          <w:rFonts w:asciiTheme="majorHAnsi" w:hAnsiTheme="majorHAnsi" w:cstheme="majorHAnsi"/>
          <w:color w:val="000000" w:themeColor="text1"/>
        </w:rPr>
        <w:t xml:space="preserve"> in orbit aimed at </w:t>
      </w:r>
      <w:r w:rsidRPr="003D5593">
        <w:rPr>
          <w:rStyle w:val="Emphasis"/>
          <w:rFonts w:asciiTheme="majorHAnsi" w:hAnsiTheme="majorHAnsi" w:cstheme="majorHAnsi"/>
          <w:color w:val="000000" w:themeColor="text1"/>
          <w:highlight w:val="cyan"/>
        </w:rPr>
        <w:t>spot</w:t>
      </w:r>
      <w:r w:rsidRPr="003D5593">
        <w:rPr>
          <w:rStyle w:val="Emphasis"/>
          <w:rFonts w:asciiTheme="majorHAnsi" w:hAnsiTheme="majorHAnsi" w:cstheme="majorHAnsi"/>
          <w:color w:val="000000" w:themeColor="text1"/>
        </w:rPr>
        <w:t>ting launches</w:t>
      </w:r>
      <w:r w:rsidRPr="003D5593">
        <w:rPr>
          <w:rStyle w:val="StyleUnderline"/>
          <w:rFonts w:asciiTheme="majorHAnsi" w:hAnsiTheme="majorHAnsi" w:cstheme="majorHAnsi"/>
          <w:color w:val="000000" w:themeColor="text1"/>
        </w:rPr>
        <w:t xml:space="preserve"> of ballistic </w:t>
      </w:r>
      <w:r w:rsidRPr="003D5593">
        <w:rPr>
          <w:rStyle w:val="StyleUnderline"/>
          <w:rFonts w:asciiTheme="majorHAnsi" w:hAnsiTheme="majorHAnsi" w:cstheme="majorHAnsi"/>
          <w:color w:val="000000" w:themeColor="text1"/>
          <w:highlight w:val="cyan"/>
        </w:rPr>
        <w:t>missiles</w:t>
      </w:r>
      <w:r w:rsidRPr="003D5593">
        <w:rPr>
          <w:rStyle w:val="StyleUnderline"/>
          <w:rFonts w:asciiTheme="majorHAnsi" w:hAnsiTheme="majorHAnsi" w:cstheme="majorHAnsi"/>
          <w:color w:val="000000" w:themeColor="text1"/>
        </w:rPr>
        <w:t>, especially the</w:t>
      </w:r>
      <w:r w:rsidRPr="003D5593">
        <w:rPr>
          <w:rFonts w:asciiTheme="majorHAnsi" w:hAnsiTheme="majorHAnsi" w:cstheme="majorHAnsi"/>
          <w:color w:val="000000" w:themeColor="text1"/>
          <w:sz w:val="14"/>
        </w:rPr>
        <w:t xml:space="preserve"> big </w:t>
      </w:r>
      <w:r w:rsidRPr="003D5593">
        <w:rPr>
          <w:rStyle w:val="Emphasis"/>
          <w:rFonts w:asciiTheme="majorHAnsi" w:hAnsiTheme="majorHAnsi" w:cstheme="majorHAnsi"/>
          <w:color w:val="000000" w:themeColor="text1"/>
        </w:rPr>
        <w:t>intercontinental kind</w:t>
      </w:r>
      <w:r w:rsidRPr="003D5593">
        <w:rPr>
          <w:rStyle w:val="StyleUnderline"/>
          <w:rFonts w:asciiTheme="majorHAnsi" w:hAnsiTheme="majorHAnsi" w:cstheme="majorHAnsi"/>
          <w:color w:val="000000" w:themeColor="text1"/>
        </w:rPr>
        <w:t xml:space="preserve"> </w:t>
      </w:r>
      <w:r w:rsidRPr="003D5593">
        <w:rPr>
          <w:rStyle w:val="StyleUnderline"/>
          <w:rFonts w:asciiTheme="majorHAnsi" w:hAnsiTheme="majorHAnsi" w:cstheme="majorHAnsi"/>
          <w:color w:val="000000" w:themeColor="text1"/>
          <w:highlight w:val="cyan"/>
        </w:rPr>
        <w:t>that</w:t>
      </w:r>
      <w:r w:rsidRPr="003D5593">
        <w:rPr>
          <w:rStyle w:val="StyleUnderline"/>
          <w:rFonts w:asciiTheme="majorHAnsi" w:hAnsiTheme="majorHAnsi" w:cstheme="majorHAnsi"/>
          <w:color w:val="000000" w:themeColor="text1"/>
        </w:rPr>
        <w:t xml:space="preserve"> can fly around the globe in less than 30 minutes and </w:t>
      </w:r>
      <w:r w:rsidRPr="003D5593">
        <w:rPr>
          <w:rStyle w:val="StyleUnderline"/>
          <w:rFonts w:asciiTheme="majorHAnsi" w:hAnsiTheme="majorHAnsi" w:cstheme="majorHAnsi"/>
          <w:color w:val="000000" w:themeColor="text1"/>
          <w:highlight w:val="cyan"/>
        </w:rPr>
        <w:t>bring</w:t>
      </w:r>
      <w:r w:rsidRPr="003D5593">
        <w:rPr>
          <w:rFonts w:asciiTheme="majorHAnsi" w:hAnsiTheme="majorHAnsi" w:cstheme="majorHAnsi"/>
          <w:color w:val="000000" w:themeColor="text1"/>
          <w:sz w:val="14"/>
        </w:rPr>
        <w:t xml:space="preserve"> about </w:t>
      </w:r>
      <w:r w:rsidRPr="003D5593">
        <w:rPr>
          <w:rStyle w:val="Emphasis"/>
          <w:rFonts w:asciiTheme="majorHAnsi" w:hAnsiTheme="majorHAnsi" w:cstheme="majorHAnsi"/>
          <w:color w:val="000000" w:themeColor="text1"/>
          <w:highlight w:val="cyan"/>
        </w:rPr>
        <w:t>nuclear Armageddon</w:t>
      </w:r>
      <w:r w:rsidRPr="003D5593">
        <w:rPr>
          <w:rFonts w:asciiTheme="majorHAnsi" w:hAnsiTheme="majorHAnsi" w:cstheme="majorHAnsi"/>
          <w:color w:val="000000" w:themeColor="text1"/>
          <w:sz w:val="14"/>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3D5593">
        <w:rPr>
          <w:rStyle w:val="StyleUnderline"/>
          <w:rFonts w:asciiTheme="majorHAnsi" w:hAnsiTheme="majorHAnsi" w:cstheme="majorHAnsi"/>
          <w:color w:val="000000" w:themeColor="text1"/>
        </w:rPr>
        <w:t>at the height of the Cold War</w:t>
      </w:r>
      <w:r w:rsidRPr="003D5593">
        <w:rPr>
          <w:rFonts w:asciiTheme="majorHAnsi" w:hAnsiTheme="majorHAnsi" w:cstheme="majorHAnsi"/>
          <w:color w:val="000000" w:themeColor="text1"/>
          <w:sz w:val="14"/>
        </w:rPr>
        <w:t xml:space="preserve"> and at the dawn of the space age, </w:t>
      </w:r>
      <w:r w:rsidRPr="003D5593">
        <w:rPr>
          <w:rStyle w:val="StyleUnderline"/>
          <w:rFonts w:asciiTheme="majorHAnsi" w:hAnsiTheme="majorHAnsi" w:cstheme="majorHAnsi"/>
          <w:color w:val="000000" w:themeColor="text1"/>
        </w:rPr>
        <w:t>the first Missile Defense Alarm System</w:t>
      </w:r>
      <w:r w:rsidRPr="003D5593">
        <w:rPr>
          <w:rFonts w:asciiTheme="majorHAnsi" w:hAnsiTheme="majorHAnsi" w:cstheme="majorHAnsi"/>
          <w:color w:val="000000" w:themeColor="text1"/>
          <w:sz w:val="14"/>
        </w:rPr>
        <w:t xml:space="preserve"> (MiDAS) satellite </w:t>
      </w:r>
      <w:r w:rsidRPr="003D5593">
        <w:rPr>
          <w:rStyle w:val="StyleUnderline"/>
          <w:rFonts w:asciiTheme="majorHAnsi" w:hAnsiTheme="majorHAnsi" w:cstheme="majorHAnsi"/>
          <w:color w:val="000000" w:themeColor="text1"/>
        </w:rPr>
        <w:t>was launched</w:t>
      </w:r>
      <w:r w:rsidRPr="003D5593">
        <w:rPr>
          <w:rFonts w:asciiTheme="majorHAnsi" w:hAnsiTheme="majorHAnsi" w:cstheme="majorHAnsi"/>
          <w:color w:val="000000" w:themeColor="text1"/>
          <w:sz w:val="14"/>
        </w:rPr>
        <w:t xml:space="preserve"> into low earth orbit. </w:t>
      </w:r>
      <w:r w:rsidRPr="003D5593">
        <w:rPr>
          <w:rStyle w:val="StyleUnderline"/>
          <w:rFonts w:asciiTheme="majorHAnsi" w:hAnsiTheme="majorHAnsi" w:cstheme="majorHAnsi"/>
          <w:color w:val="000000" w:themeColor="text1"/>
        </w:rPr>
        <w:t xml:space="preserve">Six years later there was a </w:t>
      </w:r>
      <w:r w:rsidRPr="003D5593">
        <w:rPr>
          <w:rStyle w:val="StyleUnderline"/>
          <w:rFonts w:asciiTheme="majorHAnsi" w:hAnsiTheme="majorHAnsi" w:cstheme="majorHAnsi"/>
          <w:color w:val="000000" w:themeColor="text1"/>
          <w:highlight w:val="cyan"/>
        </w:rPr>
        <w:t>constellation</w:t>
      </w:r>
      <w:r w:rsidRPr="003D5593">
        <w:rPr>
          <w:rFonts w:asciiTheme="majorHAnsi" w:hAnsiTheme="majorHAnsi" w:cstheme="majorHAnsi"/>
          <w:color w:val="000000" w:themeColor="text1"/>
          <w:sz w:val="14"/>
        </w:rPr>
        <w:t xml:space="preserve"> of nine of these satellites roaming the heavens, each </w:t>
      </w:r>
      <w:r w:rsidRPr="003D5593">
        <w:rPr>
          <w:rStyle w:val="StyleUnderline"/>
          <w:rFonts w:asciiTheme="majorHAnsi" w:hAnsiTheme="majorHAnsi" w:cstheme="majorHAnsi"/>
          <w:color w:val="000000" w:themeColor="text1"/>
          <w:highlight w:val="cyan"/>
        </w:rPr>
        <w:t>scanning</w:t>
      </w:r>
      <w:r w:rsidRPr="003D5593">
        <w:rPr>
          <w:rStyle w:val="StyleUnderline"/>
          <w:rFonts w:asciiTheme="majorHAnsi" w:hAnsiTheme="majorHAnsi" w:cstheme="majorHAnsi"/>
          <w:color w:val="000000" w:themeColor="text1"/>
        </w:rPr>
        <w:t xml:space="preserve"> the Soviet Union </w:t>
      </w:r>
      <w:r w:rsidRPr="003D5593">
        <w:rPr>
          <w:rStyle w:val="StyleUnderline"/>
          <w:rFonts w:asciiTheme="majorHAnsi" w:hAnsiTheme="majorHAnsi" w:cstheme="majorHAnsi"/>
          <w:color w:val="000000" w:themeColor="text1"/>
          <w:highlight w:val="cyan"/>
        </w:rPr>
        <w:t>for</w:t>
      </w:r>
      <w:r w:rsidRPr="003D5593">
        <w:rPr>
          <w:rFonts w:asciiTheme="majorHAnsi" w:hAnsiTheme="majorHAnsi" w:cstheme="majorHAnsi"/>
          <w:color w:val="000000" w:themeColor="text1"/>
          <w:sz w:val="14"/>
        </w:rPr>
        <w:t xml:space="preserve"> large infrared plumes, </w:t>
      </w:r>
      <w:r w:rsidRPr="003D5593">
        <w:rPr>
          <w:rStyle w:val="StyleUnderline"/>
          <w:rFonts w:asciiTheme="majorHAnsi" w:hAnsiTheme="majorHAnsi" w:cstheme="majorHAnsi"/>
          <w:color w:val="000000" w:themeColor="text1"/>
        </w:rPr>
        <w:t xml:space="preserve">the tell-tale </w:t>
      </w:r>
      <w:r w:rsidRPr="003D5593">
        <w:rPr>
          <w:rStyle w:val="StyleUnderline"/>
          <w:rFonts w:asciiTheme="majorHAnsi" w:hAnsiTheme="majorHAnsi" w:cstheme="majorHAnsi"/>
          <w:color w:val="000000" w:themeColor="text1"/>
          <w:highlight w:val="cyan"/>
        </w:rPr>
        <w:t>sign of</w:t>
      </w:r>
      <w:r w:rsidRPr="003D5593">
        <w:rPr>
          <w:rStyle w:val="StyleUnderline"/>
          <w:rFonts w:asciiTheme="majorHAnsi" w:hAnsiTheme="majorHAnsi" w:cstheme="majorHAnsi"/>
          <w:color w:val="000000" w:themeColor="text1"/>
        </w:rPr>
        <w:t xml:space="preserve"> a </w:t>
      </w:r>
      <w:r w:rsidRPr="003D5593">
        <w:rPr>
          <w:rStyle w:val="Emphasis"/>
          <w:rFonts w:asciiTheme="majorHAnsi" w:hAnsiTheme="majorHAnsi" w:cstheme="majorHAnsi"/>
          <w:color w:val="000000" w:themeColor="text1"/>
        </w:rPr>
        <w:t>ballistic missile</w:t>
      </w:r>
      <w:r w:rsidRPr="003D5593">
        <w:rPr>
          <w:rStyle w:val="StyleUnderline"/>
          <w:rFonts w:asciiTheme="majorHAnsi" w:hAnsiTheme="majorHAnsi" w:cstheme="majorHAnsi"/>
          <w:color w:val="000000" w:themeColor="text1"/>
        </w:rPr>
        <w:t xml:space="preserve"> or </w:t>
      </w:r>
      <w:r w:rsidRPr="003D5593">
        <w:rPr>
          <w:rStyle w:val="Emphasis"/>
          <w:rFonts w:asciiTheme="majorHAnsi" w:hAnsiTheme="majorHAnsi" w:cstheme="majorHAnsi"/>
          <w:color w:val="000000" w:themeColor="text1"/>
        </w:rPr>
        <w:t xml:space="preserve">rocket </w:t>
      </w:r>
      <w:r w:rsidRPr="003D5593">
        <w:rPr>
          <w:rStyle w:val="Emphasis"/>
          <w:rFonts w:asciiTheme="majorHAnsi" w:hAnsiTheme="majorHAnsi" w:cstheme="majorHAnsi"/>
          <w:color w:val="000000" w:themeColor="text1"/>
          <w:highlight w:val="cyan"/>
        </w:rPr>
        <w:t>launch</w:t>
      </w:r>
      <w:r w:rsidRPr="003D5593">
        <w:rPr>
          <w:rStyle w:val="StyleUnderline"/>
          <w:rFonts w:asciiTheme="majorHAnsi" w:hAnsiTheme="majorHAnsi" w:cstheme="majorHAnsi"/>
          <w:color w:val="000000" w:themeColor="text1"/>
        </w:rPr>
        <w:t>. These</w:t>
      </w:r>
      <w:r w:rsidRPr="003D5593">
        <w:rPr>
          <w:rFonts w:asciiTheme="majorHAnsi" w:hAnsiTheme="majorHAnsi" w:cstheme="majorHAnsi"/>
          <w:color w:val="000000" w:themeColor="text1"/>
          <w:sz w:val="14"/>
        </w:rPr>
        <w:t xml:space="preserve"> fairly crude, low-earth orbit </w:t>
      </w:r>
      <w:r w:rsidRPr="003D5593">
        <w:rPr>
          <w:rStyle w:val="StyleUnderline"/>
          <w:rFonts w:asciiTheme="majorHAnsi" w:hAnsiTheme="majorHAnsi" w:cstheme="majorHAnsi"/>
          <w:color w:val="000000" w:themeColor="text1"/>
        </w:rPr>
        <w:t>satellites</w:t>
      </w:r>
      <w:r w:rsidRPr="003D5593">
        <w:rPr>
          <w:rFonts w:asciiTheme="majorHAnsi" w:hAnsiTheme="majorHAnsi" w:cstheme="majorHAnsi"/>
          <w:color w:val="000000" w:themeColor="text1"/>
          <w:sz w:val="14"/>
        </w:rPr>
        <w:t xml:space="preserve">, along with the radar-based Ballistic Missile Early Warning System, </w:t>
      </w:r>
      <w:r w:rsidRPr="003D5593">
        <w:rPr>
          <w:rStyle w:val="StyleUnderline"/>
          <w:rFonts w:asciiTheme="majorHAnsi" w:hAnsiTheme="majorHAnsi" w:cstheme="majorHAnsi"/>
          <w:color w:val="000000" w:themeColor="text1"/>
        </w:rPr>
        <w:t>would be the basis for a</w:t>
      </w:r>
      <w:r w:rsidRPr="003D5593">
        <w:rPr>
          <w:rFonts w:asciiTheme="majorHAnsi" w:hAnsiTheme="majorHAnsi" w:cstheme="majorHAnsi"/>
          <w:color w:val="000000" w:themeColor="text1"/>
          <w:sz w:val="14"/>
        </w:rPr>
        <w:t xml:space="preserve"> Cold War ballistic </w:t>
      </w:r>
      <w:r w:rsidRPr="003D5593">
        <w:rPr>
          <w:rStyle w:val="StyleUnderline"/>
          <w:rFonts w:asciiTheme="majorHAnsi" w:hAnsiTheme="majorHAnsi" w:cstheme="majorHAnsi"/>
          <w:color w:val="000000" w:themeColor="text1"/>
        </w:rPr>
        <w:t>missile surveillance system that would become</w:t>
      </w:r>
      <w:r w:rsidRPr="003D5593">
        <w:rPr>
          <w:rFonts w:asciiTheme="majorHAnsi" w:hAnsiTheme="majorHAnsi" w:cstheme="majorHAnsi"/>
          <w:color w:val="000000" w:themeColor="text1"/>
          <w:sz w:val="14"/>
        </w:rPr>
        <w:t xml:space="preserve"> ever </w:t>
      </w:r>
      <w:r w:rsidRPr="003D5593">
        <w:rPr>
          <w:rStyle w:val="StyleUnderline"/>
          <w:rFonts w:asciiTheme="majorHAnsi" w:hAnsiTheme="majorHAnsi" w:cstheme="majorHAnsi"/>
          <w:color w:val="000000" w:themeColor="text1"/>
        </w:rPr>
        <w:t xml:space="preserve">more complex and capable as the years went by. </w:t>
      </w:r>
      <w:r w:rsidRPr="003D5593">
        <w:rPr>
          <w:rStyle w:val="StyleUnderline"/>
          <w:rFonts w:asciiTheme="majorHAnsi" w:hAnsiTheme="majorHAnsi" w:cstheme="majorHAnsi"/>
          <w:color w:val="000000" w:themeColor="text1"/>
          <w:highlight w:val="cyan"/>
        </w:rPr>
        <w:t>If</w:t>
      </w:r>
      <w:r w:rsidRPr="003D5593">
        <w:rPr>
          <w:rFonts w:asciiTheme="majorHAnsi" w:hAnsiTheme="majorHAnsi" w:cstheme="majorHAnsi"/>
          <w:color w:val="000000" w:themeColor="text1"/>
          <w:sz w:val="14"/>
        </w:rPr>
        <w:t xml:space="preserve"> ballistic </w:t>
      </w:r>
      <w:r w:rsidRPr="003D5593">
        <w:rPr>
          <w:rStyle w:val="StyleUnderline"/>
          <w:rFonts w:asciiTheme="majorHAnsi" w:hAnsiTheme="majorHAnsi" w:cstheme="majorHAnsi"/>
          <w:color w:val="000000" w:themeColor="text1"/>
        </w:rPr>
        <w:t xml:space="preserve">missile </w:t>
      </w:r>
      <w:r w:rsidRPr="003D5593">
        <w:rPr>
          <w:rStyle w:val="Emphasis"/>
          <w:rFonts w:asciiTheme="majorHAnsi" w:hAnsiTheme="majorHAnsi" w:cstheme="majorHAnsi"/>
          <w:color w:val="000000" w:themeColor="text1"/>
          <w:highlight w:val="cyan"/>
        </w:rPr>
        <w:t>launches were detected</w:t>
      </w:r>
      <w:r w:rsidRPr="003D5593">
        <w:rPr>
          <w:rStyle w:val="StyleUnderline"/>
          <w:rFonts w:asciiTheme="majorHAnsi" w:hAnsiTheme="majorHAnsi" w:cstheme="majorHAnsi"/>
          <w:color w:val="000000" w:themeColor="text1"/>
        </w:rPr>
        <w:t xml:space="preserve"> and</w:t>
      </w:r>
      <w:r w:rsidRPr="003D5593">
        <w:rPr>
          <w:rFonts w:asciiTheme="majorHAnsi" w:hAnsiTheme="majorHAnsi" w:cstheme="majorHAnsi"/>
          <w:color w:val="000000" w:themeColor="text1"/>
          <w:sz w:val="14"/>
        </w:rPr>
        <w:t xml:space="preserve"> deemed </w:t>
      </w:r>
      <w:r w:rsidRPr="003D5593">
        <w:rPr>
          <w:rStyle w:val="StyleUnderline"/>
          <w:rFonts w:asciiTheme="majorHAnsi" w:hAnsiTheme="majorHAnsi" w:cstheme="majorHAnsi"/>
          <w:color w:val="000000" w:themeColor="text1"/>
        </w:rPr>
        <w:t xml:space="preserve">a threat, </w:t>
      </w:r>
      <w:r w:rsidRPr="003D5593">
        <w:rPr>
          <w:rStyle w:val="StyleUnderline"/>
          <w:rFonts w:asciiTheme="majorHAnsi" w:hAnsiTheme="majorHAnsi" w:cstheme="majorHAnsi"/>
          <w:color w:val="000000" w:themeColor="text1"/>
          <w:highlight w:val="cyan"/>
        </w:rPr>
        <w:t xml:space="preserve">the </w:t>
      </w:r>
      <w:r w:rsidRPr="003D5593">
        <w:rPr>
          <w:rStyle w:val="Emphasis"/>
          <w:rFonts w:asciiTheme="majorHAnsi" w:hAnsiTheme="majorHAnsi" w:cstheme="majorHAnsi"/>
          <w:color w:val="000000" w:themeColor="text1"/>
          <w:highlight w:val="cyan"/>
        </w:rPr>
        <w:t>decision to retaliate</w:t>
      </w:r>
      <w:r w:rsidRPr="003D5593">
        <w:rPr>
          <w:rStyle w:val="StyleUnderline"/>
          <w:rFonts w:asciiTheme="majorHAnsi" w:hAnsiTheme="majorHAnsi" w:cstheme="majorHAnsi"/>
          <w:color w:val="000000" w:themeColor="text1"/>
          <w:highlight w:val="cyan"/>
        </w:rPr>
        <w:t xml:space="preserve"> would</w:t>
      </w:r>
      <w:r w:rsidRPr="003D5593">
        <w:rPr>
          <w:rStyle w:val="StyleUnderline"/>
          <w:rFonts w:asciiTheme="majorHAnsi" w:hAnsiTheme="majorHAnsi" w:cstheme="majorHAnsi"/>
          <w:color w:val="000000" w:themeColor="text1"/>
        </w:rPr>
        <w:t xml:space="preserve"> mean the National Command Authority making the </w:t>
      </w:r>
      <w:r w:rsidRPr="003D5593">
        <w:rPr>
          <w:rStyle w:val="StyleUnderline"/>
          <w:rFonts w:asciiTheme="majorHAnsi" w:hAnsiTheme="majorHAnsi" w:cstheme="majorHAnsi"/>
          <w:color w:val="000000" w:themeColor="text1"/>
          <w:highlight w:val="cyan"/>
        </w:rPr>
        <w:t>call</w:t>
      </w:r>
      <w:r w:rsidRPr="003D5593">
        <w:rPr>
          <w:rStyle w:val="StyleUnderline"/>
          <w:rFonts w:asciiTheme="majorHAnsi" w:hAnsiTheme="majorHAnsi" w:cstheme="majorHAnsi"/>
          <w:color w:val="000000" w:themeColor="text1"/>
        </w:rPr>
        <w:t xml:space="preserve"> to do so </w:t>
      </w:r>
      <w:r w:rsidRPr="003D5593">
        <w:rPr>
          <w:rStyle w:val="Emphasis"/>
          <w:rFonts w:asciiTheme="majorHAnsi" w:hAnsiTheme="majorHAnsi" w:cstheme="majorHAnsi"/>
          <w:color w:val="000000" w:themeColor="text1"/>
        </w:rPr>
        <w:t>with</w:t>
      </w:r>
      <w:r w:rsidRPr="003D5593">
        <w:rPr>
          <w:rStyle w:val="Emphasis"/>
          <w:rFonts w:asciiTheme="majorHAnsi" w:hAnsiTheme="majorHAnsi" w:cstheme="majorHAnsi"/>
          <w:color w:val="000000" w:themeColor="text1"/>
          <w:highlight w:val="cyan"/>
        </w:rPr>
        <w:t>in half an hour</w:t>
      </w:r>
      <w:r w:rsidRPr="003D5593">
        <w:rPr>
          <w:rStyle w:val="StyleUnderline"/>
          <w:rFonts w:asciiTheme="majorHAnsi" w:hAnsiTheme="majorHAnsi" w:cstheme="majorHAnsi"/>
          <w:color w:val="000000" w:themeColor="text1"/>
        </w:rPr>
        <w:t xml:space="preserve">, an act </w:t>
      </w:r>
      <w:r w:rsidRPr="003D5593">
        <w:rPr>
          <w:rStyle w:val="StyleUnderline"/>
          <w:rFonts w:asciiTheme="majorHAnsi" w:hAnsiTheme="majorHAnsi" w:cstheme="majorHAnsi"/>
          <w:color w:val="000000" w:themeColor="text1"/>
          <w:highlight w:val="cyan"/>
        </w:rPr>
        <w:t>that could</w:t>
      </w:r>
      <w:r w:rsidRPr="003D5593">
        <w:rPr>
          <w:rStyle w:val="StyleUnderline"/>
          <w:rFonts w:asciiTheme="majorHAnsi" w:hAnsiTheme="majorHAnsi" w:cstheme="majorHAnsi"/>
          <w:color w:val="000000" w:themeColor="text1"/>
        </w:rPr>
        <w:t xml:space="preserve"> bring</w:t>
      </w:r>
      <w:r w:rsidRPr="003D5593">
        <w:rPr>
          <w:rFonts w:asciiTheme="majorHAnsi" w:hAnsiTheme="majorHAnsi" w:cstheme="majorHAnsi"/>
          <w:color w:val="000000" w:themeColor="text1"/>
          <w:sz w:val="14"/>
        </w:rPr>
        <w:t xml:space="preserve"> an </w:t>
      </w:r>
      <w:r w:rsidRPr="003D5593">
        <w:rPr>
          <w:rStyle w:val="StyleUnderline"/>
          <w:rFonts w:asciiTheme="majorHAnsi" w:hAnsiTheme="majorHAnsi" w:cstheme="majorHAnsi"/>
          <w:color w:val="000000" w:themeColor="text1"/>
        </w:rPr>
        <w:t xml:space="preserve">the </w:t>
      </w:r>
      <w:r w:rsidRPr="003D5593">
        <w:rPr>
          <w:rStyle w:val="Emphasis"/>
          <w:rFonts w:asciiTheme="majorHAnsi" w:hAnsiTheme="majorHAnsi" w:cstheme="majorHAnsi"/>
          <w:color w:val="000000" w:themeColor="text1"/>
          <w:highlight w:val="cyan"/>
        </w:rPr>
        <w:t>end</w:t>
      </w:r>
      <w:r w:rsidRPr="003D5593">
        <w:rPr>
          <w:rStyle w:val="Emphasis"/>
          <w:rFonts w:asciiTheme="majorHAnsi" w:hAnsiTheme="majorHAnsi" w:cstheme="majorHAnsi"/>
          <w:color w:val="000000" w:themeColor="text1"/>
        </w:rPr>
        <w:t xml:space="preserve"> of </w:t>
      </w:r>
      <w:r w:rsidRPr="003D5593">
        <w:rPr>
          <w:rStyle w:val="Emphasis"/>
          <w:rFonts w:asciiTheme="majorHAnsi" w:hAnsiTheme="majorHAnsi" w:cstheme="majorHAnsi"/>
          <w:color w:val="000000" w:themeColor="text1"/>
          <w:highlight w:val="cyan"/>
        </w:rPr>
        <w:t>humanity</w:t>
      </w:r>
      <w:r w:rsidRPr="003D5593">
        <w:rPr>
          <w:rStyle w:val="Emphasis"/>
          <w:rFonts w:asciiTheme="majorHAnsi" w:hAnsiTheme="majorHAnsi" w:cstheme="majorHAnsi"/>
          <w:color w:val="000000" w:themeColor="text1"/>
        </w:rPr>
        <w:t xml:space="preserve">’s </w:t>
      </w:r>
      <w:r w:rsidRPr="003D5593">
        <w:rPr>
          <w:rStyle w:val="StyleUnderline"/>
          <w:rFonts w:asciiTheme="majorHAnsi" w:hAnsiTheme="majorHAnsi" w:cstheme="majorHAnsi"/>
          <w:color w:val="000000" w:themeColor="text1"/>
        </w:rPr>
        <w:t>reign on Earth</w:t>
      </w:r>
      <w:r w:rsidRPr="003D5593">
        <w:rPr>
          <w:rFonts w:asciiTheme="majorHAnsi" w:hAnsiTheme="majorHAnsi" w:cstheme="majorHAnsi"/>
          <w:color w:val="000000" w:themeColor="text1"/>
          <w:sz w:val="14"/>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3D5593">
        <w:rPr>
          <w:rStyle w:val="StyleUnderline"/>
          <w:rFonts w:asciiTheme="majorHAnsi" w:hAnsiTheme="majorHAnsi" w:cstheme="majorHAnsi"/>
          <w:color w:val="000000" w:themeColor="text1"/>
        </w:rPr>
        <w:t>If something were detected</w:t>
      </w:r>
      <w:r w:rsidRPr="003D5593">
        <w:rPr>
          <w:rFonts w:asciiTheme="majorHAnsi" w:hAnsiTheme="majorHAnsi" w:cstheme="majorHAnsi"/>
          <w:color w:val="000000" w:themeColor="text1"/>
          <w:sz w:val="14"/>
        </w:rPr>
        <w:t xml:space="preserve">, the </w:t>
      </w:r>
      <w:r w:rsidRPr="003D5593">
        <w:rPr>
          <w:rStyle w:val="StyleUnderline"/>
          <w:rFonts w:asciiTheme="majorHAnsi" w:hAnsiTheme="majorHAnsi" w:cstheme="majorHAnsi"/>
          <w:color w:val="000000" w:themeColor="text1"/>
          <w:highlight w:val="cyan"/>
        </w:rPr>
        <w:t>info</w:t>
      </w:r>
      <w:r w:rsidRPr="003D5593">
        <w:rPr>
          <w:rStyle w:val="StyleUnderline"/>
          <w:rFonts w:asciiTheme="majorHAnsi" w:hAnsiTheme="majorHAnsi" w:cstheme="majorHAnsi"/>
          <w:color w:val="000000" w:themeColor="text1"/>
        </w:rPr>
        <w:t xml:space="preserve">rmation </w:t>
      </w:r>
      <w:r w:rsidRPr="003D5593">
        <w:rPr>
          <w:rStyle w:val="StyleUnderline"/>
          <w:rFonts w:asciiTheme="majorHAnsi" w:hAnsiTheme="majorHAnsi" w:cstheme="majorHAnsi"/>
          <w:color w:val="000000" w:themeColor="text1"/>
          <w:highlight w:val="cyan"/>
        </w:rPr>
        <w:t xml:space="preserve">would </w:t>
      </w:r>
      <w:r w:rsidRPr="003D5593">
        <w:rPr>
          <w:rStyle w:val="Emphasis"/>
          <w:rFonts w:asciiTheme="majorHAnsi" w:hAnsiTheme="majorHAnsi" w:cstheme="majorHAnsi"/>
          <w:color w:val="000000" w:themeColor="text1"/>
          <w:highlight w:val="cyan"/>
        </w:rPr>
        <w:t>immediately</w:t>
      </w:r>
      <w:r w:rsidRPr="003D5593">
        <w:rPr>
          <w:rStyle w:val="StyleUnderline"/>
          <w:rFonts w:asciiTheme="majorHAnsi" w:hAnsiTheme="majorHAnsi" w:cstheme="majorHAnsi"/>
          <w:color w:val="000000" w:themeColor="text1"/>
          <w:highlight w:val="cyan"/>
        </w:rPr>
        <w:t xml:space="preserve"> be </w:t>
      </w:r>
      <w:r w:rsidRPr="003D5593">
        <w:rPr>
          <w:rStyle w:val="Emphasis"/>
          <w:rFonts w:asciiTheme="majorHAnsi" w:hAnsiTheme="majorHAnsi" w:cstheme="majorHAnsi"/>
          <w:color w:val="000000" w:themeColor="text1"/>
          <w:highlight w:val="cyan"/>
        </w:rPr>
        <w:t>data-linked</w:t>
      </w:r>
      <w:r w:rsidRPr="003D5593">
        <w:rPr>
          <w:rStyle w:val="StyleUnderline"/>
          <w:rFonts w:asciiTheme="majorHAnsi" w:hAnsiTheme="majorHAnsi" w:cstheme="majorHAnsi"/>
          <w:color w:val="000000" w:themeColor="text1"/>
          <w:highlight w:val="cyan"/>
        </w:rPr>
        <w:t xml:space="preserve"> to</w:t>
      </w:r>
      <w:r w:rsidRPr="003D5593">
        <w:rPr>
          <w:rStyle w:val="StyleUnderline"/>
          <w:rFonts w:asciiTheme="majorHAnsi" w:hAnsiTheme="majorHAnsi" w:cstheme="majorHAnsi"/>
          <w:color w:val="000000" w:themeColor="text1"/>
        </w:rPr>
        <w:t xml:space="preserve"> controllers on </w:t>
      </w:r>
      <w:r w:rsidRPr="003D5593">
        <w:rPr>
          <w:rStyle w:val="StyleUnderline"/>
          <w:rFonts w:asciiTheme="majorHAnsi" w:hAnsiTheme="majorHAnsi" w:cstheme="majorHAnsi"/>
          <w:color w:val="000000" w:themeColor="text1"/>
          <w:highlight w:val="cyan"/>
        </w:rPr>
        <w:t>the ground</w:t>
      </w:r>
      <w:r w:rsidRPr="003D5593">
        <w:rPr>
          <w:rFonts w:asciiTheme="majorHAnsi" w:hAnsiTheme="majorHAnsi" w:cstheme="majorHAnsi"/>
          <w:color w:val="000000" w:themeColor="text1"/>
          <w:sz w:val="14"/>
        </w:rPr>
        <w:t xml:space="preserve"> at the 460th Space Wing located at Buckley AFB in in Colorado. A total of </w:t>
      </w:r>
      <w:r w:rsidRPr="003D5593">
        <w:rPr>
          <w:rStyle w:val="StyleUnderline"/>
          <w:rFonts w:asciiTheme="majorHAnsi" w:hAnsiTheme="majorHAnsi" w:cstheme="majorHAnsi"/>
          <w:color w:val="000000" w:themeColor="text1"/>
        </w:rPr>
        <w:t>23</w:t>
      </w:r>
      <w:r w:rsidRPr="003D5593">
        <w:rPr>
          <w:rFonts w:asciiTheme="majorHAnsi" w:hAnsiTheme="majorHAnsi" w:cstheme="majorHAnsi"/>
          <w:color w:val="000000" w:themeColor="text1"/>
          <w:sz w:val="14"/>
        </w:rPr>
        <w:t xml:space="preserve"> of these </w:t>
      </w:r>
      <w:r w:rsidRPr="003D5593">
        <w:rPr>
          <w:rStyle w:val="StyleUnderline"/>
          <w:rFonts w:asciiTheme="majorHAnsi" w:hAnsiTheme="majorHAnsi" w:cstheme="majorHAnsi"/>
          <w:color w:val="000000" w:themeColor="text1"/>
        </w:rPr>
        <w:t>satellites have been launched</w:t>
      </w:r>
      <w:r w:rsidRPr="003D5593">
        <w:rPr>
          <w:rFonts w:asciiTheme="majorHAnsi" w:hAnsiTheme="majorHAnsi" w:cstheme="majorHAnsi"/>
          <w:color w:val="000000" w:themeColor="text1"/>
          <w:sz w:val="14"/>
        </w:rPr>
        <w:t xml:space="preserve"> over the program’s life, </w:t>
      </w:r>
      <w:r w:rsidRPr="003D5593">
        <w:rPr>
          <w:rStyle w:val="StyleUnderline"/>
          <w:rFonts w:asciiTheme="majorHAnsi" w:hAnsiTheme="majorHAnsi" w:cstheme="majorHAnsi"/>
          <w:color w:val="000000" w:themeColor="text1"/>
        </w:rPr>
        <w:t>with constant upgrades</w:t>
      </w:r>
      <w:r w:rsidRPr="003D5593">
        <w:rPr>
          <w:rFonts w:asciiTheme="majorHAnsi" w:hAnsiTheme="majorHAnsi" w:cstheme="majorHAnsi"/>
          <w:color w:val="000000" w:themeColor="text1"/>
          <w:sz w:val="14"/>
        </w:rPr>
        <w:t xml:space="preserve"> made </w:t>
      </w:r>
      <w:r w:rsidRPr="003D5593">
        <w:rPr>
          <w:rStyle w:val="StyleUnderline"/>
          <w:rFonts w:asciiTheme="majorHAnsi" w:hAnsiTheme="majorHAnsi" w:cstheme="majorHAnsi"/>
          <w:color w:val="000000" w:themeColor="text1"/>
        </w:rPr>
        <w:t>along the way</w:t>
      </w:r>
      <w:r w:rsidRPr="003D5593">
        <w:rPr>
          <w:rFonts w:asciiTheme="majorHAnsi" w:hAnsiTheme="majorHAnsi" w:cstheme="majorHAnsi"/>
          <w:color w:val="000000" w:themeColor="text1"/>
          <w:sz w:val="14"/>
        </w:rPr>
        <w:t xml:space="preserve">. A DSP satellite was launched by the Space Shuttle on STS-44 in 1991, and the last one was launched by a Delta IV Heavy in 2007. Most </w:t>
      </w:r>
      <w:r w:rsidRPr="003D5593">
        <w:rPr>
          <w:rStyle w:val="StyleUnderline"/>
          <w:rFonts w:asciiTheme="majorHAnsi" w:hAnsiTheme="majorHAnsi" w:cstheme="majorHAnsi"/>
          <w:color w:val="000000" w:themeColor="text1"/>
        </w:rPr>
        <w:t>famously, the</w:t>
      </w:r>
      <w:r w:rsidRPr="003D5593">
        <w:rPr>
          <w:rFonts w:asciiTheme="majorHAnsi" w:hAnsiTheme="majorHAnsi" w:cstheme="majorHAnsi"/>
          <w:color w:val="000000" w:themeColor="text1"/>
          <w:sz w:val="14"/>
        </w:rPr>
        <w:t xml:space="preserve"> Defense Support Program </w:t>
      </w:r>
      <w:r w:rsidRPr="003D5593">
        <w:rPr>
          <w:rStyle w:val="StyleUnderline"/>
          <w:rFonts w:asciiTheme="majorHAnsi" w:hAnsiTheme="majorHAnsi" w:cstheme="majorHAnsi"/>
          <w:color w:val="000000" w:themeColor="text1"/>
        </w:rPr>
        <w:t>constellation</w:t>
      </w:r>
      <w:r w:rsidRPr="003D5593">
        <w:rPr>
          <w:rFonts w:asciiTheme="majorHAnsi" w:hAnsiTheme="majorHAnsi" w:cstheme="majorHAnsi"/>
          <w:color w:val="000000" w:themeColor="text1"/>
          <w:sz w:val="14"/>
        </w:rPr>
        <w:t xml:space="preserve"> of satellites </w:t>
      </w:r>
      <w:r w:rsidRPr="003D5593">
        <w:rPr>
          <w:rStyle w:val="StyleUnderline"/>
          <w:rFonts w:asciiTheme="majorHAnsi" w:hAnsiTheme="majorHAnsi" w:cstheme="majorHAnsi"/>
          <w:color w:val="000000" w:themeColor="text1"/>
        </w:rPr>
        <w:t xml:space="preserve">were used to </w:t>
      </w:r>
      <w:r w:rsidRPr="003D5593">
        <w:rPr>
          <w:rStyle w:val="Emphasis"/>
          <w:rFonts w:asciiTheme="majorHAnsi" w:hAnsiTheme="majorHAnsi" w:cstheme="majorHAnsi"/>
          <w:color w:val="000000" w:themeColor="text1"/>
        </w:rPr>
        <w:t>detect launches</w:t>
      </w:r>
      <w:r w:rsidRPr="003D5593">
        <w:rPr>
          <w:rStyle w:val="StyleUnderline"/>
          <w:rFonts w:asciiTheme="majorHAnsi" w:hAnsiTheme="majorHAnsi" w:cstheme="majorHAnsi"/>
          <w:color w:val="000000" w:themeColor="text1"/>
        </w:rPr>
        <w:t xml:space="preserve"> of </w:t>
      </w:r>
      <w:r w:rsidRPr="003D5593">
        <w:rPr>
          <w:rStyle w:val="Emphasis"/>
          <w:rFonts w:asciiTheme="majorHAnsi" w:hAnsiTheme="majorHAnsi" w:cstheme="majorHAnsi"/>
          <w:color w:val="000000" w:themeColor="text1"/>
        </w:rPr>
        <w:t>SCUD missiles</w:t>
      </w:r>
      <w:r w:rsidRPr="003D5593">
        <w:rPr>
          <w:rStyle w:val="StyleUnderline"/>
          <w:rFonts w:asciiTheme="majorHAnsi" w:hAnsiTheme="majorHAnsi" w:cstheme="majorHAnsi"/>
          <w:color w:val="000000" w:themeColor="text1"/>
        </w:rPr>
        <w:t xml:space="preserve"> during</w:t>
      </w:r>
      <w:r w:rsidRPr="003D5593">
        <w:rPr>
          <w:rFonts w:asciiTheme="majorHAnsi" w:hAnsiTheme="majorHAnsi" w:cstheme="majorHAnsi"/>
          <w:color w:val="000000" w:themeColor="text1"/>
          <w:sz w:val="14"/>
        </w:rPr>
        <w:t xml:space="preserve"> Operation </w:t>
      </w:r>
      <w:r w:rsidRPr="003D5593">
        <w:rPr>
          <w:rStyle w:val="StyleUnderline"/>
          <w:rFonts w:asciiTheme="majorHAnsi" w:hAnsiTheme="majorHAnsi" w:cstheme="majorHAnsi"/>
          <w:color w:val="000000" w:themeColor="text1"/>
        </w:rPr>
        <w:t>Desert Storm</w:t>
      </w:r>
      <w:r w:rsidRPr="003D5593">
        <w:rPr>
          <w:rFonts w:asciiTheme="majorHAnsi" w:hAnsiTheme="majorHAnsi" w:cstheme="majorHAnsi"/>
          <w:color w:val="000000" w:themeColor="text1"/>
          <w:sz w:val="14"/>
        </w:rPr>
        <w:t>.</w:t>
      </w:r>
    </w:p>
    <w:p w14:paraId="6E400976" w14:textId="77777777" w:rsidR="00C140FC" w:rsidRPr="003D5593" w:rsidRDefault="00C140FC" w:rsidP="00C140FC">
      <w:pPr>
        <w:rPr>
          <w:rFonts w:asciiTheme="majorHAnsi" w:hAnsiTheme="majorHAnsi" w:cstheme="majorHAnsi"/>
          <w:color w:val="000000" w:themeColor="text1"/>
        </w:rPr>
      </w:pPr>
    </w:p>
    <w:p w14:paraId="29B7EC47" w14:textId="77777777" w:rsidR="00C140FC" w:rsidRPr="003D5593" w:rsidRDefault="00C140FC" w:rsidP="00C140FC">
      <w:pPr>
        <w:pStyle w:val="Heading2"/>
        <w:rPr>
          <w:rFonts w:asciiTheme="majorHAnsi" w:hAnsiTheme="majorHAnsi" w:cstheme="majorHAnsi"/>
          <w:color w:val="000000" w:themeColor="text1"/>
        </w:rPr>
      </w:pPr>
      <w:r w:rsidRPr="003D5593">
        <w:rPr>
          <w:rFonts w:asciiTheme="majorHAnsi" w:hAnsiTheme="majorHAnsi" w:cstheme="majorHAnsi"/>
          <w:color w:val="000000" w:themeColor="text1"/>
        </w:rPr>
        <w:lastRenderedPageBreak/>
        <w:t>1AC---Underview</w:t>
      </w:r>
    </w:p>
    <w:p w14:paraId="56655C1E" w14:textId="11CD2A6E" w:rsidR="00C140FC" w:rsidRPr="003D5593" w:rsidRDefault="004C6903"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1</w:t>
      </w:r>
      <w:r w:rsidR="00C140FC" w:rsidRPr="003D5593">
        <w:rPr>
          <w:rFonts w:asciiTheme="majorHAnsi" w:hAnsiTheme="majorHAnsi" w:cstheme="majorHAnsi"/>
          <w:color w:val="000000" w:themeColor="text1"/>
        </w:rPr>
        <w:t xml:space="preserve">] </w:t>
      </w:r>
      <w:r w:rsidR="00C140FC" w:rsidRPr="003D5593">
        <w:rPr>
          <w:rFonts w:asciiTheme="majorHAnsi" w:hAnsiTheme="majorHAnsi" w:cstheme="majorHAnsi"/>
          <w:color w:val="000000" w:themeColor="text1"/>
          <w:u w:val="single"/>
        </w:rPr>
        <w:t>Reasonability on T</w:t>
      </w:r>
      <w:r w:rsidR="00C140FC" w:rsidRPr="003D5593">
        <w:rPr>
          <w:rFonts w:asciiTheme="majorHAnsi" w:hAnsiTheme="majorHAnsi" w:cstheme="majorHAnsi"/>
          <w:color w:val="000000" w:themeColor="text1"/>
        </w:rPr>
        <w:t xml:space="preserve"> – Use a brightline of disclosure and link or impact turn ground. Brightline resolves arbitrariness –</w:t>
      </w:r>
    </w:p>
    <w:p w14:paraId="098BBFA5" w14:textId="77777777" w:rsidR="00C140FC" w:rsidRPr="003D5593" w:rsidRDefault="00C140FC" w:rsidP="00C140FC">
      <w:pPr>
        <w:rPr>
          <w:rFonts w:asciiTheme="majorHAnsi" w:hAnsiTheme="majorHAnsi" w:cstheme="majorHAnsi"/>
          <w:color w:val="000000" w:themeColor="text1"/>
        </w:rPr>
      </w:pPr>
      <w:r w:rsidRPr="003D5593">
        <w:rPr>
          <w:rFonts w:asciiTheme="majorHAnsi" w:hAnsiTheme="majorHAnsi" w:cstheme="majorHAnsi"/>
          <w:color w:val="000000" w:themeColor="text1"/>
        </w:rPr>
        <w:t>[0:14]</w:t>
      </w:r>
    </w:p>
    <w:p w14:paraId="5143E120"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---A] Reciprocity – the neg gets exclusive access to topicality so its irreciprocal to hold it to the same standard as other theory, </w:t>
      </w:r>
    </w:p>
    <w:p w14:paraId="34206DB4"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---B] Bidirectionality – means they get topicality either way – choosing the best interpretation is a bad standard, </w:t>
      </w:r>
    </w:p>
    <w:p w14:paraId="5B1D6D81"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---C] Engagement – reasonability encourages a refocus on substantive education – the brightline proves they had the ability to engage. </w:t>
      </w:r>
    </w:p>
    <w:p w14:paraId="12FEC2E9" w14:textId="77777777" w:rsidR="00C140FC" w:rsidRPr="003D5593" w:rsidRDefault="00C140FC" w:rsidP="00C140FC">
      <w:pPr>
        <w:rPr>
          <w:color w:val="000000" w:themeColor="text1"/>
        </w:rPr>
      </w:pPr>
    </w:p>
    <w:p w14:paraId="52881E57" w14:textId="1150ECCB" w:rsidR="00C140FC" w:rsidRPr="003D5593" w:rsidRDefault="004C6903"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2</w:t>
      </w:r>
      <w:r w:rsidR="00C140FC" w:rsidRPr="003D5593">
        <w:rPr>
          <w:rFonts w:asciiTheme="majorHAnsi" w:hAnsiTheme="majorHAnsi" w:cstheme="majorHAnsi"/>
          <w:color w:val="000000" w:themeColor="text1"/>
        </w:rPr>
        <w:t xml:space="preserve">] Condo is a voting issue – the time crunched 1AR can’t read its best offense against multiple worlds with different uniqueness conditions – they collapse to what’s undercovered which wrecks engagement. </w:t>
      </w:r>
    </w:p>
    <w:p w14:paraId="4B00C433" w14:textId="77777777" w:rsidR="00C140FC" w:rsidRPr="003D5593" w:rsidRDefault="00C140FC" w:rsidP="00C140FC">
      <w:pPr>
        <w:rPr>
          <w:rFonts w:asciiTheme="majorHAnsi" w:hAnsiTheme="majorHAnsi" w:cstheme="majorHAnsi"/>
          <w:color w:val="000000" w:themeColor="text1"/>
        </w:rPr>
      </w:pPr>
    </w:p>
    <w:p w14:paraId="7773B523" w14:textId="4DFECA45" w:rsidR="00C140FC" w:rsidRPr="003D5593" w:rsidRDefault="004C6903"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3</w:t>
      </w:r>
      <w:r w:rsidR="00C140FC" w:rsidRPr="003D5593">
        <w:rPr>
          <w:rFonts w:asciiTheme="majorHAnsi" w:hAnsiTheme="majorHAnsi" w:cstheme="majorHAnsi"/>
          <w:color w:val="000000" w:themeColor="text1"/>
        </w:rPr>
        <w:t>] PICs are a voting issue – they moot aff offense with minute policy changes, shifting debates from the core of the literature towards its margins, undermining both topic specific education and strategic options.</w:t>
      </w:r>
    </w:p>
    <w:p w14:paraId="2CF8ED09" w14:textId="77777777" w:rsidR="00C140FC" w:rsidRPr="003D5593" w:rsidRDefault="00C140FC" w:rsidP="00C140FC">
      <w:pPr>
        <w:rPr>
          <w:rStyle w:val="StyleUnderline"/>
          <w:rFonts w:asciiTheme="majorHAnsi" w:hAnsiTheme="majorHAnsi" w:cstheme="majorHAnsi"/>
          <w:color w:val="000000" w:themeColor="text1"/>
        </w:rPr>
      </w:pPr>
    </w:p>
    <w:p w14:paraId="64AA4CB5" w14:textId="74B93F9E" w:rsidR="00C140FC" w:rsidRPr="003D5593" w:rsidRDefault="004C6903" w:rsidP="00C140FC">
      <w:pPr>
        <w:pStyle w:val="Heading4"/>
        <w:rPr>
          <w:rFonts w:asciiTheme="majorHAnsi" w:hAnsiTheme="majorHAnsi" w:cstheme="majorHAnsi"/>
          <w:color w:val="000000" w:themeColor="text1"/>
          <w:u w:val="single"/>
        </w:rPr>
      </w:pPr>
      <w:r w:rsidRPr="003D5593">
        <w:rPr>
          <w:rFonts w:asciiTheme="majorHAnsi" w:hAnsiTheme="majorHAnsi" w:cstheme="majorHAnsi"/>
          <w:color w:val="000000" w:themeColor="text1"/>
        </w:rPr>
        <w:t>4</w:t>
      </w:r>
      <w:r w:rsidR="00C140FC" w:rsidRPr="003D5593">
        <w:rPr>
          <w:rFonts w:asciiTheme="majorHAnsi" w:hAnsiTheme="majorHAnsi" w:cstheme="majorHAnsi"/>
          <w:color w:val="000000" w:themeColor="text1"/>
        </w:rPr>
        <w:t xml:space="preserve">] </w:t>
      </w:r>
      <w:r w:rsidR="00C140FC" w:rsidRPr="003D5593">
        <w:rPr>
          <w:rFonts w:asciiTheme="majorHAnsi" w:hAnsiTheme="majorHAnsi" w:cstheme="majorHAnsi"/>
          <w:color w:val="000000" w:themeColor="text1"/>
          <w:u w:val="single"/>
        </w:rPr>
        <w:t>1AR Theory</w:t>
      </w:r>
      <w:r w:rsidR="00C140FC" w:rsidRPr="003D5593">
        <w:rPr>
          <w:rFonts w:asciiTheme="majorHAnsi" w:hAnsiTheme="majorHAnsi" w:cstheme="majorHAnsi"/>
          <w:color w:val="000000" w:themeColor="text1"/>
        </w:rPr>
        <w:t xml:space="preserve"> – </w:t>
      </w:r>
    </w:p>
    <w:p w14:paraId="744D9ECE" w14:textId="77777777" w:rsidR="00C140FC" w:rsidRPr="003D5593" w:rsidRDefault="00C140FC" w:rsidP="00C140FC">
      <w:pPr>
        <w:rPr>
          <w:rFonts w:asciiTheme="majorHAnsi" w:hAnsiTheme="majorHAnsi" w:cstheme="majorHAnsi"/>
          <w:color w:val="000000" w:themeColor="text1"/>
        </w:rPr>
      </w:pPr>
      <w:r w:rsidRPr="003D5593">
        <w:rPr>
          <w:rFonts w:asciiTheme="majorHAnsi" w:hAnsiTheme="majorHAnsi" w:cstheme="majorHAnsi"/>
          <w:color w:val="000000" w:themeColor="text1"/>
        </w:rPr>
        <w:t>[0:17]</w:t>
      </w:r>
    </w:p>
    <w:p w14:paraId="60D249FB"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---A] the aff gets it because otherwise the 1NC could be infinitely abusive which o/w, </w:t>
      </w:r>
    </w:p>
    <w:p w14:paraId="7E6D19D7"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---B] it’s drop the debater because the 2AR is too short to win a shell AND substance so theory can only check abuse for the aff  </w:t>
      </w:r>
    </w:p>
    <w:p w14:paraId="3A855061" w14:textId="77777777" w:rsidR="00C140FC" w:rsidRPr="003D5593" w:rsidRDefault="00C140FC" w:rsidP="00C140FC">
      <w:pPr>
        <w:pStyle w:val="Heading4"/>
        <w:rPr>
          <w:rFonts w:asciiTheme="majorHAnsi" w:hAnsiTheme="majorHAnsi" w:cstheme="majorHAnsi"/>
          <w:color w:val="000000" w:themeColor="text1"/>
        </w:rPr>
      </w:pPr>
      <w:r w:rsidRPr="003D5593">
        <w:rPr>
          <w:rFonts w:asciiTheme="majorHAnsi" w:hAnsiTheme="majorHAnsi" w:cstheme="majorHAnsi"/>
          <w:color w:val="000000" w:themeColor="text1"/>
        </w:rPr>
        <w:t xml:space="preserve">---C] no neg RVI because otherwise they could dump on the shell for 6 minutes and get away with anything by sheer brute force, </w:t>
      </w:r>
    </w:p>
    <w:p w14:paraId="14C9886C" w14:textId="77777777" w:rsidR="00C140FC" w:rsidRPr="003D5593" w:rsidRDefault="00C140FC" w:rsidP="00C140FC">
      <w:pPr>
        <w:pStyle w:val="Heading4"/>
        <w:rPr>
          <w:rFonts w:asciiTheme="majorHAnsi" w:hAnsiTheme="majorHAnsi" w:cstheme="majorHAnsi"/>
          <w:color w:val="000000" w:themeColor="text1"/>
          <w:u w:val="single"/>
        </w:rPr>
      </w:pPr>
    </w:p>
    <w:p w14:paraId="12834E76" w14:textId="77777777" w:rsidR="00C140FC" w:rsidRPr="003D5593" w:rsidRDefault="00C140FC" w:rsidP="00C140FC">
      <w:pPr>
        <w:rPr>
          <w:color w:val="000000" w:themeColor="text1"/>
        </w:rPr>
      </w:pPr>
    </w:p>
    <w:p w14:paraId="2FCFEF88" w14:textId="77777777" w:rsidR="00BF2826" w:rsidRPr="003D5593" w:rsidRDefault="00BF2826" w:rsidP="00C140FC">
      <w:pPr>
        <w:rPr>
          <w:color w:val="000000" w:themeColor="text1"/>
        </w:rPr>
      </w:pPr>
    </w:p>
    <w:sectPr w:rsidR="00BF2826" w:rsidRPr="003D55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24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C60"/>
    <w:rsid w:val="00051DBD"/>
    <w:rsid w:val="00052FB1"/>
    <w:rsid w:val="00053BFB"/>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290"/>
    <w:rsid w:val="00117316"/>
    <w:rsid w:val="001209B4"/>
    <w:rsid w:val="001434F0"/>
    <w:rsid w:val="001761FC"/>
    <w:rsid w:val="00176906"/>
    <w:rsid w:val="00182655"/>
    <w:rsid w:val="001840F2"/>
    <w:rsid w:val="00185134"/>
    <w:rsid w:val="001856C6"/>
    <w:rsid w:val="00191B5F"/>
    <w:rsid w:val="00192487"/>
    <w:rsid w:val="00193416"/>
    <w:rsid w:val="00195073"/>
    <w:rsid w:val="0019668D"/>
    <w:rsid w:val="001A25FD"/>
    <w:rsid w:val="001A5371"/>
    <w:rsid w:val="001A72C7"/>
    <w:rsid w:val="001B5155"/>
    <w:rsid w:val="001B73E3"/>
    <w:rsid w:val="001C177D"/>
    <w:rsid w:val="001C316D"/>
    <w:rsid w:val="001C71AD"/>
    <w:rsid w:val="001D1A0D"/>
    <w:rsid w:val="001D36BF"/>
    <w:rsid w:val="001D4C28"/>
    <w:rsid w:val="001E0B1F"/>
    <w:rsid w:val="001E0C0F"/>
    <w:rsid w:val="001E1E0B"/>
    <w:rsid w:val="001F1173"/>
    <w:rsid w:val="002005A8"/>
    <w:rsid w:val="00203DD8"/>
    <w:rsid w:val="00204E1D"/>
    <w:rsid w:val="002059BD"/>
    <w:rsid w:val="00207FD8"/>
    <w:rsid w:val="00210FAF"/>
    <w:rsid w:val="00212E32"/>
    <w:rsid w:val="00213B1E"/>
    <w:rsid w:val="00215284"/>
    <w:rsid w:val="002168F2"/>
    <w:rsid w:val="0022589F"/>
    <w:rsid w:val="00227F2F"/>
    <w:rsid w:val="002343FE"/>
    <w:rsid w:val="00235F7B"/>
    <w:rsid w:val="00236F9C"/>
    <w:rsid w:val="00246AB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C8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F31"/>
    <w:rsid w:val="003624A6"/>
    <w:rsid w:val="00364ADF"/>
    <w:rsid w:val="00365C8D"/>
    <w:rsid w:val="003670D9"/>
    <w:rsid w:val="00370B41"/>
    <w:rsid w:val="00371B27"/>
    <w:rsid w:val="003726C3"/>
    <w:rsid w:val="00375D2E"/>
    <w:rsid w:val="00383071"/>
    <w:rsid w:val="00383B19"/>
    <w:rsid w:val="00384CBC"/>
    <w:rsid w:val="0039005E"/>
    <w:rsid w:val="003933F9"/>
    <w:rsid w:val="00395864"/>
    <w:rsid w:val="00396557"/>
    <w:rsid w:val="00397316"/>
    <w:rsid w:val="003A248F"/>
    <w:rsid w:val="003A24D4"/>
    <w:rsid w:val="003A4D9C"/>
    <w:rsid w:val="003B1668"/>
    <w:rsid w:val="003C52AC"/>
    <w:rsid w:val="003C5F4C"/>
    <w:rsid w:val="003D5593"/>
    <w:rsid w:val="003D5EA8"/>
    <w:rsid w:val="003D5F51"/>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B26"/>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8BF"/>
    <w:rsid w:val="004C657F"/>
    <w:rsid w:val="004C6903"/>
    <w:rsid w:val="004C6FAE"/>
    <w:rsid w:val="004D17D8"/>
    <w:rsid w:val="004D52D8"/>
    <w:rsid w:val="004E355B"/>
    <w:rsid w:val="005028E5"/>
    <w:rsid w:val="00503735"/>
    <w:rsid w:val="00516A88"/>
    <w:rsid w:val="00522065"/>
    <w:rsid w:val="005224F2"/>
    <w:rsid w:val="00524934"/>
    <w:rsid w:val="005265AA"/>
    <w:rsid w:val="00533F1C"/>
    <w:rsid w:val="00536D8B"/>
    <w:rsid w:val="005379C3"/>
    <w:rsid w:val="005519C2"/>
    <w:rsid w:val="00551C1A"/>
    <w:rsid w:val="005523E0"/>
    <w:rsid w:val="0055320F"/>
    <w:rsid w:val="0055699B"/>
    <w:rsid w:val="0056020A"/>
    <w:rsid w:val="00563D3D"/>
    <w:rsid w:val="00564474"/>
    <w:rsid w:val="005659AA"/>
    <w:rsid w:val="005676E8"/>
    <w:rsid w:val="00577C12"/>
    <w:rsid w:val="00580BFC"/>
    <w:rsid w:val="00581048"/>
    <w:rsid w:val="00581203"/>
    <w:rsid w:val="0058349C"/>
    <w:rsid w:val="00585B82"/>
    <w:rsid w:val="00585FBE"/>
    <w:rsid w:val="005870E8"/>
    <w:rsid w:val="0058789C"/>
    <w:rsid w:val="00591218"/>
    <w:rsid w:val="005A4D4E"/>
    <w:rsid w:val="005A7237"/>
    <w:rsid w:val="005B21FA"/>
    <w:rsid w:val="005B3244"/>
    <w:rsid w:val="005B6EE8"/>
    <w:rsid w:val="005B7731"/>
    <w:rsid w:val="005B79ED"/>
    <w:rsid w:val="005C4515"/>
    <w:rsid w:val="005C5602"/>
    <w:rsid w:val="005C74A6"/>
    <w:rsid w:val="005D3B4D"/>
    <w:rsid w:val="005D615C"/>
    <w:rsid w:val="005E1860"/>
    <w:rsid w:val="005F063B"/>
    <w:rsid w:val="005F192D"/>
    <w:rsid w:val="005F24C8"/>
    <w:rsid w:val="005F26AF"/>
    <w:rsid w:val="006011E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016"/>
    <w:rsid w:val="007374A1"/>
    <w:rsid w:val="00752712"/>
    <w:rsid w:val="00753A84"/>
    <w:rsid w:val="007611F5"/>
    <w:rsid w:val="007619E4"/>
    <w:rsid w:val="00761E75"/>
    <w:rsid w:val="0076495E"/>
    <w:rsid w:val="00765FC8"/>
    <w:rsid w:val="00775694"/>
    <w:rsid w:val="00776D6F"/>
    <w:rsid w:val="00793F46"/>
    <w:rsid w:val="007A1325"/>
    <w:rsid w:val="007A1A18"/>
    <w:rsid w:val="007A3BAF"/>
    <w:rsid w:val="007B07C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2CB"/>
    <w:rsid w:val="008C2342"/>
    <w:rsid w:val="008C77B6"/>
    <w:rsid w:val="008D1B91"/>
    <w:rsid w:val="008D724A"/>
    <w:rsid w:val="008E13D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15D"/>
    <w:rsid w:val="009B69F5"/>
    <w:rsid w:val="009C5FF7"/>
    <w:rsid w:val="009C6292"/>
    <w:rsid w:val="009D15DB"/>
    <w:rsid w:val="009D3133"/>
    <w:rsid w:val="009E160D"/>
    <w:rsid w:val="009F1CBB"/>
    <w:rsid w:val="009F3305"/>
    <w:rsid w:val="009F6FB2"/>
    <w:rsid w:val="00A00CB5"/>
    <w:rsid w:val="00A071C0"/>
    <w:rsid w:val="00A13521"/>
    <w:rsid w:val="00A22670"/>
    <w:rsid w:val="00A24B35"/>
    <w:rsid w:val="00A271BA"/>
    <w:rsid w:val="00A27F86"/>
    <w:rsid w:val="00A36862"/>
    <w:rsid w:val="00A431C6"/>
    <w:rsid w:val="00A54315"/>
    <w:rsid w:val="00A60FBC"/>
    <w:rsid w:val="00A65C0B"/>
    <w:rsid w:val="00A776BA"/>
    <w:rsid w:val="00A81FD2"/>
    <w:rsid w:val="00A8330A"/>
    <w:rsid w:val="00A8441A"/>
    <w:rsid w:val="00A8674A"/>
    <w:rsid w:val="00A96E24"/>
    <w:rsid w:val="00AA6F6E"/>
    <w:rsid w:val="00AB122B"/>
    <w:rsid w:val="00AB21B0"/>
    <w:rsid w:val="00AB48D3"/>
    <w:rsid w:val="00AB4DFE"/>
    <w:rsid w:val="00AB6D57"/>
    <w:rsid w:val="00AD3E2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B7C"/>
    <w:rsid w:val="00B92A93"/>
    <w:rsid w:val="00BA17A8"/>
    <w:rsid w:val="00BA3C33"/>
    <w:rsid w:val="00BB0878"/>
    <w:rsid w:val="00BB1879"/>
    <w:rsid w:val="00BC0ABE"/>
    <w:rsid w:val="00BC30DB"/>
    <w:rsid w:val="00BC64FF"/>
    <w:rsid w:val="00BC7C37"/>
    <w:rsid w:val="00BD2244"/>
    <w:rsid w:val="00BE6472"/>
    <w:rsid w:val="00BF2826"/>
    <w:rsid w:val="00BF29B8"/>
    <w:rsid w:val="00BF46EA"/>
    <w:rsid w:val="00C07769"/>
    <w:rsid w:val="00C07D05"/>
    <w:rsid w:val="00C10856"/>
    <w:rsid w:val="00C12E49"/>
    <w:rsid w:val="00C140FC"/>
    <w:rsid w:val="00C203FA"/>
    <w:rsid w:val="00C244F5"/>
    <w:rsid w:val="00C3164F"/>
    <w:rsid w:val="00C31B5E"/>
    <w:rsid w:val="00C34D3E"/>
    <w:rsid w:val="00C35B37"/>
    <w:rsid w:val="00C3747A"/>
    <w:rsid w:val="00C37F29"/>
    <w:rsid w:val="00C56DCC"/>
    <w:rsid w:val="00C57075"/>
    <w:rsid w:val="00C66405"/>
    <w:rsid w:val="00C71578"/>
    <w:rsid w:val="00C72AFE"/>
    <w:rsid w:val="00C81619"/>
    <w:rsid w:val="00CA013C"/>
    <w:rsid w:val="00CA6D6D"/>
    <w:rsid w:val="00CC7A4E"/>
    <w:rsid w:val="00CD1359"/>
    <w:rsid w:val="00CD4C83"/>
    <w:rsid w:val="00CE01C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27E"/>
    <w:rsid w:val="00D43A8C"/>
    <w:rsid w:val="00D53072"/>
    <w:rsid w:val="00D61A4E"/>
    <w:rsid w:val="00D634EA"/>
    <w:rsid w:val="00D713A1"/>
    <w:rsid w:val="00D77956"/>
    <w:rsid w:val="00D80F0C"/>
    <w:rsid w:val="00D8257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72C"/>
    <w:rsid w:val="00E541F9"/>
    <w:rsid w:val="00E57B79"/>
    <w:rsid w:val="00E63419"/>
    <w:rsid w:val="00E64496"/>
    <w:rsid w:val="00E72115"/>
    <w:rsid w:val="00E7576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FB"/>
    <w:rsid w:val="00FA56F6"/>
    <w:rsid w:val="00FB329D"/>
    <w:rsid w:val="00FC27E3"/>
    <w:rsid w:val="00FC4C06"/>
    <w:rsid w:val="00FC74C7"/>
    <w:rsid w:val="00FD451D"/>
    <w:rsid w:val="00FD5B22"/>
    <w:rsid w:val="00FD7D5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C1E9EB"/>
  <w14:defaultImageDpi w14:val="300"/>
  <w15:docId w15:val="{95270D68-8D45-AC48-895C-85080B37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4DFE"/>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AB4D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AB4D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AB4D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B4DF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F2826"/>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F2826"/>
    <w:pPr>
      <w:keepNext/>
      <w:keepLines/>
      <w:spacing w:before="200" w:after="40"/>
      <w:outlineLvl w:val="5"/>
    </w:pPr>
    <w:rPr>
      <w:b/>
      <w:sz w:val="20"/>
      <w:szCs w:val="20"/>
    </w:rPr>
  </w:style>
  <w:style w:type="character" w:default="1" w:styleId="DefaultParagraphFont">
    <w:name w:val="Default Paragraph Font"/>
    <w:uiPriority w:val="1"/>
    <w:semiHidden/>
    <w:unhideWhenUsed/>
    <w:rsid w:val="00AB4D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DFE"/>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AB4DFE"/>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AB4DFE"/>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AB4DF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B4D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B4DFE"/>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B4DF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B4DF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B4DF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B4DFE"/>
    <w:rPr>
      <w:color w:val="auto"/>
      <w:u w:val="none"/>
    </w:rPr>
  </w:style>
  <w:style w:type="paragraph" w:styleId="DocumentMap">
    <w:name w:val="Document Map"/>
    <w:basedOn w:val="Normal"/>
    <w:link w:val="DocumentMapChar"/>
    <w:uiPriority w:val="99"/>
    <w:semiHidden/>
    <w:unhideWhenUsed/>
    <w:rsid w:val="00AB4D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4DFE"/>
    <w:rPr>
      <w:rFonts w:ascii="Lucida Grande" w:hAnsi="Lucida Grande" w:cs="Lucida Grande"/>
    </w:rPr>
  </w:style>
  <w:style w:type="character" w:customStyle="1" w:styleId="Heading5Char">
    <w:name w:val="Heading 5 Char"/>
    <w:basedOn w:val="DefaultParagraphFont"/>
    <w:link w:val="Heading5"/>
    <w:uiPriority w:val="9"/>
    <w:semiHidden/>
    <w:rsid w:val="00BF2826"/>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BF2826"/>
    <w:rPr>
      <w:rFonts w:ascii="Calibri" w:hAnsi="Calibri"/>
      <w:b/>
      <w:sz w:val="20"/>
      <w:szCs w:val="20"/>
    </w:rPr>
  </w:style>
  <w:style w:type="paragraph" w:customStyle="1" w:styleId="textbold">
    <w:name w:val="text bold"/>
    <w:basedOn w:val="Normal"/>
    <w:link w:val="Emphasis"/>
    <w:uiPriority w:val="20"/>
    <w:qFormat/>
    <w:rsid w:val="00BF282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BF28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BF2826"/>
    <w:rPr>
      <w:color w:val="605E5C"/>
      <w:shd w:val="clear" w:color="auto" w:fill="E1DFDD"/>
    </w:rPr>
  </w:style>
  <w:style w:type="paragraph" w:customStyle="1" w:styleId="Emphasis1">
    <w:name w:val="Emphasis1"/>
    <w:basedOn w:val="Normal"/>
    <w:autoRedefine/>
    <w:uiPriority w:val="20"/>
    <w:qFormat/>
    <w:rsid w:val="00BF282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BF282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BF2826"/>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F2826"/>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No Spacing3,No Spacing13,No Spacing111111,No Spacing111"/>
    <w:basedOn w:val="Heading1"/>
    <w:link w:val="NoSpacingChar"/>
    <w:autoRedefine/>
    <w:uiPriority w:val="99"/>
    <w:qFormat/>
    <w:rsid w:val="00BF28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BF2826"/>
  </w:style>
  <w:style w:type="character" w:styleId="FootnoteReference">
    <w:name w:val="footnote reference"/>
    <w:aliases w:val="FN Ref,footnote reference,fr,o,FR,(NECG) Footnote Reference"/>
    <w:basedOn w:val="DefaultParagraphFont"/>
    <w:uiPriority w:val="99"/>
    <w:unhideWhenUsed/>
    <w:qFormat/>
    <w:rsid w:val="00BF2826"/>
    <w:rPr>
      <w:vertAlign w:val="superscript"/>
    </w:rPr>
  </w:style>
  <w:style w:type="paragraph" w:styleId="ListParagraph">
    <w:name w:val="List Paragraph"/>
    <w:aliases w:val="6 font,Colorful List - Accent 11"/>
    <w:basedOn w:val="Normal"/>
    <w:uiPriority w:val="34"/>
    <w:unhideWhenUsed/>
    <w:qFormat/>
    <w:rsid w:val="00BF2826"/>
    <w:pPr>
      <w:ind w:left="720"/>
      <w:contextualSpacing/>
    </w:pPr>
  </w:style>
  <w:style w:type="paragraph" w:customStyle="1" w:styleId="Cards">
    <w:name w:val="Cards"/>
    <w:next w:val="Normal"/>
    <w:link w:val="CardsChar"/>
    <w:uiPriority w:val="1"/>
    <w:qFormat/>
    <w:rsid w:val="00BF2826"/>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BF2826"/>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BF2826"/>
  </w:style>
  <w:style w:type="character" w:customStyle="1" w:styleId="FootnoteTextChar">
    <w:name w:val="Footnote Text Char"/>
    <w:basedOn w:val="DefaultParagraphFont"/>
    <w:link w:val="FootnoteText"/>
    <w:uiPriority w:val="99"/>
    <w:rsid w:val="00BF2826"/>
    <w:rPr>
      <w:rFonts w:ascii="Calibri" w:hAnsi="Calibri"/>
      <w:sz w:val="22"/>
    </w:rPr>
  </w:style>
  <w:style w:type="character" w:styleId="Strong">
    <w:name w:val="Strong"/>
    <w:basedOn w:val="DefaultParagraphFont"/>
    <w:uiPriority w:val="22"/>
    <w:qFormat/>
    <w:rsid w:val="00BF2826"/>
    <w:rPr>
      <w:b/>
      <w:bCs/>
    </w:rPr>
  </w:style>
  <w:style w:type="paragraph" w:customStyle="1" w:styleId="paragraph">
    <w:name w:val="paragraph"/>
    <w:basedOn w:val="Normal"/>
    <w:rsid w:val="00BF2826"/>
    <w:pPr>
      <w:spacing w:before="100" w:beforeAutospacing="1" w:after="100" w:afterAutospacing="1"/>
    </w:pPr>
  </w:style>
  <w:style w:type="character" w:customStyle="1" w:styleId="normaltextrun">
    <w:name w:val="normaltextrun"/>
    <w:basedOn w:val="DefaultParagraphFont"/>
    <w:rsid w:val="00BF2826"/>
  </w:style>
  <w:style w:type="character" w:customStyle="1" w:styleId="eop">
    <w:name w:val="eop"/>
    <w:basedOn w:val="DefaultParagraphFont"/>
    <w:rsid w:val="00BF2826"/>
  </w:style>
  <w:style w:type="character" w:customStyle="1" w:styleId="spellingerror">
    <w:name w:val="spellingerror"/>
    <w:basedOn w:val="DefaultParagraphFont"/>
    <w:rsid w:val="00BF2826"/>
  </w:style>
  <w:style w:type="character" w:customStyle="1" w:styleId="contextualspellingandgrammarerror">
    <w:name w:val="contextualspellingandgrammarerror"/>
    <w:basedOn w:val="DefaultParagraphFont"/>
    <w:rsid w:val="00BF2826"/>
  </w:style>
  <w:style w:type="character" w:customStyle="1" w:styleId="apple-converted-space">
    <w:name w:val="apple-converted-space"/>
    <w:basedOn w:val="DefaultParagraphFont"/>
    <w:rsid w:val="00BF2826"/>
  </w:style>
  <w:style w:type="character" w:customStyle="1" w:styleId="EmphasizeThis">
    <w:name w:val="EmphasizeThis"/>
    <w:rsid w:val="00BF2826"/>
    <w:rPr>
      <w:rFonts w:ascii="Georgia" w:hAnsi="Georgia"/>
      <w:b/>
      <w:iCs/>
      <w:sz w:val="24"/>
      <w:u w:val="thick"/>
    </w:rPr>
  </w:style>
  <w:style w:type="character" w:customStyle="1" w:styleId="cite">
    <w:name w:val="cite"/>
    <w:rsid w:val="00BF2826"/>
    <w:rPr>
      <w:rFonts w:ascii="Times New Roman" w:hAnsi="Times New Roman"/>
      <w:b/>
      <w:sz w:val="24"/>
    </w:rPr>
  </w:style>
  <w:style w:type="paragraph" w:customStyle="1" w:styleId="Analytic">
    <w:name w:val="Analytic"/>
    <w:basedOn w:val="Heading4"/>
    <w:link w:val="AnalyticChar"/>
    <w:uiPriority w:val="4"/>
    <w:qFormat/>
    <w:rsid w:val="00BF2826"/>
  </w:style>
  <w:style w:type="character" w:customStyle="1" w:styleId="AnalyticChar">
    <w:name w:val="Analytic Char"/>
    <w:basedOn w:val="DefaultParagraphFont"/>
    <w:link w:val="Analytic"/>
    <w:uiPriority w:val="4"/>
    <w:rsid w:val="00BF2826"/>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F2826"/>
    <w:rPr>
      <w:sz w:val="22"/>
      <w:u w:val="single"/>
    </w:rPr>
  </w:style>
  <w:style w:type="paragraph" w:styleId="Header">
    <w:name w:val="header"/>
    <w:basedOn w:val="Normal"/>
    <w:link w:val="HeaderChar"/>
    <w:uiPriority w:val="99"/>
    <w:unhideWhenUsed/>
    <w:rsid w:val="00BF2826"/>
    <w:pPr>
      <w:tabs>
        <w:tab w:val="center" w:pos="4680"/>
        <w:tab w:val="right" w:pos="9360"/>
      </w:tabs>
    </w:pPr>
  </w:style>
  <w:style w:type="character" w:customStyle="1" w:styleId="HeaderChar">
    <w:name w:val="Header Char"/>
    <w:basedOn w:val="DefaultParagraphFont"/>
    <w:link w:val="Header"/>
    <w:uiPriority w:val="99"/>
    <w:rsid w:val="00BF2826"/>
    <w:rPr>
      <w:rFonts w:ascii="Calibri" w:hAnsi="Calibri"/>
      <w:sz w:val="22"/>
    </w:rPr>
  </w:style>
  <w:style w:type="paragraph" w:styleId="Footer">
    <w:name w:val="footer"/>
    <w:basedOn w:val="Normal"/>
    <w:link w:val="FooterChar"/>
    <w:uiPriority w:val="99"/>
    <w:unhideWhenUsed/>
    <w:rsid w:val="00BF2826"/>
    <w:pPr>
      <w:tabs>
        <w:tab w:val="center" w:pos="4680"/>
        <w:tab w:val="right" w:pos="9360"/>
      </w:tabs>
    </w:pPr>
  </w:style>
  <w:style w:type="character" w:customStyle="1" w:styleId="FooterChar">
    <w:name w:val="Footer Char"/>
    <w:basedOn w:val="DefaultParagraphFont"/>
    <w:link w:val="Footer"/>
    <w:uiPriority w:val="99"/>
    <w:rsid w:val="00BF2826"/>
    <w:rPr>
      <w:rFonts w:ascii="Calibri" w:hAnsi="Calibri"/>
      <w:sz w:val="22"/>
    </w:rPr>
  </w:style>
  <w:style w:type="paragraph" w:customStyle="1" w:styleId="cardbody">
    <w:name w:val="cardbody"/>
    <w:basedOn w:val="Normal"/>
    <w:rsid w:val="00BF2826"/>
    <w:pPr>
      <w:spacing w:before="100" w:beforeAutospacing="1" w:after="100" w:afterAutospacing="1"/>
    </w:pPr>
  </w:style>
  <w:style w:type="paragraph" w:customStyle="1" w:styleId="dcr-s23rjr">
    <w:name w:val="dcr-s23rjr"/>
    <w:basedOn w:val="Normal"/>
    <w:rsid w:val="00BF2826"/>
    <w:pPr>
      <w:spacing w:before="100" w:beforeAutospacing="1" w:after="100" w:afterAutospacing="1"/>
    </w:pPr>
  </w:style>
  <w:style w:type="paragraph" w:customStyle="1" w:styleId="font-copy">
    <w:name w:val="font-copy"/>
    <w:basedOn w:val="Normal"/>
    <w:rsid w:val="00BF2826"/>
    <w:pPr>
      <w:spacing w:before="100" w:beforeAutospacing="1" w:after="100" w:afterAutospacing="1"/>
    </w:pPr>
  </w:style>
  <w:style w:type="paragraph" w:customStyle="1" w:styleId="cardtext">
    <w:name w:val="card text"/>
    <w:basedOn w:val="Normal"/>
    <w:link w:val="cardtextChar"/>
    <w:qFormat/>
    <w:rsid w:val="00BF2826"/>
    <w:pPr>
      <w:ind w:left="288" w:right="288"/>
    </w:pPr>
  </w:style>
  <w:style w:type="character" w:customStyle="1" w:styleId="cardtextChar">
    <w:name w:val="card text Char"/>
    <w:basedOn w:val="DefaultParagraphFont"/>
    <w:link w:val="cardtext"/>
    <w:rsid w:val="00BF2826"/>
    <w:rPr>
      <w:rFonts w:ascii="Calibri" w:hAnsi="Calibri"/>
      <w:sz w:val="22"/>
    </w:rPr>
  </w:style>
  <w:style w:type="paragraph" w:customStyle="1" w:styleId="UnderlinePara">
    <w:name w:val="Underline Para"/>
    <w:basedOn w:val="Normal"/>
    <w:uiPriority w:val="6"/>
    <w:qFormat/>
    <w:rsid w:val="00BF2826"/>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BF2826"/>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BF2826"/>
    <w:rPr>
      <w:u w:val="single"/>
    </w:rPr>
  </w:style>
  <w:style w:type="paragraph" w:styleId="Title">
    <w:name w:val="Title"/>
    <w:aliases w:val="title,UNDERLINE,Cites and Cards,Bold Underlined,Block Heading,Read This,Non Read Text,Debate Normal"/>
    <w:basedOn w:val="Normal"/>
    <w:link w:val="TitleChar"/>
    <w:uiPriority w:val="6"/>
    <w:qFormat/>
    <w:rsid w:val="00BF2826"/>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BF2826"/>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BF2826"/>
    <w:pPr>
      <w:spacing w:after="140" w:line="276" w:lineRule="auto"/>
    </w:pPr>
    <w:rPr>
      <w:rFonts w:eastAsia="Calibri" w:cs="Times New Roman"/>
    </w:rPr>
  </w:style>
  <w:style w:type="character" w:customStyle="1" w:styleId="BodyTextChar">
    <w:name w:val="Body Text Char"/>
    <w:basedOn w:val="DefaultParagraphFont"/>
    <w:link w:val="BodyText"/>
    <w:rsid w:val="00BF2826"/>
    <w:rPr>
      <w:rFonts w:ascii="Calibri" w:eastAsia="Calibri" w:hAnsi="Calibri" w:cs="Times New Roman"/>
      <w:sz w:val="22"/>
    </w:rPr>
  </w:style>
  <w:style w:type="character" w:customStyle="1" w:styleId="UnderlineBold">
    <w:name w:val="Underline + Bold"/>
    <w:basedOn w:val="DefaultParagraphFont"/>
    <w:uiPriority w:val="1"/>
    <w:qFormat/>
    <w:rsid w:val="00BF2826"/>
    <w:rPr>
      <w:b/>
      <w:sz w:val="20"/>
      <w:u w:val="single"/>
    </w:rPr>
  </w:style>
  <w:style w:type="character" w:customStyle="1" w:styleId="Dottedunderline">
    <w:name w:val="Dotted underline"/>
    <w:rsid w:val="00BF2826"/>
    <w:rPr>
      <w:u w:val="dotted"/>
    </w:rPr>
  </w:style>
  <w:style w:type="paragraph" w:customStyle="1" w:styleId="loose">
    <w:name w:val="loose"/>
    <w:basedOn w:val="Normal"/>
    <w:rsid w:val="00BF282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BF2826"/>
  </w:style>
  <w:style w:type="character" w:customStyle="1" w:styleId="underline">
    <w:name w:val="underline"/>
    <w:rsid w:val="00BF2826"/>
    <w:rPr>
      <w:u w:val="single"/>
    </w:rPr>
  </w:style>
  <w:style w:type="character" w:customStyle="1" w:styleId="css-1sbuyqj">
    <w:name w:val="css-1sbuyqj"/>
    <w:basedOn w:val="DefaultParagraphFont"/>
    <w:rsid w:val="00BF2826"/>
  </w:style>
  <w:style w:type="paragraph" w:styleId="Subtitle">
    <w:name w:val="Subtitle"/>
    <w:basedOn w:val="Normal"/>
    <w:next w:val="Normal"/>
    <w:link w:val="SubtitleChar"/>
    <w:uiPriority w:val="11"/>
    <w:qFormat/>
    <w:rsid w:val="00BF2826"/>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BF2826"/>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BF2826"/>
    <w:rPr>
      <w:rFonts w:ascii="Calibri" w:hAnsi="Calibri"/>
      <w:sz w:val="20"/>
      <w:szCs w:val="20"/>
    </w:rPr>
  </w:style>
  <w:style w:type="paragraph" w:styleId="CommentText">
    <w:name w:val="annotation text"/>
    <w:basedOn w:val="Normal"/>
    <w:link w:val="CommentTextChar"/>
    <w:uiPriority w:val="99"/>
    <w:semiHidden/>
    <w:unhideWhenUsed/>
    <w:rsid w:val="00BF2826"/>
    <w:rPr>
      <w:sz w:val="20"/>
      <w:szCs w:val="20"/>
    </w:rPr>
  </w:style>
  <w:style w:type="character" w:customStyle="1" w:styleId="CommentTextChar1">
    <w:name w:val="Comment Text Char1"/>
    <w:basedOn w:val="DefaultParagraphFont"/>
    <w:uiPriority w:val="99"/>
    <w:semiHidden/>
    <w:rsid w:val="00BF2826"/>
    <w:rPr>
      <w:rFonts w:ascii="Calibri" w:hAnsi="Calibri"/>
      <w:sz w:val="20"/>
      <w:szCs w:val="20"/>
    </w:rPr>
  </w:style>
  <w:style w:type="character" w:customStyle="1" w:styleId="CommentSubjectChar">
    <w:name w:val="Comment Subject Char"/>
    <w:basedOn w:val="CommentTextChar"/>
    <w:link w:val="CommentSubject"/>
    <w:uiPriority w:val="99"/>
    <w:semiHidden/>
    <w:rsid w:val="00BF2826"/>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BF2826"/>
    <w:rPr>
      <w:b/>
      <w:bCs/>
    </w:rPr>
  </w:style>
  <w:style w:type="character" w:customStyle="1" w:styleId="CommentSubjectChar1">
    <w:name w:val="Comment Subject Char1"/>
    <w:basedOn w:val="CommentTextChar1"/>
    <w:uiPriority w:val="99"/>
    <w:semiHidden/>
    <w:rsid w:val="00BF2826"/>
    <w:rPr>
      <w:rFonts w:ascii="Calibri" w:hAnsi="Calibri"/>
      <w:b/>
      <w:bCs/>
      <w:sz w:val="20"/>
      <w:szCs w:val="20"/>
    </w:rPr>
  </w:style>
  <w:style w:type="character" w:customStyle="1" w:styleId="styleunderline0">
    <w:name w:val="styleunderline"/>
    <w:basedOn w:val="DefaultParagraphFont"/>
    <w:rsid w:val="00BF2826"/>
  </w:style>
  <w:style w:type="paragraph" w:customStyle="1" w:styleId="po-hr-cndek">
    <w:name w:val="po-hr-cn__dek"/>
    <w:basedOn w:val="Normal"/>
    <w:rsid w:val="00BF2826"/>
    <w:pPr>
      <w:spacing w:before="100" w:beforeAutospacing="1" w:after="100" w:afterAutospacing="1"/>
    </w:pPr>
  </w:style>
  <w:style w:type="paragraph" w:customStyle="1" w:styleId="po-hr-imdescription">
    <w:name w:val="po-hr-im__description"/>
    <w:basedOn w:val="Normal"/>
    <w:rsid w:val="00BF2826"/>
    <w:pPr>
      <w:spacing w:before="100" w:beforeAutospacing="1" w:after="100" w:afterAutospacing="1"/>
    </w:pPr>
  </w:style>
  <w:style w:type="paragraph" w:customStyle="1" w:styleId="all-the-meta">
    <w:name w:val="all-the-meta"/>
    <w:basedOn w:val="Normal"/>
    <w:rsid w:val="00BF2826"/>
    <w:pPr>
      <w:spacing w:before="100" w:beforeAutospacing="1" w:after="100" w:afterAutospacing="1"/>
    </w:pPr>
  </w:style>
  <w:style w:type="character" w:customStyle="1" w:styleId="single-meta-field">
    <w:name w:val="single-meta-field"/>
    <w:basedOn w:val="DefaultParagraphFont"/>
    <w:rsid w:val="00BF2826"/>
  </w:style>
  <w:style w:type="character" w:customStyle="1" w:styleId="meta-item">
    <w:name w:val="meta-item"/>
    <w:basedOn w:val="DefaultParagraphFont"/>
    <w:rsid w:val="00BF2826"/>
  </w:style>
  <w:style w:type="character" w:customStyle="1" w:styleId="css-1baulvz">
    <w:name w:val="css-1baulvz"/>
    <w:basedOn w:val="DefaultParagraphFont"/>
    <w:rsid w:val="00BF2826"/>
  </w:style>
  <w:style w:type="character" w:customStyle="1" w:styleId="css-233int">
    <w:name w:val="css-233int"/>
    <w:basedOn w:val="DefaultParagraphFont"/>
    <w:rsid w:val="00BF2826"/>
  </w:style>
  <w:style w:type="paragraph" w:customStyle="1" w:styleId="css-aknsld">
    <w:name w:val="css-aknsld"/>
    <w:basedOn w:val="Normal"/>
    <w:rsid w:val="00BF2826"/>
    <w:pPr>
      <w:spacing w:before="100" w:beforeAutospacing="1" w:after="100" w:afterAutospacing="1"/>
    </w:pPr>
  </w:style>
  <w:style w:type="character" w:customStyle="1" w:styleId="byline-prefix">
    <w:name w:val="byline-prefix"/>
    <w:basedOn w:val="DefaultParagraphFont"/>
    <w:rsid w:val="00BF2826"/>
  </w:style>
  <w:style w:type="character" w:customStyle="1" w:styleId="herodate">
    <w:name w:val="hero__date"/>
    <w:basedOn w:val="DefaultParagraphFont"/>
    <w:rsid w:val="00BF2826"/>
  </w:style>
  <w:style w:type="character" w:customStyle="1" w:styleId="metadatabylineauthor">
    <w:name w:val="metadata__byline__author"/>
    <w:basedOn w:val="DefaultParagraphFont"/>
    <w:rsid w:val="00BF2826"/>
  </w:style>
  <w:style w:type="paragraph" w:customStyle="1" w:styleId="update-time">
    <w:name w:val="update-time"/>
    <w:basedOn w:val="Normal"/>
    <w:rsid w:val="00BF2826"/>
    <w:pPr>
      <w:spacing w:before="100" w:beforeAutospacing="1" w:after="100" w:afterAutospacing="1"/>
    </w:pPr>
  </w:style>
  <w:style w:type="character" w:customStyle="1" w:styleId="Date1">
    <w:name w:val="Date1"/>
    <w:basedOn w:val="DefaultParagraphFont"/>
    <w:rsid w:val="00BF2826"/>
  </w:style>
  <w:style w:type="character" w:customStyle="1" w:styleId="time">
    <w:name w:val="time"/>
    <w:basedOn w:val="DefaultParagraphFont"/>
    <w:rsid w:val="00BF2826"/>
  </w:style>
  <w:style w:type="character" w:customStyle="1" w:styleId="posted-on">
    <w:name w:val="posted-on"/>
    <w:basedOn w:val="DefaultParagraphFont"/>
    <w:rsid w:val="00BF2826"/>
  </w:style>
  <w:style w:type="character" w:customStyle="1" w:styleId="20ryswvbgmzsohukuppe">
    <w:name w:val="_20ryswvbgmzsohuk_upp_e"/>
    <w:basedOn w:val="DefaultParagraphFont"/>
    <w:rsid w:val="00BF2826"/>
  </w:style>
  <w:style w:type="character" w:customStyle="1" w:styleId="article-by">
    <w:name w:val="article-by"/>
    <w:basedOn w:val="DefaultParagraphFont"/>
    <w:rsid w:val="00BF2826"/>
  </w:style>
  <w:style w:type="character" w:customStyle="1" w:styleId="article-author-name-item">
    <w:name w:val="article-author-name-item"/>
    <w:basedOn w:val="DefaultParagraphFont"/>
    <w:rsid w:val="00BF2826"/>
  </w:style>
  <w:style w:type="paragraph" w:customStyle="1" w:styleId="ssrcss-1q0x1qg-paragraph">
    <w:name w:val="ssrcss-1q0x1qg-paragraph"/>
    <w:basedOn w:val="Normal"/>
    <w:rsid w:val="00BF2826"/>
    <w:pPr>
      <w:spacing w:before="100" w:beforeAutospacing="1" w:after="100" w:afterAutospacing="1"/>
    </w:pPr>
  </w:style>
  <w:style w:type="paragraph" w:customStyle="1" w:styleId="css-axufdj">
    <w:name w:val="css-axufdj"/>
    <w:basedOn w:val="Normal"/>
    <w:rsid w:val="00BF2826"/>
    <w:pPr>
      <w:spacing w:before="100" w:beforeAutospacing="1" w:after="100" w:afterAutospacing="1"/>
    </w:pPr>
  </w:style>
  <w:style w:type="paragraph" w:customStyle="1" w:styleId="Normal1">
    <w:name w:val="Normal1"/>
    <w:rsid w:val="00BF2826"/>
    <w:pPr>
      <w:spacing w:line="276" w:lineRule="auto"/>
    </w:pPr>
    <w:rPr>
      <w:rFonts w:ascii="Arial" w:eastAsia="Arial" w:hAnsi="Arial" w:cs="Arial"/>
      <w:color w:val="000000"/>
      <w:sz w:val="22"/>
      <w:szCs w:val="20"/>
    </w:rPr>
  </w:style>
  <w:style w:type="paragraph" w:customStyle="1" w:styleId="msonormal0">
    <w:name w:val="msonormal"/>
    <w:basedOn w:val="Normal"/>
    <w:rsid w:val="00BF2826"/>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BF2826"/>
    <w:rPr>
      <w:rFonts w:ascii="Calibri" w:hAnsi="Calibri"/>
      <w:sz w:val="22"/>
    </w:rPr>
  </w:style>
  <w:style w:type="character" w:customStyle="1" w:styleId="HeaderChar1">
    <w:name w:val="Header Char1"/>
    <w:basedOn w:val="DefaultParagraphFont"/>
    <w:uiPriority w:val="99"/>
    <w:semiHidden/>
    <w:rsid w:val="00BF2826"/>
    <w:rPr>
      <w:rFonts w:ascii="Calibri" w:hAnsi="Calibri"/>
      <w:sz w:val="22"/>
    </w:rPr>
  </w:style>
  <w:style w:type="character" w:customStyle="1" w:styleId="FooterChar1">
    <w:name w:val="Footer Char1"/>
    <w:basedOn w:val="DefaultParagraphFont"/>
    <w:uiPriority w:val="99"/>
    <w:semiHidden/>
    <w:rsid w:val="00BF2826"/>
    <w:rPr>
      <w:rFonts w:ascii="Calibri" w:hAnsi="Calibri"/>
      <w:sz w:val="22"/>
    </w:rPr>
  </w:style>
  <w:style w:type="character" w:styleId="CommentReference">
    <w:name w:val="annotation reference"/>
    <w:basedOn w:val="DefaultParagraphFont"/>
    <w:uiPriority w:val="99"/>
    <w:semiHidden/>
    <w:unhideWhenUsed/>
    <w:rsid w:val="00BF2826"/>
    <w:rPr>
      <w:sz w:val="16"/>
      <w:szCs w:val="16"/>
    </w:rPr>
  </w:style>
  <w:style w:type="paragraph" w:customStyle="1" w:styleId="css-exrw3m">
    <w:name w:val="css-exrw3m"/>
    <w:basedOn w:val="Normal"/>
    <w:rsid w:val="00BF2826"/>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BF282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BF2826"/>
  </w:style>
  <w:style w:type="character" w:customStyle="1" w:styleId="css-16f3y1r">
    <w:name w:val="css-16f3y1r"/>
    <w:basedOn w:val="DefaultParagraphFont"/>
    <w:rsid w:val="00BF2826"/>
  </w:style>
  <w:style w:type="character" w:customStyle="1" w:styleId="css-cnj6d5">
    <w:name w:val="css-cnj6d5"/>
    <w:basedOn w:val="DefaultParagraphFont"/>
    <w:rsid w:val="00BF2826"/>
  </w:style>
  <w:style w:type="paragraph" w:styleId="BalloonText">
    <w:name w:val="Balloon Text"/>
    <w:basedOn w:val="Normal"/>
    <w:link w:val="BalloonTextChar"/>
    <w:uiPriority w:val="99"/>
    <w:semiHidden/>
    <w:unhideWhenUsed/>
    <w:rsid w:val="00BF2826"/>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BF2826"/>
    <w:rPr>
      <w:rFonts w:ascii="Segoe UI" w:eastAsia="Calibri" w:hAnsi="Segoe UI" w:cs="Segoe UI"/>
      <w:sz w:val="18"/>
      <w:szCs w:val="18"/>
      <w:lang w:eastAsia="zh-CN"/>
    </w:rPr>
  </w:style>
  <w:style w:type="character" w:customStyle="1" w:styleId="Emph">
    <w:name w:val="Emph"/>
    <w:basedOn w:val="DefaultParagraphFont"/>
    <w:uiPriority w:val="1"/>
    <w:qFormat/>
    <w:rsid w:val="00BF2826"/>
    <w:rPr>
      <w:rFonts w:ascii="Arial" w:hAnsi="Arial"/>
      <w:b/>
      <w:sz w:val="20"/>
      <w:u w:val="single"/>
      <w:bdr w:val="single" w:sz="8" w:space="0" w:color="auto"/>
    </w:rPr>
  </w:style>
  <w:style w:type="character" w:customStyle="1" w:styleId="BoldUnderline">
    <w:name w:val="Bold.Underline"/>
    <w:uiPriority w:val="1"/>
    <w:qFormat/>
    <w:rsid w:val="00BF2826"/>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BF2826"/>
    <w:rPr>
      <w:rFonts w:asciiTheme="minorHAnsi" w:hAnsiTheme="minorHAnsi"/>
      <w:color w:val="A6A6A6" w:themeColor="background1" w:themeShade="A6"/>
      <w:sz w:val="16"/>
    </w:rPr>
  </w:style>
  <w:style w:type="character" w:customStyle="1" w:styleId="image-photo-credit">
    <w:name w:val="image-photo-credit"/>
    <w:basedOn w:val="DefaultParagraphFont"/>
    <w:rsid w:val="00BF2826"/>
  </w:style>
  <w:style w:type="paragraph" w:customStyle="1" w:styleId="body-text">
    <w:name w:val="body-text"/>
    <w:basedOn w:val="Normal"/>
    <w:rsid w:val="00BF282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BF2826"/>
  </w:style>
  <w:style w:type="paragraph" w:customStyle="1" w:styleId="video-title">
    <w:name w:val="video-title"/>
    <w:basedOn w:val="Normal"/>
    <w:rsid w:val="00BF282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BF2826"/>
  </w:style>
  <w:style w:type="character" w:customStyle="1" w:styleId="vjs-current-time-display">
    <w:name w:val="vjs-current-time-display"/>
    <w:basedOn w:val="DefaultParagraphFont"/>
    <w:rsid w:val="00BF2826"/>
  </w:style>
  <w:style w:type="character" w:customStyle="1" w:styleId="vjs-control-text-loaded-percentage">
    <w:name w:val="vjs-control-text-loaded-percentage"/>
    <w:basedOn w:val="DefaultParagraphFont"/>
    <w:rsid w:val="00BF2826"/>
  </w:style>
  <w:style w:type="character" w:customStyle="1" w:styleId="vjs-remaining-time-display">
    <w:name w:val="vjs-remaining-time-display"/>
    <w:basedOn w:val="DefaultParagraphFont"/>
    <w:rsid w:val="00BF2826"/>
  </w:style>
  <w:style w:type="paragraph" w:customStyle="1" w:styleId="popularmechanics970x250ebdacaptioncontent">
    <w:name w:val="popularmechanics_970x250_ebda_caption_content"/>
    <w:basedOn w:val="Normal"/>
    <w:rsid w:val="00BF282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BF2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blogs/new-atlanticist/can-international-cooperation-in-space-survive-geopolitical-competition-on-earth" TargetMode="External"/><Relationship Id="rId18" Type="http://schemas.openxmlformats.org/officeDocument/2006/relationships/hyperlink" Target="https://openscholarship.wustl.edu/cgi/viewcontent.cgi?article=1576&amp;context=law_globalstudies" TargetMode="External"/><Relationship Id="rId3" Type="http://schemas.openxmlformats.org/officeDocument/2006/relationships/customXml" Target="../customXml/item3.xml"/><Relationship Id="rId21" Type="http://schemas.openxmlformats.org/officeDocument/2006/relationships/hyperlink" Target="http://blog.practicalethics.ox.ac.uk/2015/05/moral-agreement-on-saving-the-world/" TargetMode="External"/><Relationship Id="rId7" Type="http://schemas.openxmlformats.org/officeDocument/2006/relationships/settings" Target="settings.xml"/><Relationship Id="rId12" Type="http://schemas.openxmlformats.org/officeDocument/2006/relationships/hyperlink" Target="https://mva2020.cseo.org.cy/live/presentations/40%20Maria%20Lucas-Rhimbassen%20-%20Versus%20Moonopolies%20&amp;%20Fort%20McMoonies.mp4//" TargetMode="External"/><Relationship Id="rId17" Type="http://schemas.openxmlformats.org/officeDocument/2006/relationships/hyperlink" Target="http://www.usip.org/sites/default/files/resources/Natural%20Disasters%20as%20Threats%20to%20Peace%20SR324.pdf" TargetMode="External"/><Relationship Id="rId2" Type="http://schemas.openxmlformats.org/officeDocument/2006/relationships/customXml" Target="../customXml/item2.xml"/><Relationship Id="rId16" Type="http://schemas.openxmlformats.org/officeDocument/2006/relationships/hyperlink" Target="http://necsi.edu/research/social/pandemics/transition" TargetMode="External"/><Relationship Id="rId20" Type="http://schemas.openxmlformats.org/officeDocument/2006/relationships/hyperlink" Target="https://www.openlunar.org/library/an-introduction-to-space-antitru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vaopenmind.com/en/articles/technological-wild-cards-existential-risk-and-a-changing-humani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ired.co.uk/article/apocalypse-no" TargetMode="External"/><Relationship Id="rId23" Type="http://schemas.openxmlformats.org/officeDocument/2006/relationships/fontTable" Target="fontTable.xml"/><Relationship Id="rId10" Type="http://schemas.openxmlformats.org/officeDocument/2006/relationships/hyperlink" Target="https://beta.irgc.org/wp-content/uploads/2018/12/Baum-for-IRGC-Resilience-Guide-Vol-2-2018.pdf" TargetMode="External"/><Relationship Id="rId19" Type="http://schemas.openxmlformats.org/officeDocument/2006/relationships/hyperlink" Target="https://www.jurist.org/commentary/2020/06/megha-kamboj-outerspace-power-competition//" TargetMode="External"/><Relationship Id="rId4" Type="http://schemas.openxmlformats.org/officeDocument/2006/relationships/customXml" Target="../customXml/item4.xml"/><Relationship Id="rId9" Type="http://schemas.openxmlformats.org/officeDocument/2006/relationships/hyperlink" Target="https://thelawblog.in/2020/11/02/the-offshoots-of-privatization-of-the-space-race-need-for-an-international-antitrust-regime//" TargetMode="External"/><Relationship Id="rId14" Type="http://schemas.openxmlformats.org/officeDocument/2006/relationships/hyperlink" Target="https://www.theguardian.com/commentisfree/2020/aug/02/a-nuclear-arms-race-in-space-it-seems-weve-learned-nothing-from-hiroshima//" TargetMode="External"/><Relationship Id="rId22" Type="http://schemas.openxmlformats.org/officeDocument/2006/relationships/hyperlink" Target="https://foxtrotalpha.jalopnik.com/these-are-the-doomsday-satellites-that-detected-the-exp-17374348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27</Pages>
  <Words>16410</Words>
  <Characters>93539</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65</cp:revision>
  <dcterms:created xsi:type="dcterms:W3CDTF">2022-03-18T22:03:00Z</dcterms:created>
  <dcterms:modified xsi:type="dcterms:W3CDTF">2022-04-09T06:30:00Z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