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8DC3A2" w14:textId="77777777" w:rsidR="00F6597A" w:rsidRDefault="00F6597A" w:rsidP="00F6597A">
      <w:pPr>
        <w:pStyle w:val="Heading4"/>
      </w:pPr>
      <w:r>
        <w:t xml:space="preserve">I strongly negate the resolution Resolved: </w:t>
      </w:r>
      <w:r w:rsidRPr="004423D2">
        <w:t>A just government ought to recognize an unconditional right of workers to strike.</w:t>
      </w:r>
    </w:p>
    <w:p w14:paraId="459707A7" w14:textId="77777777" w:rsidR="00F6597A" w:rsidRPr="002E41A2" w:rsidRDefault="00F6597A" w:rsidP="00F6597A"/>
    <w:p w14:paraId="4E0D62E4" w14:textId="77777777" w:rsidR="00F6597A" w:rsidRDefault="00F6597A" w:rsidP="00F6597A">
      <w:pPr>
        <w:pStyle w:val="Heading4"/>
      </w:pPr>
      <w:r>
        <w:t>The value is morality since ought indicates a moral obligation. The value criterion is maximizing expected well-being which means causing the greatest amount of good for the greatest amount of people.</w:t>
      </w:r>
    </w:p>
    <w:p w14:paraId="72979AC5" w14:textId="77777777" w:rsidR="00F6597A" w:rsidRPr="00045F5F" w:rsidRDefault="00F6597A" w:rsidP="00F6597A"/>
    <w:p w14:paraId="3D195E85" w14:textId="77777777" w:rsidR="00F6597A" w:rsidRDefault="00F6597A" w:rsidP="00F6597A">
      <w:pPr>
        <w:pStyle w:val="Heading4"/>
      </w:pPr>
      <w:r>
        <w:t>There are two main reasons for this:</w:t>
      </w:r>
    </w:p>
    <w:p w14:paraId="114BDDF9" w14:textId="77777777" w:rsidR="00F6597A" w:rsidRDefault="00F6597A" w:rsidP="00F6597A">
      <w:pPr>
        <w:pStyle w:val="Heading4"/>
      </w:pPr>
      <w:r>
        <w:t>Everyone does not like painful or emotionally harmful experiences, so naturally we should try to replace these things with good experiences.</w:t>
      </w:r>
    </w:p>
    <w:p w14:paraId="268F6224" w14:textId="77777777" w:rsidR="00F6597A" w:rsidRDefault="00F6597A" w:rsidP="00F6597A">
      <w:pPr>
        <w:pStyle w:val="Heading4"/>
      </w:pPr>
      <w:r>
        <w:t>Things like death and oppression are intuitively bad, and affect everyone, so we should try to prevent them.</w:t>
      </w:r>
    </w:p>
    <w:p w14:paraId="65B4B9E5" w14:textId="77777777" w:rsidR="00F6597A" w:rsidRDefault="00F6597A" w:rsidP="00F6597A">
      <w:pPr>
        <w:pStyle w:val="Heading4"/>
      </w:pPr>
      <w:r>
        <w:t>In summary, if I can prove to you that reducing intellectual property protections would have a good impact on the world, then you should vote for the affirmative in today’s debate.</w:t>
      </w:r>
    </w:p>
    <w:p w14:paraId="614C7695" w14:textId="77777777" w:rsidR="00F6597A" w:rsidRDefault="00F6597A" w:rsidP="00F6597A"/>
    <w:p w14:paraId="5A6F274C" w14:textId="2ACDB256" w:rsidR="00F6597A" w:rsidRDefault="00F6597A" w:rsidP="00F6597A">
      <w:pPr>
        <w:pStyle w:val="Heading4"/>
      </w:pPr>
      <w:r>
        <w:t>.</w:t>
      </w:r>
    </w:p>
    <w:p w14:paraId="7543673F" w14:textId="77777777" w:rsidR="00F6597A" w:rsidRDefault="00F6597A" w:rsidP="00F6597A"/>
    <w:p w14:paraId="01600ADF" w14:textId="77777777" w:rsidR="00F6597A" w:rsidRDefault="00F6597A" w:rsidP="00F6597A">
      <w:pPr>
        <w:pStyle w:val="Heading3"/>
      </w:pPr>
    </w:p>
    <w:p w14:paraId="6DD66A91" w14:textId="58D513A8" w:rsidR="00F6597A" w:rsidRPr="00D4089E" w:rsidRDefault="00F6597A" w:rsidP="00F6597A">
      <w:pPr>
        <w:pStyle w:val="Heading3"/>
      </w:pPr>
      <w:r>
        <w:t>Contention 1: Economy</w:t>
      </w:r>
    </w:p>
    <w:p w14:paraId="55C31E28" w14:textId="77777777" w:rsidR="00F6597A" w:rsidRDefault="00F6597A" w:rsidP="00F6597A">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3968CA82" w14:textId="77777777" w:rsidR="00F6597A" w:rsidRPr="00004468" w:rsidRDefault="00F6597A" w:rsidP="00F6597A">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6" w:history="1">
        <w:r w:rsidRPr="00051040">
          <w:rPr>
            <w:rStyle w:val="Hyperlink"/>
          </w:rPr>
          <w:t>https://www.worldbank.org/en/news/feature/2021/06/08/the-global-economy-on-track-for-strong-but-uneven-growth-as-covid-19-still-weighs</w:t>
        </w:r>
      </w:hyperlink>
      <w:r>
        <w:t xml:space="preserve"> </w:t>
      </w:r>
    </w:p>
    <w:p w14:paraId="042DBF3D" w14:textId="77777777" w:rsidR="00F6597A" w:rsidRPr="00C01178" w:rsidRDefault="00F6597A" w:rsidP="00F6597A">
      <w:pPr>
        <w:rPr>
          <w:sz w:val="16"/>
        </w:rPr>
      </w:pPr>
      <w:r w:rsidRPr="00C01178">
        <w:rPr>
          <w:sz w:val="16"/>
        </w:rPr>
        <w:t xml:space="preserve">A year and a half since the onset of the COVID-19 pandemic, </w:t>
      </w:r>
      <w:r w:rsidRPr="00C01178">
        <w:rPr>
          <w:u w:val="single"/>
        </w:rPr>
        <w:t xml:space="preserve">the </w:t>
      </w:r>
      <w:r w:rsidRPr="00785A88">
        <w:rPr>
          <w:highlight w:val="cyan"/>
          <w:u w:val="single"/>
        </w:rPr>
        <w:t xml:space="preserve">global economy </w:t>
      </w:r>
      <w:r w:rsidRPr="00C01178">
        <w:rPr>
          <w:u w:val="single"/>
        </w:rPr>
        <w:t xml:space="preserve">is </w:t>
      </w:r>
      <w:r w:rsidRPr="00785A88">
        <w:rPr>
          <w:highlight w:val="cyan"/>
          <w:u w:val="single"/>
        </w:rPr>
        <w:t xml:space="preserve">poised to stage </w:t>
      </w:r>
      <w:r w:rsidRPr="00C01178">
        <w:rPr>
          <w:u w:val="single"/>
        </w:rPr>
        <w:t xml:space="preserve">its </w:t>
      </w:r>
      <w:r w:rsidRPr="00785A88">
        <w:rPr>
          <w:highlight w:val="cyan"/>
          <w:u w:val="single"/>
        </w:rPr>
        <w:t xml:space="preserve">most </w:t>
      </w:r>
      <w:r w:rsidRPr="00785A88">
        <w:rPr>
          <w:b/>
          <w:bCs/>
          <w:highlight w:val="cyan"/>
          <w:u w:val="single"/>
        </w:rPr>
        <w:t>robust post-recession recovery</w:t>
      </w:r>
      <w:r w:rsidRPr="00785A88">
        <w:rPr>
          <w:highlight w:val="cyan"/>
          <w:u w:val="single"/>
        </w:rPr>
        <w:t xml:space="preserve"> in 80 years </w:t>
      </w:r>
      <w:r w:rsidRPr="00C01178">
        <w:rPr>
          <w:u w:val="single"/>
        </w:rPr>
        <w:t>in 2021.</w:t>
      </w:r>
      <w:r w:rsidRPr="00C01178">
        <w:rPr>
          <w:sz w:val="16"/>
        </w:rPr>
        <w:t xml:space="preserve"> But the </w:t>
      </w:r>
      <w:r w:rsidRPr="00785A88">
        <w:rPr>
          <w:highlight w:val="cyan"/>
          <w:u w:val="single"/>
        </w:rPr>
        <w:t>rebound</w:t>
      </w:r>
      <w:r w:rsidRPr="00785A88">
        <w:rPr>
          <w:sz w:val="16"/>
          <w:highlight w:val="cyan"/>
        </w:rPr>
        <w:t xml:space="preserve"> </w:t>
      </w:r>
      <w:r w:rsidRPr="00C01178">
        <w:rPr>
          <w:sz w:val="16"/>
        </w:rPr>
        <w:t xml:space="preserve">is </w:t>
      </w:r>
      <w:r w:rsidRPr="00785A88">
        <w:rPr>
          <w:highlight w:val="cyan"/>
          <w:u w:val="single"/>
        </w:rPr>
        <w:t xml:space="preserve">expected to be </w:t>
      </w:r>
      <w:r w:rsidRPr="00785A88">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785A88">
        <w:rPr>
          <w:highlight w:val="cyan"/>
          <w:u w:val="single"/>
        </w:rPr>
        <w:t xml:space="preserve">growth </w:t>
      </w:r>
      <w:r w:rsidRPr="00C01178">
        <w:rPr>
          <w:u w:val="single"/>
        </w:rPr>
        <w:t xml:space="preserve">is </w:t>
      </w:r>
      <w:r w:rsidRPr="00785A88">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785A88">
        <w:rPr>
          <w:highlight w:val="cyan"/>
          <w:u w:val="single"/>
        </w:rPr>
        <w:t xml:space="preserve">Despite </w:t>
      </w:r>
      <w:r w:rsidRPr="00C01178">
        <w:rPr>
          <w:u w:val="single"/>
        </w:rPr>
        <w:t xml:space="preserve">this year’s </w:t>
      </w:r>
      <w:r w:rsidRPr="00785A88">
        <w:rPr>
          <w:highlight w:val="cyan"/>
          <w:u w:val="single"/>
        </w:rPr>
        <w:t>pickup</w:t>
      </w:r>
      <w:r w:rsidRPr="00C01178">
        <w:rPr>
          <w:u w:val="single"/>
        </w:rPr>
        <w:t xml:space="preserve">, the </w:t>
      </w:r>
      <w:r w:rsidRPr="00785A88">
        <w:rPr>
          <w:highlight w:val="cyan"/>
          <w:u w:val="single"/>
        </w:rPr>
        <w:t xml:space="preserve">level of global GDP </w:t>
      </w:r>
      <w:r w:rsidRPr="00C01178">
        <w:rPr>
          <w:u w:val="single"/>
        </w:rPr>
        <w:t xml:space="preserve">in 2021 </w:t>
      </w:r>
      <w:r w:rsidRPr="00785A88">
        <w:rPr>
          <w:highlight w:val="cyan"/>
          <w:u w:val="single"/>
        </w:rPr>
        <w:t>is expected to be</w:t>
      </w:r>
      <w:r w:rsidRPr="00785A88">
        <w:rPr>
          <w:b/>
          <w:bCs/>
          <w:highlight w:val="cyan"/>
          <w:u w:val="single"/>
        </w:rPr>
        <w:t xml:space="preserve"> 3.2% below</w:t>
      </w:r>
      <w:r w:rsidRPr="00785A88">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785A88">
        <w:rPr>
          <w:highlight w:val="cyan"/>
          <w:u w:val="single"/>
        </w:rPr>
        <w:t xml:space="preserve">As </w:t>
      </w:r>
      <w:r w:rsidRPr="00C01178">
        <w:rPr>
          <w:u w:val="single"/>
        </w:rPr>
        <w:t xml:space="preserve">the </w:t>
      </w:r>
      <w:r w:rsidRPr="00785A88">
        <w:rPr>
          <w:b/>
          <w:bCs/>
          <w:highlight w:val="cyan"/>
          <w:u w:val="single"/>
        </w:rPr>
        <w:t>pandemic continues to flare</w:t>
      </w:r>
      <w:r w:rsidRPr="00C01178">
        <w:rPr>
          <w:u w:val="single"/>
        </w:rPr>
        <w:t xml:space="preserve">, it will shape the path of global economic activity. </w:t>
      </w:r>
    </w:p>
    <w:p w14:paraId="6A0E2AC0" w14:textId="77777777" w:rsidR="00F6597A" w:rsidRDefault="00F6597A" w:rsidP="00F6597A">
      <w:pPr>
        <w:pStyle w:val="Heading4"/>
      </w:pPr>
      <w:r>
        <w:t xml:space="preserve">Strikes </w:t>
      </w:r>
      <w:r>
        <w:rPr>
          <w:u w:val="single"/>
        </w:rPr>
        <w:t>hurt</w:t>
      </w:r>
      <w:r>
        <w:t xml:space="preserve"> the Economy – two warrants:</w:t>
      </w:r>
    </w:p>
    <w:p w14:paraId="3C8AEC4E" w14:textId="77777777" w:rsidR="00F6597A" w:rsidRDefault="00F6597A" w:rsidP="00F6597A">
      <w:pPr>
        <w:pStyle w:val="Heading4"/>
      </w:pPr>
      <w:r>
        <w:t xml:space="preserve">1] They hurt critical </w:t>
      </w:r>
      <w:r>
        <w:rPr>
          <w:u w:val="single"/>
        </w:rPr>
        <w:t>core industries</w:t>
      </w:r>
      <w:r>
        <w:t xml:space="preserve"> that is necessary for economic growth</w:t>
      </w:r>
    </w:p>
    <w:p w14:paraId="38983D09" w14:textId="77777777" w:rsidR="00F6597A" w:rsidRPr="00004468" w:rsidRDefault="00F6597A" w:rsidP="00F6597A">
      <w:r w:rsidRPr="00224F03">
        <w:rPr>
          <w:rStyle w:val="Style13ptBold"/>
        </w:rPr>
        <w:t>McElroy 19</w:t>
      </w:r>
      <w:r>
        <w:t xml:space="preserve"> </w:t>
      </w:r>
      <w:r w:rsidRPr="00224F03">
        <w:t>John McElroy 10-25-2019 "</w:t>
      </w:r>
      <w:r w:rsidRPr="00785A88">
        <w:rPr>
          <w:highlight w:val="cyan"/>
          <w:u w:val="single"/>
        </w:rPr>
        <w:t>Strikes</w:t>
      </w:r>
      <w:r w:rsidRPr="00785A88">
        <w:rPr>
          <w:highlight w:val="cyan"/>
        </w:rPr>
        <w:t xml:space="preserve"> </w:t>
      </w:r>
      <w:r w:rsidRPr="00224F03">
        <w:t>Hurt Everybody"</w:t>
      </w:r>
      <w:r>
        <w:t xml:space="preserve"> </w:t>
      </w:r>
      <w:hyperlink r:id="rId7" w:history="1">
        <w:r w:rsidRPr="00051040">
          <w:rPr>
            <w:rStyle w:val="Hyperlink"/>
          </w:rPr>
          <w:t>https://www.wardsauto.com/ideaxchange/strikes-hurt-everybody</w:t>
        </w:r>
      </w:hyperlink>
      <w:r>
        <w:t xml:space="preserve"> (MPA at McCombs school of Business)</w:t>
      </w:r>
    </w:p>
    <w:p w14:paraId="436A4DCC" w14:textId="77777777" w:rsidR="00F6597A" w:rsidRPr="00C01178" w:rsidRDefault="00F6597A" w:rsidP="00F6597A">
      <w:pPr>
        <w:rPr>
          <w:sz w:val="16"/>
        </w:rPr>
      </w:pPr>
      <w:r w:rsidRPr="00C01178">
        <w:rPr>
          <w:u w:val="single"/>
        </w:rPr>
        <w:t xml:space="preserve">This </w:t>
      </w:r>
      <w:r w:rsidRPr="00785A88">
        <w:rPr>
          <w:highlight w:val="cyan"/>
          <w:u w:val="single"/>
        </w:rPr>
        <w:t xml:space="preserve">creates a </w:t>
      </w:r>
      <w:r w:rsidRPr="00785A88">
        <w:rPr>
          <w:b/>
          <w:bCs/>
          <w:highlight w:val="cyan"/>
          <w:u w:val="single"/>
        </w:rPr>
        <w:t>poisonous relationship</w:t>
      </w:r>
      <w:r w:rsidRPr="00785A88">
        <w:rPr>
          <w:highlight w:val="cyan"/>
          <w:u w:val="single"/>
        </w:rPr>
        <w:t xml:space="preserve"> between </w:t>
      </w:r>
      <w:r w:rsidRPr="00C01178">
        <w:rPr>
          <w:u w:val="single"/>
        </w:rPr>
        <w:t xml:space="preserve">the </w:t>
      </w:r>
      <w:r w:rsidRPr="00785A88">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785A88">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785A88">
        <w:rPr>
          <w:b/>
          <w:bCs/>
          <w:highlight w:val="cyan"/>
          <w:u w:val="single"/>
          <w:bdr w:val="single" w:sz="4" w:space="0" w:color="auto"/>
        </w:rPr>
        <w:t>GM loses market share during strikes and never gets it back</w:t>
      </w:r>
      <w:r w:rsidRPr="00C01178">
        <w:rPr>
          <w:u w:val="single"/>
        </w:rPr>
        <w:t xml:space="preserve">. GM </w:t>
      </w:r>
      <w:r w:rsidRPr="00785A88">
        <w:rPr>
          <w:highlight w:val="cyan"/>
          <w:u w:val="single"/>
        </w:rPr>
        <w:t xml:space="preserve">lost two percentage points </w:t>
      </w:r>
      <w:r w:rsidRPr="00C01178">
        <w:rPr>
          <w:u w:val="single"/>
        </w:rPr>
        <w:t xml:space="preserve">during the 1998 strike, which in today’s market </w:t>
      </w:r>
      <w:r w:rsidRPr="00785A88">
        <w:rPr>
          <w:highlight w:val="cyan"/>
          <w:u w:val="single"/>
        </w:rPr>
        <w:t xml:space="preserve">would represent </w:t>
      </w:r>
      <w:r w:rsidRPr="00785A88">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785A88">
        <w:rPr>
          <w:highlight w:val="cyan"/>
          <w:u w:val="single"/>
        </w:rPr>
        <w:t xml:space="preserve">a sure-fire path to </w:t>
      </w:r>
      <w:r w:rsidRPr="00785A88">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785A88">
        <w:rPr>
          <w:highlight w:val="cyan"/>
          <w:u w:val="single"/>
        </w:rPr>
        <w:t xml:space="preserve">strikes </w:t>
      </w:r>
      <w:r w:rsidRPr="00C01178">
        <w:rPr>
          <w:u w:val="single"/>
        </w:rPr>
        <w:t xml:space="preserve">don’t just hurt the people walking the picket lines or the company they’re striking against. They </w:t>
      </w:r>
      <w:r w:rsidRPr="00785A88">
        <w:rPr>
          <w:highlight w:val="cyan"/>
          <w:u w:val="single"/>
        </w:rPr>
        <w:t xml:space="preserve">hurt </w:t>
      </w:r>
      <w:r w:rsidRPr="00785A88">
        <w:rPr>
          <w:b/>
          <w:bCs/>
          <w:highlight w:val="cyan"/>
          <w:u w:val="single"/>
        </w:rPr>
        <w:t>suppliers, car dealers and the communities located near the plants.</w:t>
      </w:r>
      <w:r w:rsidRPr="00785A88">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785A88">
        <w:rPr>
          <w:highlight w:val="cyan"/>
          <w:u w:val="single"/>
        </w:rPr>
        <w:t xml:space="preserve">if </w:t>
      </w:r>
      <w:r w:rsidRPr="00C01178">
        <w:rPr>
          <w:u w:val="single"/>
        </w:rPr>
        <w:t xml:space="preserve">the </w:t>
      </w:r>
      <w:r w:rsidRPr="00785A88">
        <w:rPr>
          <w:highlight w:val="cyan"/>
          <w:u w:val="single"/>
        </w:rPr>
        <w:t xml:space="preserve">strike were prolonged it could knock the state </w:t>
      </w:r>
      <w:r w:rsidRPr="00C01178">
        <w:rPr>
          <w:u w:val="single"/>
        </w:rPr>
        <w:t xml:space="preserve">of Michigan – home to GM and the UAW – </w:t>
      </w:r>
      <w:r w:rsidRPr="00785A88">
        <w:rPr>
          <w:b/>
          <w:bCs/>
          <w:highlight w:val="cyan"/>
          <w:u w:val="single"/>
        </w:rPr>
        <w:t>into a recession.</w:t>
      </w:r>
      <w:r w:rsidRPr="00785A88">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6037688B" w14:textId="77777777" w:rsidR="00F6597A" w:rsidRDefault="00F6597A" w:rsidP="00F6597A">
      <w:pPr>
        <w:pStyle w:val="Heading4"/>
      </w:pPr>
      <w:r>
        <w:t xml:space="preserve">2] Strikes create a stigmatization effect over labor and consumption that </w:t>
      </w:r>
      <w:r>
        <w:rPr>
          <w:u w:val="single"/>
        </w:rPr>
        <w:t>devastates</w:t>
      </w:r>
      <w:r>
        <w:t xml:space="preserve"> the Economy</w:t>
      </w:r>
    </w:p>
    <w:p w14:paraId="48B289BE" w14:textId="77777777" w:rsidR="00F6597A" w:rsidRPr="00004468" w:rsidRDefault="00F6597A" w:rsidP="00F6597A">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045B116C" w14:textId="77777777" w:rsidR="00F6597A" w:rsidRPr="00C01178" w:rsidRDefault="00F6597A" w:rsidP="00F6597A">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785A88">
        <w:rPr>
          <w:highlight w:val="cyan"/>
          <w:u w:val="single"/>
        </w:rPr>
        <w:t xml:space="preserve">114 strikes </w:t>
      </w:r>
      <w:r w:rsidRPr="00C01178">
        <w:rPr>
          <w:u w:val="single"/>
        </w:rPr>
        <w:t xml:space="preserve">in 2013 and 88 strikes in 2014, which </w:t>
      </w:r>
      <w:r w:rsidRPr="00785A88">
        <w:rPr>
          <w:highlight w:val="cyan"/>
          <w:u w:val="single"/>
        </w:rPr>
        <w:t xml:space="preserve">cost the country </w:t>
      </w:r>
      <w:r w:rsidRPr="00C01178">
        <w:rPr>
          <w:u w:val="single"/>
        </w:rPr>
        <w:t xml:space="preserve">about </w:t>
      </w:r>
      <w:r w:rsidRPr="00785A88">
        <w:rPr>
          <w:b/>
          <w:bCs/>
          <w:highlight w:val="cyan"/>
          <w:u w:val="single"/>
        </w:rPr>
        <w:t>R6.1 billion</w:t>
      </w:r>
      <w:r w:rsidRPr="00785A88">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785A88">
        <w:rPr>
          <w:highlight w:val="cyan"/>
          <w:u w:val="single"/>
        </w:rPr>
        <w:t xml:space="preserve">strikes </w:t>
      </w:r>
      <w:r w:rsidRPr="00C01178">
        <w:rPr>
          <w:u w:val="single"/>
        </w:rPr>
        <w:t xml:space="preserve">(and those not mentioned here) were </w:t>
      </w:r>
      <w:proofErr w:type="spellStart"/>
      <w:r w:rsidRPr="00785A88">
        <w:rPr>
          <w:highlight w:val="cyan"/>
          <w:u w:val="single"/>
        </w:rPr>
        <w:t>characterised</w:t>
      </w:r>
      <w:proofErr w:type="spellEnd"/>
      <w:r w:rsidRPr="00785A88">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785A88">
        <w:rPr>
          <w:b/>
          <w:bCs/>
          <w:highlight w:val="cyan"/>
          <w:u w:val="single"/>
        </w:rPr>
        <w:t>take long to resolve.</w:t>
      </w:r>
      <w:r w:rsidRPr="00785A88">
        <w:rPr>
          <w:highlight w:val="cyan"/>
          <w:u w:val="single"/>
        </w:rPr>
        <w:t xml:space="preserve"> </w:t>
      </w:r>
      <w:r w:rsidRPr="00C01178">
        <w:rPr>
          <w:u w:val="single"/>
        </w:rPr>
        <w:t xml:space="preserve">Generally, a lengthy strike has a </w:t>
      </w:r>
      <w:r w:rsidRPr="00785A88">
        <w:rPr>
          <w:b/>
          <w:bCs/>
          <w:highlight w:val="cyan"/>
          <w:u w:val="single"/>
        </w:rPr>
        <w:t>negative effect on employment</w:t>
      </w:r>
      <w:r w:rsidRPr="00C01178">
        <w:rPr>
          <w:b/>
          <w:bCs/>
          <w:u w:val="single"/>
        </w:rPr>
        <w:t xml:space="preserve">, </w:t>
      </w:r>
      <w:r w:rsidRPr="00785A88">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785A88">
        <w:rPr>
          <w:highlight w:val="cyan"/>
          <w:u w:val="single"/>
        </w:rPr>
        <w:t xml:space="preserve">have </w:t>
      </w:r>
      <w:r w:rsidRPr="00C01178">
        <w:rPr>
          <w:u w:val="single"/>
        </w:rPr>
        <w:t xml:space="preserve">a major </w:t>
      </w:r>
      <w:r w:rsidRPr="00785A88">
        <w:rPr>
          <w:highlight w:val="cyan"/>
          <w:u w:val="single"/>
        </w:rPr>
        <w:t xml:space="preserve">setback on </w:t>
      </w:r>
      <w:r w:rsidRPr="00C01178">
        <w:rPr>
          <w:u w:val="single"/>
        </w:rPr>
        <w:t xml:space="preserve">the </w:t>
      </w:r>
      <w:r w:rsidRPr="00785A88">
        <w:rPr>
          <w:highlight w:val="cyan"/>
          <w:u w:val="single"/>
        </w:rPr>
        <w:t xml:space="preserve">growth </w:t>
      </w:r>
      <w:r w:rsidRPr="00C01178">
        <w:rPr>
          <w:u w:val="single"/>
        </w:rPr>
        <w:t xml:space="preserve">of the economy </w:t>
      </w:r>
      <w:r w:rsidRPr="00785A88">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785A88">
        <w:rPr>
          <w:highlight w:val="cyan"/>
          <w:u w:val="single"/>
        </w:rPr>
        <w:t xml:space="preserve">attracting potential investors </w:t>
      </w:r>
      <w:r w:rsidRPr="00C01178">
        <w:rPr>
          <w:u w:val="single"/>
        </w:rPr>
        <w:t xml:space="preserve">to invest in the country. However, this might be </w:t>
      </w:r>
      <w:r w:rsidRPr="00785A88">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785A88">
        <w:rPr>
          <w:highlight w:val="cyan"/>
          <w:u w:val="single"/>
        </w:rPr>
        <w:t xml:space="preserve">investment may not </w:t>
      </w:r>
      <w:proofErr w:type="spellStart"/>
      <w:r w:rsidRPr="00785A88">
        <w:rPr>
          <w:highlight w:val="cyan"/>
          <w:u w:val="single"/>
        </w:rPr>
        <w:t>materialise</w:t>
      </w:r>
      <w:proofErr w:type="spellEnd"/>
      <w:r w:rsidRPr="00785A88">
        <w:rPr>
          <w:highlight w:val="cyan"/>
          <w:u w:val="single"/>
        </w:rPr>
        <w:t xml:space="preserve"> if </w:t>
      </w:r>
      <w:r w:rsidRPr="00C01178">
        <w:rPr>
          <w:u w:val="single"/>
        </w:rPr>
        <w:t xml:space="preserve">the </w:t>
      </w:r>
      <w:proofErr w:type="spellStart"/>
      <w:r w:rsidRPr="00785A88">
        <w:rPr>
          <w:highlight w:val="cyan"/>
          <w:u w:val="single"/>
        </w:rPr>
        <w:t>labour</w:t>
      </w:r>
      <w:proofErr w:type="spellEnd"/>
      <w:r w:rsidRPr="00785A88">
        <w:rPr>
          <w:highlight w:val="cyan"/>
          <w:u w:val="single"/>
        </w:rPr>
        <w:t xml:space="preserve"> environment </w:t>
      </w:r>
      <w:r w:rsidRPr="00785A88">
        <w:rPr>
          <w:b/>
          <w:bCs/>
          <w:highlight w:val="cyan"/>
          <w:u w:val="single"/>
        </w:rPr>
        <w:t>is not fertile</w:t>
      </w:r>
      <w:r w:rsidRPr="00785A88">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785A88">
        <w:rPr>
          <w:b/>
          <w:bCs/>
          <w:highlight w:val="cyan"/>
          <w:u w:val="single"/>
        </w:rPr>
        <w:t>GDP declined by 0.72 and 0.78%</w:t>
      </w:r>
      <w:r w:rsidRPr="00C01178">
        <w:rPr>
          <w:u w:val="single"/>
        </w:rPr>
        <w:t>.32</w:t>
      </w:r>
    </w:p>
    <w:p w14:paraId="34B81614" w14:textId="77777777" w:rsidR="00F6597A" w:rsidRDefault="00F6597A" w:rsidP="00F6597A">
      <w:pPr>
        <w:pStyle w:val="Heading4"/>
      </w:pPr>
      <w:r>
        <w:t xml:space="preserve">Err Negative – over-estimate the effect on Strikes on the economy since traditional economic measures </w:t>
      </w:r>
      <w:r>
        <w:rPr>
          <w:u w:val="single"/>
        </w:rPr>
        <w:t>underestimate</w:t>
      </w:r>
      <w:r>
        <w:t xml:space="preserve"> the damage.</w:t>
      </w:r>
    </w:p>
    <w:p w14:paraId="1533DFCD" w14:textId="77777777" w:rsidR="00F6597A" w:rsidRPr="00004468" w:rsidRDefault="00F6597A" w:rsidP="00F6597A">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8"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021D697C" w14:textId="77777777" w:rsidR="00F6597A" w:rsidRDefault="00F6597A" w:rsidP="00F6597A">
      <w:pPr>
        <w:rPr>
          <w:u w:val="single"/>
        </w:rPr>
      </w:pPr>
      <w:r w:rsidRPr="00EF06CE">
        <w:rPr>
          <w:sz w:val="16"/>
        </w:rPr>
        <w:t xml:space="preserve">Strikes ­ </w:t>
      </w:r>
      <w:r w:rsidRPr="00785A88">
        <w:rPr>
          <w:highlight w:val="cyan"/>
          <w:u w:val="single"/>
        </w:rPr>
        <w:t>Simple statistics</w:t>
      </w:r>
      <w:r w:rsidRPr="00785A88">
        <w:rPr>
          <w:sz w:val="16"/>
          <w:highlight w:val="cyan"/>
        </w:rPr>
        <w:t xml:space="preserve"> </w:t>
      </w:r>
      <w:r w:rsidRPr="00EF06CE">
        <w:rPr>
          <w:sz w:val="16"/>
        </w:rPr>
        <w:t xml:space="preserve">on strike activity </w:t>
      </w:r>
      <w:r w:rsidRPr="00785A88">
        <w:rPr>
          <w:highlight w:val="cyan"/>
          <w:u w:val="single"/>
        </w:rPr>
        <w:t>suggest</w:t>
      </w:r>
      <w:r w:rsidRPr="00785A88">
        <w:rPr>
          <w:sz w:val="16"/>
          <w:highlight w:val="cyan"/>
        </w:rPr>
        <w:t xml:space="preserve"> </w:t>
      </w:r>
      <w:r w:rsidRPr="00EF06CE">
        <w:rPr>
          <w:sz w:val="16"/>
        </w:rPr>
        <w:t xml:space="preserve">that </w:t>
      </w:r>
      <w:r w:rsidRPr="00785A88">
        <w:rPr>
          <w:highlight w:val="cyan"/>
          <w:u w:val="single"/>
        </w:rPr>
        <w:t>strikes</w:t>
      </w:r>
      <w:r w:rsidRPr="00785A88">
        <w:rPr>
          <w:sz w:val="16"/>
          <w:highlight w:val="cyan"/>
        </w:rPr>
        <w:t xml:space="preserve"> </w:t>
      </w:r>
      <w:r w:rsidRPr="00EF06CE">
        <w:rPr>
          <w:sz w:val="16"/>
        </w:rPr>
        <w:t xml:space="preserve">are relatively rare and the associated aggregate </w:t>
      </w:r>
      <w:r w:rsidRPr="00785A88">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785A88">
        <w:rPr>
          <w:highlight w:val="cyan"/>
          <w:u w:val="single"/>
        </w:rPr>
        <w:t xml:space="preserve">these data </w:t>
      </w:r>
      <w:r w:rsidRPr="00785A88">
        <w:rPr>
          <w:b/>
          <w:bCs/>
          <w:highlight w:val="cyan"/>
          <w:u w:val="single"/>
          <w:bdr w:val="single" w:sz="4" w:space="0" w:color="auto"/>
        </w:rPr>
        <w:t>can be misleading</w:t>
      </w:r>
      <w:r w:rsidRPr="00785A88">
        <w:rPr>
          <w:sz w:val="16"/>
          <w:highlight w:val="cyan"/>
          <w:bdr w:val="single" w:sz="4" w:space="0" w:color="auto"/>
        </w:rPr>
        <w:t xml:space="preserve"> </w:t>
      </w:r>
      <w:r w:rsidRPr="00785A88">
        <w:rPr>
          <w:b/>
          <w:bCs/>
          <w:highlight w:val="cyan"/>
          <w:u w:val="single"/>
          <w:bdr w:val="single" w:sz="4" w:space="0" w:color="auto"/>
        </w:rPr>
        <w:t>as a measure of the costliness of a strike.</w:t>
      </w:r>
      <w:r w:rsidRPr="00785A88">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785A88">
        <w:rPr>
          <w:highlight w:val="cyan"/>
          <w:u w:val="single"/>
        </w:rPr>
        <w:t xml:space="preserve">amount lost </w:t>
      </w:r>
      <w:r w:rsidRPr="00785A88">
        <w:rPr>
          <w:b/>
          <w:bCs/>
          <w:highlight w:val="cyan"/>
          <w:u w:val="single"/>
        </w:rPr>
        <w:t>can be understated</w:t>
      </w:r>
      <w:r w:rsidRPr="00785A88">
        <w:rPr>
          <w:highlight w:val="cyan"/>
          <w:u w:val="single"/>
        </w:rPr>
        <w:t xml:space="preserve"> </w:t>
      </w:r>
      <w:r w:rsidRPr="00EF06CE">
        <w:rPr>
          <w:u w:val="single"/>
        </w:rPr>
        <w:t xml:space="preserve">by the data if </w:t>
      </w:r>
      <w:r w:rsidRPr="00785A88">
        <w:rPr>
          <w:highlight w:val="cyan"/>
          <w:u w:val="single"/>
        </w:rPr>
        <w:t xml:space="preserve">production in associated industries </w:t>
      </w:r>
      <w:r w:rsidRPr="00EF06CE">
        <w:rPr>
          <w:u w:val="single"/>
        </w:rPr>
        <w:t xml:space="preserve">( </w:t>
      </w:r>
      <w:r w:rsidRPr="00785A88">
        <w:rPr>
          <w:highlight w:val="cyan"/>
          <w:u w:val="single"/>
        </w:rPr>
        <w:t>those that buy</w:t>
      </w:r>
      <w:r w:rsidRPr="00EF06CE">
        <w:rPr>
          <w:u w:val="single"/>
        </w:rPr>
        <w:t xml:space="preserve"> inputs from the struck industry </w:t>
      </w:r>
      <w:r w:rsidRPr="00785A88">
        <w:rPr>
          <w:highlight w:val="cyan"/>
          <w:u w:val="single"/>
        </w:rPr>
        <w:t xml:space="preserve">or sell products to it) </w:t>
      </w:r>
      <w:r w:rsidRPr="00785A88">
        <w:rPr>
          <w:b/>
          <w:bCs/>
          <w:highlight w:val="cyan"/>
          <w:u w:val="single"/>
        </w:rPr>
        <w:t>is disrupted</w:t>
      </w:r>
      <w:r w:rsidRPr="00EF06CE">
        <w:rPr>
          <w:u w:val="single"/>
        </w:rPr>
        <w:t xml:space="preserve">. As a broad generalization, the </w:t>
      </w:r>
      <w:r w:rsidRPr="00785A88">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785A88">
        <w:rPr>
          <w:highlight w:val="cyan"/>
          <w:u w:val="single"/>
        </w:rPr>
        <w:t xml:space="preserve">are likely to be greater </w:t>
      </w:r>
      <w:r w:rsidRPr="00785A88">
        <w:rPr>
          <w:b/>
          <w:bCs/>
          <w:highlight w:val="cyan"/>
          <w:u w:val="single"/>
        </w:rPr>
        <w:t>when services are involved</w:t>
      </w:r>
      <w:r w:rsidRPr="00785A88">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3D645B64" w14:textId="77777777" w:rsidR="00F6597A" w:rsidRPr="00042179" w:rsidRDefault="00F6597A" w:rsidP="00F6597A">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4E12DEA6" w14:textId="77777777" w:rsidR="00F6597A" w:rsidRPr="002C2351" w:rsidRDefault="00F6597A" w:rsidP="00F6597A">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//Re-cut by Elmer</w:t>
      </w:r>
    </w:p>
    <w:p w14:paraId="44F4768C" w14:textId="77777777" w:rsidR="00F6597A" w:rsidRDefault="00F6597A" w:rsidP="00F6597A">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proofErr w:type="spellStart"/>
      <w:r w:rsidRPr="009D4CF3">
        <w:rPr>
          <w:b/>
          <w:sz w:val="26"/>
          <w:szCs w:val="26"/>
          <w:highlight w:val="green"/>
          <w:u w:val="single"/>
        </w:rPr>
        <w:t>behaviour</w:t>
      </w:r>
      <w:proofErr w:type="spellEnd"/>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 w:val="26"/>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 w:val="26"/>
          <w:szCs w:val="26"/>
          <w:highlight w:val="green"/>
          <w:u w:val="single"/>
        </w:rPr>
        <w:t>leave them further stranded</w:t>
      </w:r>
      <w:r w:rsidRPr="00C8037B">
        <w:rPr>
          <w:sz w:val="16"/>
          <w:szCs w:val="26"/>
        </w:rPr>
        <w:t>—</w:t>
      </w:r>
      <w:r w:rsidRPr="009D4CF3">
        <w:rPr>
          <w:b/>
          <w:sz w:val="26"/>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and lagging progress on shared global challenges such 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9D4CF3">
        <w:rPr>
          <w:b/>
          <w:sz w:val="26"/>
          <w:szCs w:val="26"/>
          <w:highlight w:val="green"/>
          <w:u w:val="single"/>
          <w:bdr w:val="single" w:sz="12" w:space="0" w:color="auto"/>
        </w:rPr>
        <w:t xml:space="preserve">Nagorno-Karabakh or the </w:t>
      </w:r>
      <w:proofErr w:type="spellStart"/>
      <w:r w:rsidRPr="009D4CF3">
        <w:rPr>
          <w:b/>
          <w:sz w:val="26"/>
          <w:szCs w:val="26"/>
          <w:highlight w:val="green"/>
          <w:u w:val="single"/>
          <w:bdr w:val="single" w:sz="12" w:space="0" w:color="auto"/>
        </w:rPr>
        <w:t>Galwan</w:t>
      </w:r>
      <w:proofErr w:type="spellEnd"/>
      <w:r w:rsidRPr="009D4CF3">
        <w:rPr>
          <w:b/>
          <w:sz w:val="26"/>
          <w:szCs w:val="26"/>
          <w:highlight w:val="green"/>
          <w:u w:val="single"/>
          <w:bdr w:val="single" w:sz="12" w:space="0" w:color="auto"/>
        </w:rPr>
        <w:t xml:space="preserve"> Valley</w:t>
      </w:r>
      <w:r w:rsidRPr="00C8037B">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9D4CF3">
        <w:rPr>
          <w:b/>
          <w:sz w:val="26"/>
          <w:szCs w:val="26"/>
          <w:highlight w:val="gree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7174B671" w14:textId="77777777" w:rsidR="00F6597A" w:rsidRDefault="00F6597A" w:rsidP="00F6597A">
      <w:pPr>
        <w:rPr>
          <w:u w:val="single"/>
        </w:rPr>
      </w:pPr>
    </w:p>
    <w:p w14:paraId="2588083C" w14:textId="77777777" w:rsidR="00F6597A" w:rsidRPr="00EF06CE" w:rsidRDefault="00F6597A" w:rsidP="00F6597A">
      <w:pPr>
        <w:rPr>
          <w:sz w:val="16"/>
        </w:rPr>
      </w:pPr>
    </w:p>
    <w:p w14:paraId="6EB0B0F3" w14:textId="77777777" w:rsidR="00F6597A" w:rsidRDefault="00F6597A" w:rsidP="00F6597A">
      <w:pPr>
        <w:pStyle w:val="Heading3"/>
      </w:pPr>
      <w:r>
        <w:t>Contention 2: Innovation</w:t>
      </w:r>
    </w:p>
    <w:p w14:paraId="0B813B3D" w14:textId="77777777" w:rsidR="00F6597A" w:rsidRDefault="00F6597A" w:rsidP="00F6597A">
      <w:pPr>
        <w:pStyle w:val="Heading4"/>
      </w:pPr>
      <w:r w:rsidRPr="00836939">
        <w:rPr>
          <w:u w:val="single"/>
        </w:rPr>
        <w:t>Global tech innovation</w:t>
      </w:r>
      <w:r>
        <w:t xml:space="preserve"> high now.</w:t>
      </w:r>
    </w:p>
    <w:p w14:paraId="77CA486E" w14:textId="77777777" w:rsidR="00F6597A" w:rsidRPr="00FA5AF2" w:rsidRDefault="00F6597A" w:rsidP="00F6597A">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9" w:history="1">
        <w:r w:rsidRPr="00EC023D">
          <w:t>https://www.mercurynews.com/2021/06/04/editorial-why-silicon-valley-needs-endless-frontier-bill/</w:t>
        </w:r>
      </w:hyperlink>
      <w:r w:rsidRPr="00EC023D">
        <w:t xml:space="preserve"> //gord0</w:t>
      </w:r>
      <w:r>
        <w:t>]</w:t>
      </w:r>
    </w:p>
    <w:p w14:paraId="2649A9C9" w14:textId="77777777" w:rsidR="00F6597A" w:rsidRPr="00836939" w:rsidRDefault="00F6597A" w:rsidP="00F6597A">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73034761" w14:textId="77777777" w:rsidR="00F6597A" w:rsidRPr="00836939" w:rsidRDefault="00F6597A" w:rsidP="00F6597A"/>
    <w:p w14:paraId="5FD63964" w14:textId="77777777" w:rsidR="00F6597A" w:rsidRDefault="00F6597A" w:rsidP="00F6597A">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3864938F" w14:textId="77777777" w:rsidR="00F6597A" w:rsidRPr="0075069A" w:rsidRDefault="00F6597A" w:rsidP="00F6597A">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r w:rsidRPr="0075069A">
        <w:t>https://www.supplywisdom.com/resources/the-union-strikes-the-good-the-bad-and-the-ugly/</w:t>
      </w:r>
      <w:r>
        <w:t>]//SJWen</w:t>
      </w:r>
    </w:p>
    <w:p w14:paraId="057DB3D0" w14:textId="77777777" w:rsidR="00F6597A" w:rsidRPr="0075069A" w:rsidRDefault="00F6597A" w:rsidP="00F6597A">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4267E464" w14:textId="77777777" w:rsidR="00F6597A" w:rsidRPr="0075069A" w:rsidRDefault="00F6597A" w:rsidP="00F6597A">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26B1A227" w14:textId="77777777" w:rsidR="00F6597A" w:rsidRPr="0075069A" w:rsidRDefault="00F6597A" w:rsidP="00F6597A">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machines are grabbing the jobs which were once the bastion of the humans. So, questions that arise here are, what relevance do unions have in today’s work scenario? And, are the strikes organized by them avoidable?</w:t>
      </w:r>
    </w:p>
    <w:p w14:paraId="07A67322" w14:textId="77777777" w:rsidR="00F6597A" w:rsidRPr="0075069A" w:rsidRDefault="00F6597A" w:rsidP="00F6597A">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179BA556" w14:textId="77777777" w:rsidR="00F6597A" w:rsidRPr="0075069A" w:rsidRDefault="00F6597A" w:rsidP="00F6597A">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4922A0BE" w14:textId="77777777" w:rsidR="00F6597A" w:rsidRPr="0075069A" w:rsidRDefault="00F6597A" w:rsidP="00F6597A">
      <w:r w:rsidRPr="0075069A">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507D8452" w14:textId="77777777" w:rsidR="00F6597A" w:rsidRDefault="00F6597A" w:rsidP="00F6597A">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7A4A1BD2" w14:textId="77777777" w:rsidR="00F6597A" w:rsidRDefault="00F6597A" w:rsidP="00F6597A"/>
    <w:p w14:paraId="081A45EC" w14:textId="77777777" w:rsidR="00F6597A" w:rsidRDefault="00F6597A" w:rsidP="00F6597A">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72F9214F" w14:textId="77777777" w:rsidR="00F6597A" w:rsidRPr="000D44EE" w:rsidRDefault="00F6597A" w:rsidP="00F6597A">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5A7FC4D7" w14:textId="77777777" w:rsidR="00F6597A" w:rsidRDefault="00F6597A" w:rsidP="00F6597A">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w:t>
      </w:r>
      <w:proofErr w:type="spellStart"/>
      <w:r w:rsidRPr="000D44EE">
        <w:t>Dubal</w:t>
      </w:r>
      <w:proofErr w:type="spellEnd"/>
      <w:r w:rsidRPr="000D44EE">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72AF50BB" w14:textId="77777777" w:rsidR="00F6597A" w:rsidRDefault="00F6597A" w:rsidP="00F6597A">
      <w:pPr>
        <w:rPr>
          <w:u w:val="single"/>
        </w:rPr>
      </w:pPr>
    </w:p>
    <w:p w14:paraId="4AB913F6" w14:textId="77777777" w:rsidR="00F6597A" w:rsidRDefault="00F6597A" w:rsidP="00F6597A">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393FB24A" w14:textId="77777777" w:rsidR="00F6597A" w:rsidRDefault="00F6597A" w:rsidP="00F6597A">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5BA78644" w14:textId="77777777" w:rsidR="00F6597A" w:rsidRDefault="00F6597A" w:rsidP="00F6597A">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w:t>
      </w:r>
      <w:proofErr w:type="spellStart"/>
      <w:r w:rsidRPr="00156B25">
        <w:t>Beckstead’s</w:t>
      </w:r>
      <w:proofErr w:type="spellEnd"/>
      <w:r w:rsidRPr="00156B25">
        <w:t xml:space="preserve"> 2013 Rutgers philosophy dissertation, “On the overwhelming importance of shaping the far future.” It’s a glorious mindfuck of a thesis, not least because </w:t>
      </w:r>
      <w:proofErr w:type="spellStart"/>
      <w:r w:rsidRPr="00156B25">
        <w:t>Beckstead</w:t>
      </w:r>
      <w:proofErr w:type="spellEnd"/>
      <w:r w:rsidRPr="00156B25">
        <w:t xml:space="preserve"> shows very convincingly that this is a conclusion any plausible moral view would reach. It’s not just something that weird </w:t>
      </w:r>
      <w:proofErr w:type="spellStart"/>
      <w:r w:rsidRPr="00156B25">
        <w:t>utilitarians</w:t>
      </w:r>
      <w:proofErr w:type="spellEnd"/>
      <w:r w:rsidRPr="00156B25">
        <w:t xml:space="preserve"> have to deal with. And </w:t>
      </w:r>
      <w:proofErr w:type="spellStart"/>
      <w:r w:rsidRPr="00156B25">
        <w:t>Beckstead</w:t>
      </w:r>
      <w:proofErr w:type="spellEnd"/>
      <w:r w:rsidRPr="00156B25">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w:t>
      </w:r>
      <w:proofErr w:type="spellStart"/>
      <w:r w:rsidRPr="00F1306B">
        <w:t>Beckstead</w:t>
      </w:r>
      <w:proofErr w:type="spellEnd"/>
      <w:r w:rsidRPr="00F1306B">
        <w:t xml:space="preserve">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w:t>
      </w:r>
      <w:proofErr w:type="spellStart"/>
      <w:r w:rsidRPr="00156B25">
        <w:t>Einsteins</w:t>
      </w:r>
      <w:proofErr w:type="spellEnd"/>
      <w:r w:rsidRPr="00156B25">
        <w:t>” (</w:t>
      </w:r>
      <w:r w:rsidRPr="008F2F9C">
        <w:rPr>
          <w:rStyle w:val="Emphasis"/>
        </w:rPr>
        <w:t xml:space="preserve">potential </w:t>
      </w:r>
      <w:r w:rsidRPr="00A638FA">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t>Beckstead</w:t>
      </w:r>
      <w:proofErr w:type="spellEnd"/>
      <w:r w:rsidRPr="00156B25">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t>Beckstead</w:t>
      </w:r>
      <w:proofErr w:type="spellEnd"/>
      <w:r w:rsidRPr="00156B25">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44D6C02F" w14:textId="35DCD785" w:rsidR="00F6597A" w:rsidRDefault="00F6597A" w:rsidP="00F6597A"/>
    <w:p w14:paraId="68A75E1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6597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0A6F"/>
    <w:rsid w:val="00315690"/>
    <w:rsid w:val="00316B75"/>
    <w:rsid w:val="00325646"/>
    <w:rsid w:val="003460F2"/>
    <w:rsid w:val="0038158C"/>
    <w:rsid w:val="003902BA"/>
    <w:rsid w:val="003A09E2"/>
    <w:rsid w:val="00407037"/>
    <w:rsid w:val="004605D6"/>
    <w:rsid w:val="004C60E8"/>
    <w:rsid w:val="004E3579"/>
    <w:rsid w:val="004E728B"/>
    <w:rsid w:val="004F2988"/>
    <w:rsid w:val="004F39E0"/>
    <w:rsid w:val="00537BD5"/>
    <w:rsid w:val="0057268A"/>
    <w:rsid w:val="005D2912"/>
    <w:rsid w:val="006065BD"/>
    <w:rsid w:val="00645FA9"/>
    <w:rsid w:val="00647866"/>
    <w:rsid w:val="00665003"/>
    <w:rsid w:val="006A2AD0"/>
    <w:rsid w:val="006C2375"/>
    <w:rsid w:val="006D4ECC"/>
    <w:rsid w:val="00722258"/>
    <w:rsid w:val="007243E5"/>
    <w:rsid w:val="00725C38"/>
    <w:rsid w:val="00766EA0"/>
    <w:rsid w:val="007A2226"/>
    <w:rsid w:val="007F5B66"/>
    <w:rsid w:val="00823A1C"/>
    <w:rsid w:val="00845B9D"/>
    <w:rsid w:val="00860984"/>
    <w:rsid w:val="008B3ECB"/>
    <w:rsid w:val="008B4E85"/>
    <w:rsid w:val="008C1B2E"/>
    <w:rsid w:val="008E6CBF"/>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812"/>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6597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6450F"/>
  <w15:chartTrackingRefBased/>
  <w15:docId w15:val="{4A0A2308-B67A-4614-99C1-77FE0DFFC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0A6F"/>
    <w:rPr>
      <w:rFonts w:ascii="Calibri" w:hAnsi="Calibri" w:cs="Calibri"/>
    </w:rPr>
  </w:style>
  <w:style w:type="paragraph" w:styleId="Heading1">
    <w:name w:val="heading 1"/>
    <w:aliases w:val="Pocket"/>
    <w:basedOn w:val="Normal"/>
    <w:next w:val="Normal"/>
    <w:link w:val="Heading1Char"/>
    <w:qFormat/>
    <w:rsid w:val="002D0A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0A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2"/>
    <w:unhideWhenUsed/>
    <w:qFormat/>
    <w:rsid w:val="002D0A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Ch,no read,No Spacing211,No Spacing12,No Spacing2111,No Spacing4,No Spacing5,tags,No Spacing1111,ta,No Spacing112,No Spacing1121,T,t,Tag1,Tags"/>
    <w:basedOn w:val="Normal"/>
    <w:next w:val="Normal"/>
    <w:link w:val="Heading4Char"/>
    <w:uiPriority w:val="3"/>
    <w:unhideWhenUsed/>
    <w:qFormat/>
    <w:rsid w:val="002D0A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0A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0A6F"/>
  </w:style>
  <w:style w:type="character" w:customStyle="1" w:styleId="Heading1Char">
    <w:name w:val="Heading 1 Char"/>
    <w:aliases w:val="Pocket Char"/>
    <w:basedOn w:val="DefaultParagraphFont"/>
    <w:link w:val="Heading1"/>
    <w:rsid w:val="002D0A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0A6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2D0A6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Ch Char,no read Char,No Spacing211 Char,No Spacing12 Char,No Spacing2111 Char,tags Char"/>
    <w:basedOn w:val="DefaultParagraphFont"/>
    <w:link w:val="Heading4"/>
    <w:uiPriority w:val="3"/>
    <w:rsid w:val="002D0A6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2D0A6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2D0A6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2D0A6F"/>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2D0A6F"/>
    <w:rPr>
      <w:color w:val="auto"/>
      <w:u w:val="none"/>
    </w:rPr>
  </w:style>
  <w:style w:type="character" w:styleId="FollowedHyperlink">
    <w:name w:val="FollowedHyperlink"/>
    <w:basedOn w:val="DefaultParagraphFont"/>
    <w:uiPriority w:val="99"/>
    <w:semiHidden/>
    <w:unhideWhenUsed/>
    <w:rsid w:val="002D0A6F"/>
    <w:rPr>
      <w:color w:val="auto"/>
      <w:u w:val="none"/>
    </w:rPr>
  </w:style>
  <w:style w:type="paragraph" w:customStyle="1" w:styleId="Emphasis1">
    <w:name w:val="Emphasis1"/>
    <w:basedOn w:val="Normal"/>
    <w:link w:val="Emphasis"/>
    <w:uiPriority w:val="7"/>
    <w:qFormat/>
    <w:rsid w:val="00F6597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u.indstate.edu/conant/ecn351/ch11/chapter11.htm" TargetMode="External"/><Relationship Id="rId3" Type="http://schemas.openxmlformats.org/officeDocument/2006/relationships/styles" Target="styles.xml"/><Relationship Id="rId7" Type="http://schemas.openxmlformats.org/officeDocument/2006/relationships/hyperlink" Target="https://www.wardsauto.com/ideaxchange/strikes-hurt-everybod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orldbank.org/en/news/feature/2021/06/08/the-global-economy-on-track-for-strong-but-uneven-growth-as-covid-19-still-weigh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rcurynews.com/2021/06/04/editorial-why-silicon-valley-needs-endless-frontier-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aiq\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840E-10AC-4257-800B-18DE3F67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5415</Words>
  <Characters>30866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Raaiq</dc:creator>
  <cp:keywords>5.1.1</cp:keywords>
  <dc:description/>
  <cp:lastModifiedBy>(Student) Raaiqa.Z1</cp:lastModifiedBy>
  <cp:revision>2</cp:revision>
  <dcterms:created xsi:type="dcterms:W3CDTF">2021-12-04T00:42:00Z</dcterms:created>
  <dcterms:modified xsi:type="dcterms:W3CDTF">2021-12-05T01:02:00Z</dcterms:modified>
</cp:coreProperties>
</file>