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703A3" w14:textId="241DA384" w:rsidR="00530F21" w:rsidRDefault="00530F21" w:rsidP="003157DB">
      <w:pPr>
        <w:pStyle w:val="Heading1"/>
      </w:pPr>
      <w:r>
        <w:t xml:space="preserve">Round 3 – AC </w:t>
      </w:r>
      <w:r w:rsidR="003157DB">
        <w:t>–</w:t>
      </w:r>
      <w:r>
        <w:t xml:space="preserve"> </w:t>
      </w:r>
      <w:r w:rsidR="003157DB">
        <w:t xml:space="preserve">Loyola </w:t>
      </w:r>
    </w:p>
    <w:p w14:paraId="2FBEB8A5" w14:textId="61809528" w:rsidR="0082329F" w:rsidRDefault="0082329F" w:rsidP="0082329F">
      <w:pPr>
        <w:pStyle w:val="Heading3"/>
      </w:pPr>
      <w:r>
        <w:t xml:space="preserve">Framing </w:t>
      </w:r>
    </w:p>
    <w:p w14:paraId="42BE5707" w14:textId="77777777" w:rsidR="0082329F" w:rsidRPr="00120269" w:rsidRDefault="0082329F" w:rsidP="0082329F">
      <w:pPr>
        <w:keepNext/>
        <w:keepLines/>
        <w:spacing w:before="40"/>
        <w:outlineLvl w:val="3"/>
        <w:rPr>
          <w:rFonts w:eastAsia="MS Gothic" w:cs="Times New Roman"/>
          <w:b/>
          <w:iCs/>
          <w:sz w:val="26"/>
        </w:rPr>
      </w:pPr>
      <w:r w:rsidRPr="004E3422">
        <w:rPr>
          <w:rFonts w:eastAsia="MS Gothic" w:cs="Times New Roman"/>
          <w:b/>
          <w:iCs/>
          <w:sz w:val="26"/>
        </w:rPr>
        <w:t xml:space="preserve">The standard is maximizing </w:t>
      </w:r>
      <w:r>
        <w:rPr>
          <w:rFonts w:eastAsia="MS Gothic" w:cs="Times New Roman"/>
          <w:b/>
          <w:iCs/>
          <w:sz w:val="26"/>
        </w:rPr>
        <w:t xml:space="preserve">expected </w:t>
      </w:r>
      <w:r w:rsidRPr="004E3422">
        <w:rPr>
          <w:rFonts w:eastAsia="MS Gothic" w:cs="Times New Roman"/>
          <w:b/>
          <w:iCs/>
          <w:sz w:val="26"/>
        </w:rPr>
        <w:t>well being</w:t>
      </w:r>
    </w:p>
    <w:p w14:paraId="1B1D6D27" w14:textId="77777777" w:rsidR="0082329F" w:rsidRPr="003677F5" w:rsidRDefault="0082329F" w:rsidP="0082329F">
      <w:pPr>
        <w:pStyle w:val="Heading4"/>
        <w:rPr>
          <w:rFonts w:cs="Calibri"/>
        </w:rPr>
      </w:pPr>
      <w:r w:rsidRPr="003677F5">
        <w:rPr>
          <w:rFonts w:cs="Calibri"/>
        </w:rPr>
        <w:t>1] Actor specificity</w:t>
      </w:r>
    </w:p>
    <w:p w14:paraId="52F14131" w14:textId="77777777" w:rsidR="0082329F" w:rsidRPr="003677F5" w:rsidRDefault="0082329F" w:rsidP="0082329F">
      <w:pPr>
        <w:pStyle w:val="Heading4"/>
        <w:rPr>
          <w:rFonts w:cs="Calibri"/>
        </w:rPr>
      </w:pPr>
      <w:r w:rsidRPr="003677F5">
        <w:rPr>
          <w:rFonts w:cs="Calibri"/>
        </w:rPr>
        <w:t>A] Aggregation – every policy benefit some and harms others</w:t>
      </w:r>
      <w:r>
        <w:rPr>
          <w:rFonts w:cs="Calibri"/>
        </w:rPr>
        <w:t xml:space="preserve"> so governments have to help the majority.</w:t>
      </w:r>
    </w:p>
    <w:p w14:paraId="0C5ECE58" w14:textId="77777777" w:rsidR="0082329F" w:rsidRPr="003677F5" w:rsidRDefault="0082329F" w:rsidP="0082329F">
      <w:pPr>
        <w:pStyle w:val="Heading4"/>
        <w:rPr>
          <w:rFonts w:cs="Calibri"/>
        </w:rPr>
      </w:pPr>
      <w:r w:rsidRPr="003677F5">
        <w:rPr>
          <w:rFonts w:cs="Calibri"/>
        </w:rPr>
        <w:t xml:space="preserve">2] Util is a lexical pre-requisite to any other framework: Threats to bodily security and life preclude the ability for moral actors to effectively utilize and act upon other moral theories since they are in a constant state of crisis – that inhibits the ideal moral conditions which other theories presuppose. </w:t>
      </w:r>
    </w:p>
    <w:p w14:paraId="2C1EBBC5" w14:textId="77777777" w:rsidR="0082329F" w:rsidRPr="003677F5" w:rsidRDefault="0082329F" w:rsidP="0082329F">
      <w:pPr>
        <w:pStyle w:val="Heading4"/>
        <w:rPr>
          <w:rFonts w:cs="Calibri"/>
        </w:rPr>
      </w:pPr>
      <w:r>
        <w:rPr>
          <w:rFonts w:cs="Calibri"/>
        </w:rPr>
        <w:t>3</w:t>
      </w:r>
      <w:r w:rsidRPr="003677F5">
        <w:rPr>
          <w:rFonts w:cs="Calibri"/>
        </w:rPr>
        <w:t>] And, extinction comes first under any moral framework:</w:t>
      </w:r>
    </w:p>
    <w:p w14:paraId="32163814" w14:textId="77777777" w:rsidR="0082329F" w:rsidRPr="003677F5" w:rsidRDefault="0082329F" w:rsidP="0082329F">
      <w:pPr>
        <w:pStyle w:val="Heading4"/>
      </w:pPr>
      <w:r w:rsidRPr="003677F5">
        <w:t>A] It precludes the possibility of any kind of moral value – we can’t confer value onto anything if we’re not alive.</w:t>
      </w:r>
    </w:p>
    <w:p w14:paraId="197223FF" w14:textId="77777777" w:rsidR="0082329F" w:rsidRDefault="0082329F" w:rsidP="0082329F">
      <w:pPr>
        <w:pStyle w:val="Heading4"/>
      </w:pPr>
      <w:r w:rsidRPr="003677F5">
        <w:t>B] Contestation on the framework debate proves ethical uncertainty – uncertainty means we prioritize preventing extinction because that preserves our ability to find moral value in the future, regardless of what framework seems more correct now.</w:t>
      </w:r>
    </w:p>
    <w:p w14:paraId="6B275635" w14:textId="77777777" w:rsidR="00DF7544" w:rsidRPr="00DF7544" w:rsidRDefault="00DF7544" w:rsidP="00DF7544"/>
    <w:p w14:paraId="108F2C4A" w14:textId="619BC50E" w:rsidR="00F60E6C" w:rsidRDefault="00F60E6C" w:rsidP="00F60E6C">
      <w:pPr>
        <w:pStyle w:val="Heading3"/>
      </w:pPr>
      <w:r>
        <w:t>1AC: Drug Prices</w:t>
      </w:r>
    </w:p>
    <w:p w14:paraId="5FA2CF93" w14:textId="77777777" w:rsidR="00F60E6C" w:rsidRDefault="00F60E6C" w:rsidP="00F60E6C">
      <w:pPr>
        <w:pStyle w:val="Heading4"/>
      </w:pPr>
      <w:r>
        <w:t>Contention 1 is Drug Prices</w:t>
      </w:r>
    </w:p>
    <w:p w14:paraId="04021931" w14:textId="77777777" w:rsidR="00F60E6C" w:rsidRDefault="00F60E6C" w:rsidP="00F60E6C">
      <w:pPr>
        <w:pStyle w:val="Heading4"/>
      </w:pPr>
      <w:r>
        <w:t xml:space="preserve">Evergreening keeps Drug Prices </w:t>
      </w:r>
      <w:r>
        <w:rPr>
          <w:u w:val="single"/>
        </w:rPr>
        <w:t>high</w:t>
      </w:r>
      <w:r>
        <w:t>.</w:t>
      </w:r>
    </w:p>
    <w:p w14:paraId="5F8D17A8" w14:textId="77777777" w:rsidR="00F60E6C" w:rsidRPr="001948D4" w:rsidRDefault="00F60E6C" w:rsidP="00F60E6C">
      <w:r w:rsidRPr="00A7466D">
        <w:rPr>
          <w:rStyle w:val="Style13ptBold"/>
        </w:rPr>
        <w:t>Amin 18</w:t>
      </w:r>
      <w:r>
        <w:t xml:space="preserve"> </w:t>
      </w:r>
      <w:r w:rsidRPr="001948D4">
        <w:t>Tahir Amin 6-27-2018 "The problem with high drug prices isn't 'foreign freeloading,' it's the patent system"</w:t>
      </w:r>
      <w:r>
        <w:t xml:space="preserve"> </w:t>
      </w:r>
      <w:hyperlink r:id="rId6" w:history="1">
        <w:r>
          <w:rPr>
            <w:rStyle w:val="Hyperlink"/>
          </w:rPr>
          <w:t>High drug prices caused by US patent system, not 'foreign freeloaders' (cnbc.com)</w:t>
        </w:r>
      </w:hyperlink>
      <w:r>
        <w:t xml:space="preserve"> </w:t>
      </w:r>
      <w:hyperlink r:id="rId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2D18456" w14:textId="77777777" w:rsidR="00F60E6C" w:rsidRDefault="00F60E6C" w:rsidP="00F60E6C">
      <w:pPr>
        <w:rPr>
          <w:sz w:val="16"/>
        </w:rPr>
      </w:pPr>
      <w:r w:rsidRPr="001B373A">
        <w:rPr>
          <w:b/>
          <w:bCs/>
          <w:sz w:val="26"/>
          <w:highlight w:val="green"/>
          <w:u w:val="single"/>
        </w:rPr>
        <w:t>'Evergreening'</w:t>
      </w:r>
      <w:r w:rsidRPr="001B373A">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1B373A">
        <w:rPr>
          <w:b/>
          <w:sz w:val="26"/>
          <w:highlight w:val="green"/>
          <w:u w:val="single"/>
        </w:rPr>
        <w:t>prolonging</w:t>
      </w:r>
      <w:r w:rsidRPr="001B373A">
        <w:rPr>
          <w:sz w:val="16"/>
          <w:highlight w:val="green"/>
        </w:rPr>
        <w:t xml:space="preserve"> </w:t>
      </w:r>
      <w:r w:rsidRPr="00A7466D">
        <w:rPr>
          <w:sz w:val="16"/>
        </w:rPr>
        <w:t xml:space="preserve">the </w:t>
      </w:r>
      <w:r w:rsidRPr="001B373A">
        <w:rPr>
          <w:b/>
          <w:sz w:val="26"/>
          <w:highlight w:val="green"/>
          <w:u w:val="single"/>
        </w:rPr>
        <w:t>time before generics</w:t>
      </w:r>
      <w:r w:rsidRPr="001B373A">
        <w:rPr>
          <w:sz w:val="16"/>
          <w:highlight w:val="green"/>
        </w:rPr>
        <w:t xml:space="preserve"> </w:t>
      </w:r>
      <w:r w:rsidRPr="00A7466D">
        <w:rPr>
          <w:sz w:val="16"/>
        </w:rPr>
        <w:t xml:space="preserve">could reach the market </w:t>
      </w:r>
      <w:r w:rsidRPr="001B373A">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1B373A">
        <w:rPr>
          <w:b/>
          <w:sz w:val="26"/>
          <w:highlight w:val="green"/>
          <w:u w:val="single"/>
        </w:rPr>
        <w:t>Revlimid</w:t>
      </w:r>
      <w:r w:rsidRPr="00A7466D">
        <w:rPr>
          <w:u w:val="single"/>
        </w:rPr>
        <w:t xml:space="preserve">®, is a case in point: </w:t>
      </w:r>
      <w:r w:rsidRPr="001B373A">
        <w:rPr>
          <w:b/>
          <w:sz w:val="26"/>
          <w:highlight w:val="green"/>
          <w:u w:val="single"/>
        </w:rPr>
        <w:t>priced at</w:t>
      </w:r>
      <w:r w:rsidRPr="001B373A">
        <w:rPr>
          <w:highlight w:val="green"/>
          <w:u w:val="single"/>
        </w:rPr>
        <w:t xml:space="preserve"> </w:t>
      </w:r>
      <w:r w:rsidRPr="00A7466D">
        <w:rPr>
          <w:u w:val="single"/>
        </w:rPr>
        <w:t>over $</w:t>
      </w:r>
      <w:r w:rsidRPr="001B373A">
        <w:rPr>
          <w:b/>
          <w:sz w:val="26"/>
          <w:highlight w:val="green"/>
          <w:u w:val="single"/>
        </w:rPr>
        <w:t>125,000</w:t>
      </w:r>
      <w:r w:rsidRPr="001B373A">
        <w:rPr>
          <w:highlight w:val="green"/>
          <w:u w:val="single"/>
        </w:rPr>
        <w:t xml:space="preserve"> </w:t>
      </w:r>
      <w:r w:rsidRPr="00A7466D">
        <w:rPr>
          <w:u w:val="single"/>
        </w:rPr>
        <w:t xml:space="preserve">per year of treatment, Celgene has sought </w:t>
      </w:r>
      <w:r w:rsidRPr="001B373A">
        <w:rPr>
          <w:b/>
          <w:sz w:val="26"/>
          <w:highlight w:val="green"/>
          <w:u w:val="single"/>
        </w:rPr>
        <w:t>105 patents</w:t>
      </w:r>
      <w:r w:rsidRPr="001B373A">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1B373A">
        <w:rPr>
          <w:b/>
          <w:sz w:val="26"/>
          <w:highlight w:val="green"/>
          <w:u w:val="single"/>
        </w:rPr>
        <w:t>payers</w:t>
      </w:r>
      <w:r w:rsidRPr="001B373A">
        <w:rPr>
          <w:highlight w:val="green"/>
          <w:u w:val="single"/>
        </w:rPr>
        <w:t xml:space="preserve"> </w:t>
      </w:r>
      <w:r w:rsidRPr="00A7466D">
        <w:rPr>
          <w:u w:val="single"/>
        </w:rPr>
        <w:t xml:space="preserve">are </w:t>
      </w:r>
      <w:r w:rsidRPr="001B373A">
        <w:rPr>
          <w:b/>
          <w:sz w:val="26"/>
          <w:highlight w:val="green"/>
          <w:u w:val="single"/>
        </w:rPr>
        <w:t>projected to spend $45 billion</w:t>
      </w:r>
      <w:r w:rsidRPr="001B373A">
        <w:rPr>
          <w:highlight w:val="green"/>
          <w:u w:val="single"/>
        </w:rPr>
        <w:t xml:space="preserve"> </w:t>
      </w:r>
      <w:r w:rsidRPr="001B373A">
        <w:rPr>
          <w:b/>
          <w:sz w:val="26"/>
          <w:highlight w:val="green"/>
          <w:u w:val="single"/>
          <w:bdr w:val="single" w:sz="4" w:space="0" w:color="auto"/>
        </w:rPr>
        <w:t>in excess costs</w:t>
      </w:r>
      <w:r w:rsidRPr="001B373A">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1B373A">
        <w:rPr>
          <w:b/>
          <w:sz w:val="26"/>
          <w:highlight w:val="green"/>
          <w:u w:val="single"/>
        </w:rPr>
        <w:t>In the absence of</w:t>
      </w:r>
      <w:r w:rsidRPr="001B373A">
        <w:rPr>
          <w:highlight w:val="green"/>
          <w:u w:val="single"/>
        </w:rPr>
        <w:t xml:space="preserve"> </w:t>
      </w:r>
      <w:r w:rsidRPr="00A7466D">
        <w:rPr>
          <w:u w:val="single"/>
        </w:rPr>
        <w:t xml:space="preserve">genuine </w:t>
      </w:r>
      <w:r w:rsidRPr="001B373A">
        <w:rPr>
          <w:b/>
          <w:sz w:val="26"/>
          <w:highlight w:val="green"/>
          <w:u w:val="single"/>
        </w:rPr>
        <w:t>competition</w:t>
      </w:r>
      <w:r w:rsidRPr="001B373A">
        <w:rPr>
          <w:highlight w:val="green"/>
          <w:u w:val="single"/>
        </w:rPr>
        <w:t xml:space="preserve"> </w:t>
      </w:r>
      <w:r w:rsidRPr="00A7466D">
        <w:rPr>
          <w:u w:val="single"/>
        </w:rPr>
        <w:t xml:space="preserve">in the U.S. prescription drug market, </w:t>
      </w:r>
      <w:r w:rsidRPr="001B373A">
        <w:rPr>
          <w:b/>
          <w:sz w:val="26"/>
          <w:highlight w:val="green"/>
          <w:u w:val="single"/>
        </w:rPr>
        <w:t>monopolies are yielding reckless pricing schemes and prohibitively expensive drugs</w:t>
      </w:r>
      <w:r w:rsidRPr="001B373A">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7ACEBE31" w14:textId="77777777" w:rsidR="00F60E6C" w:rsidRDefault="00F60E6C" w:rsidP="00F60E6C">
      <w:pPr>
        <w:pStyle w:val="Heading4"/>
      </w:pPr>
      <w:r>
        <w:t xml:space="preserve">High Drug Prices forces patients to go </w:t>
      </w:r>
      <w:r>
        <w:rPr>
          <w:u w:val="single"/>
        </w:rPr>
        <w:t>underground</w:t>
      </w:r>
      <w:r>
        <w:t xml:space="preserve"> for drugs.</w:t>
      </w:r>
    </w:p>
    <w:p w14:paraId="44A77A4E" w14:textId="77777777" w:rsidR="00F60E6C" w:rsidRPr="008E1134" w:rsidRDefault="00F60E6C" w:rsidP="00F60E6C">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680BCC5D" w14:textId="77777777" w:rsidR="00F60E6C" w:rsidRDefault="00F60E6C" w:rsidP="00F60E6C">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1B373A">
        <w:rPr>
          <w:rStyle w:val="StyleUnderline"/>
          <w:b/>
          <w:bCs/>
          <w:sz w:val="24"/>
          <w:szCs w:val="24"/>
          <w:highlight w:val="green"/>
        </w:rPr>
        <w:t>the costs of</w:t>
      </w:r>
      <w:r w:rsidRPr="00047294">
        <w:rPr>
          <w:sz w:val="16"/>
          <w:szCs w:val="24"/>
        </w:rPr>
        <w:t xml:space="preserve"> medical care and </w:t>
      </w:r>
      <w:r w:rsidRPr="001B373A">
        <w:rPr>
          <w:rStyle w:val="StyleUnderline"/>
          <w:b/>
          <w:bCs/>
          <w:sz w:val="24"/>
          <w:szCs w:val="24"/>
          <w:highlight w:val="green"/>
        </w:rPr>
        <w:t>drugs</w:t>
      </w:r>
      <w:r w:rsidRPr="00047294">
        <w:rPr>
          <w:sz w:val="16"/>
          <w:szCs w:val="24"/>
        </w:rPr>
        <w:t xml:space="preserve"> have risen (and </w:t>
      </w:r>
      <w:r w:rsidRPr="001B373A">
        <w:rPr>
          <w:rStyle w:val="StyleUnderline"/>
          <w:b/>
          <w:bCs/>
          <w:sz w:val="24"/>
          <w:szCs w:val="24"/>
          <w:highlight w:val="green"/>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1B373A">
        <w:rPr>
          <w:rStyle w:val="StyleUnderline"/>
          <w:b/>
          <w:szCs w:val="24"/>
          <w:highlight w:val="green"/>
        </w:rPr>
        <w:t>neither</w:t>
      </w:r>
      <w:r w:rsidRPr="001B373A">
        <w:rPr>
          <w:rStyle w:val="StyleUnderline"/>
          <w:sz w:val="24"/>
          <w:szCs w:val="24"/>
          <w:highlight w:val="green"/>
        </w:rPr>
        <w:t xml:space="preserve"> </w:t>
      </w:r>
      <w:r w:rsidRPr="001B373A">
        <w:rPr>
          <w:rStyle w:val="StyleUnderline"/>
          <w:b/>
          <w:szCs w:val="24"/>
          <w:highlight w:val="green"/>
        </w:rPr>
        <w:t>private</w:t>
      </w:r>
      <w:r w:rsidRPr="001B373A">
        <w:rPr>
          <w:rStyle w:val="StyleUnderline"/>
          <w:sz w:val="24"/>
          <w:szCs w:val="24"/>
          <w:highlight w:val="green"/>
        </w:rPr>
        <w:t xml:space="preserve"> </w:t>
      </w:r>
      <w:r w:rsidRPr="00047294">
        <w:rPr>
          <w:rStyle w:val="StyleUnderline"/>
          <w:sz w:val="24"/>
          <w:szCs w:val="24"/>
        </w:rPr>
        <w:t xml:space="preserve">medical insurance plans </w:t>
      </w:r>
      <w:r w:rsidRPr="001B373A">
        <w:rPr>
          <w:rStyle w:val="StyleUnderline"/>
          <w:b/>
          <w:szCs w:val="24"/>
          <w:highlight w:val="green"/>
        </w:rPr>
        <w:t>nor Medicare</w:t>
      </w:r>
      <w:r w:rsidRPr="001B373A">
        <w:rPr>
          <w:rStyle w:val="StyleUnderline"/>
          <w:sz w:val="24"/>
          <w:szCs w:val="24"/>
          <w:highlight w:val="green"/>
        </w:rPr>
        <w:t xml:space="preserve"> </w:t>
      </w:r>
      <w:r w:rsidRPr="001B373A">
        <w:rPr>
          <w:rStyle w:val="StyleUnderline"/>
          <w:b/>
          <w:szCs w:val="24"/>
          <w:highlight w:val="green"/>
        </w:rPr>
        <w:t>will</w:t>
      </w:r>
      <w:r w:rsidRPr="001B373A">
        <w:rPr>
          <w:rStyle w:val="StyleUnderline"/>
          <w:sz w:val="24"/>
          <w:szCs w:val="24"/>
          <w:highlight w:val="green"/>
        </w:rPr>
        <w:t xml:space="preserve"> </w:t>
      </w:r>
      <w:r w:rsidRPr="00047294">
        <w:rPr>
          <w:rStyle w:val="StyleUnderline"/>
          <w:sz w:val="24"/>
          <w:szCs w:val="24"/>
        </w:rPr>
        <w:t xml:space="preserve">now </w:t>
      </w:r>
      <w:r w:rsidRPr="001B373A">
        <w:rPr>
          <w:rStyle w:val="StyleUnderline"/>
          <w:b/>
          <w:szCs w:val="24"/>
          <w:highlight w:val="green"/>
        </w:rPr>
        <w:t xml:space="preserve">cover certain </w:t>
      </w:r>
      <w:r w:rsidRPr="00047294">
        <w:rPr>
          <w:szCs w:val="24"/>
          <w:u w:val="single"/>
        </w:rPr>
        <w:t xml:space="preserve">procedures, </w:t>
      </w:r>
      <w:r w:rsidRPr="00047294">
        <w:rPr>
          <w:rStyle w:val="StyleUnderline"/>
          <w:sz w:val="24"/>
          <w:szCs w:val="24"/>
        </w:rPr>
        <w:t xml:space="preserve">treatments, and </w:t>
      </w:r>
      <w:r w:rsidRPr="001B373A">
        <w:rPr>
          <w:rStyle w:val="StyleUnderline"/>
          <w:b/>
          <w:szCs w:val="24"/>
          <w:highlight w:val="green"/>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1B373A">
        <w:rPr>
          <w:rStyle w:val="StyleUnderline"/>
          <w:sz w:val="24"/>
          <w:szCs w:val="24"/>
          <w:highlight w:val="green"/>
        </w:rPr>
        <w:t>As a result</w:t>
      </w:r>
      <w:r w:rsidRPr="00047294">
        <w:rPr>
          <w:rStyle w:val="StyleUnderline"/>
          <w:sz w:val="24"/>
          <w:szCs w:val="24"/>
        </w:rPr>
        <w:t xml:space="preserve"> of all this, </w:t>
      </w:r>
      <w:r w:rsidRPr="001B373A">
        <w:rPr>
          <w:rStyle w:val="StyleUnderline"/>
          <w:b/>
          <w:bCs/>
          <w:sz w:val="24"/>
          <w:szCs w:val="24"/>
          <w:highlight w:val="green"/>
        </w:rPr>
        <w:t>medical</w:t>
      </w:r>
      <w:r w:rsidRPr="00047294">
        <w:rPr>
          <w:szCs w:val="24"/>
          <w:u w:val="single"/>
        </w:rPr>
        <w:t xml:space="preserve">- and health-related </w:t>
      </w:r>
      <w:r w:rsidRPr="001B373A">
        <w:rPr>
          <w:rStyle w:val="StyleUnderline"/>
          <w:b/>
          <w:bCs/>
          <w:sz w:val="24"/>
          <w:szCs w:val="24"/>
          <w:highlight w:val="green"/>
        </w:rPr>
        <w:t>crime</w:t>
      </w:r>
      <w:r w:rsidRPr="00047294">
        <w:rPr>
          <w:szCs w:val="24"/>
          <w:u w:val="single"/>
        </w:rPr>
        <w:t xml:space="preserve"> and deviance </w:t>
      </w:r>
      <w:r w:rsidRPr="001B373A">
        <w:rPr>
          <w:rStyle w:val="StyleUnderline"/>
          <w:b/>
          <w:bCs/>
          <w:sz w:val="24"/>
          <w:szCs w:val="24"/>
          <w:highlight w:val="green"/>
        </w:rPr>
        <w:t>will inevitably rise</w:t>
      </w:r>
      <w:r w:rsidRPr="00047294">
        <w:rPr>
          <w:sz w:val="16"/>
          <w:szCs w:val="24"/>
        </w:rPr>
        <w:t xml:space="preserve">. Medical insurance, Medicare, and Medicaid fraud, which is already prevalent today, will increase exponentially. </w:t>
      </w:r>
      <w:r w:rsidRPr="001B373A">
        <w:rPr>
          <w:rStyle w:val="StyleUnderline"/>
          <w:sz w:val="24"/>
          <w:szCs w:val="24"/>
          <w:highlight w:val="green"/>
        </w:rPr>
        <w:t>Smugglers will "bootleg"</w:t>
      </w:r>
      <w:r w:rsidRPr="008E1134">
        <w:rPr>
          <w:rStyle w:val="StyleUnderline"/>
          <w:sz w:val="24"/>
          <w:szCs w:val="24"/>
        </w:rPr>
        <w:t xml:space="preserve"> ever more </w:t>
      </w:r>
      <w:r w:rsidRPr="001B373A">
        <w:rPr>
          <w:rStyle w:val="StyleUnderline"/>
          <w:sz w:val="24"/>
          <w:szCs w:val="24"/>
          <w:highlight w:val="green"/>
        </w:rPr>
        <w:t>pharmaceuticals into the US</w:t>
      </w:r>
      <w:r w:rsidRPr="008E1134">
        <w:rPr>
          <w:rStyle w:val="StyleUnderline"/>
          <w:sz w:val="24"/>
          <w:szCs w:val="24"/>
        </w:rPr>
        <w:t xml:space="preserve">, and a large, thriving, nationwide black market will develop </w:t>
      </w:r>
      <w:r w:rsidRPr="001B373A">
        <w:rPr>
          <w:rStyle w:val="StyleUnderline"/>
          <w:b/>
          <w:bCs/>
          <w:sz w:val="24"/>
          <w:szCs w:val="24"/>
          <w:highlight w:val="green"/>
        </w:rPr>
        <w:t>for those who cannot afford</w:t>
      </w:r>
      <w:r w:rsidRPr="00047294">
        <w:rPr>
          <w:rStyle w:val="StyleUnderline"/>
          <w:b/>
          <w:bCs/>
          <w:sz w:val="24"/>
          <w:szCs w:val="24"/>
        </w:rPr>
        <w:t xml:space="preserve"> to buy uncovered </w:t>
      </w:r>
      <w:r w:rsidRPr="001B373A">
        <w:rPr>
          <w:rStyle w:val="StyleUnderline"/>
          <w:b/>
          <w:bCs/>
          <w:sz w:val="24"/>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1B373A">
        <w:rPr>
          <w:rStyle w:val="StyleUnderline"/>
          <w:b/>
          <w:bCs/>
          <w:szCs w:val="24"/>
          <w:highlight w:val="green"/>
        </w:rPr>
        <w:t>Counterfeiting</w:t>
      </w:r>
      <w:r w:rsidRPr="001B373A">
        <w:rPr>
          <w:rStyle w:val="StyleUnderline"/>
          <w:sz w:val="24"/>
          <w:szCs w:val="24"/>
          <w:highlight w:val="green"/>
        </w:rPr>
        <w:t xml:space="preserve"> </w:t>
      </w:r>
      <w:r w:rsidRPr="00047294">
        <w:rPr>
          <w:rStyle w:val="StyleUnderline"/>
          <w:sz w:val="24"/>
          <w:szCs w:val="24"/>
        </w:rPr>
        <w:t xml:space="preserve">expensive pharmaceuticals </w:t>
      </w:r>
      <w:r w:rsidRPr="001B373A">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27ABF74F" w14:textId="77777777" w:rsidR="00F60E6C" w:rsidRPr="00047294" w:rsidRDefault="00F60E6C" w:rsidP="00F60E6C">
      <w:pPr>
        <w:pStyle w:val="Heading4"/>
      </w:pPr>
      <w:r>
        <w:t xml:space="preserve">That </w:t>
      </w:r>
      <w:r>
        <w:rPr>
          <w:u w:val="single"/>
        </w:rPr>
        <w:t>kills Millions</w:t>
      </w:r>
      <w:r>
        <w:t>.</w:t>
      </w:r>
    </w:p>
    <w:p w14:paraId="0B3B5E48" w14:textId="77777777" w:rsidR="00F60E6C" w:rsidRPr="00A1546D" w:rsidRDefault="00F60E6C" w:rsidP="00F60E6C">
      <w:r w:rsidRPr="000D5BDA">
        <w:rPr>
          <w:rStyle w:val="Style13ptBold"/>
        </w:rPr>
        <w:t>Greenberger 20</w:t>
      </w:r>
      <w:r>
        <w:t xml:space="preserve"> </w:t>
      </w:r>
      <w:r w:rsidRPr="00A1546D">
        <w:t>Phyllis E. Greenberger 12-3-2020 "Counterfeit Medicines Kill People"</w:t>
      </w:r>
      <w:r>
        <w:t xml:space="preserve"> </w:t>
      </w:r>
      <w:hyperlink r:id="rId8"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7F9C95B1" w14:textId="77777777" w:rsidR="00F60E6C" w:rsidRDefault="00F60E6C" w:rsidP="00F60E6C">
      <w:pPr>
        <w:rPr>
          <w:sz w:val="16"/>
        </w:rPr>
      </w:pPr>
      <w:r w:rsidRPr="001B373A">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1B373A">
        <w:rPr>
          <w:b/>
          <w:sz w:val="26"/>
          <w:highlight w:val="green"/>
          <w:u w:val="single"/>
        </w:rPr>
        <w:t>Counterfeit medicine is not real</w:t>
      </w:r>
      <w:r w:rsidRPr="000D5BDA">
        <w:rPr>
          <w:sz w:val="16"/>
        </w:rPr>
        <w:t xml:space="preserve">. The </w:t>
      </w:r>
      <w:r w:rsidRPr="001B373A">
        <w:rPr>
          <w:b/>
          <w:sz w:val="26"/>
          <w:highlight w:val="green"/>
          <w:u w:val="single"/>
        </w:rPr>
        <w:t>active ingredients</w:t>
      </w:r>
      <w:r w:rsidRPr="001B373A">
        <w:rPr>
          <w:sz w:val="16"/>
          <w:highlight w:val="green"/>
        </w:rPr>
        <w:t xml:space="preserve"> </w:t>
      </w:r>
      <w:r w:rsidRPr="000D5BDA">
        <w:rPr>
          <w:sz w:val="16"/>
        </w:rPr>
        <w:t xml:space="preserve">that help you stay healthy may be </w:t>
      </w:r>
      <w:r w:rsidRPr="001B373A">
        <w:rPr>
          <w:b/>
          <w:sz w:val="26"/>
          <w:highlight w:val="green"/>
          <w:u w:val="single"/>
        </w:rPr>
        <w:t>missing</w:t>
      </w:r>
      <w:r w:rsidRPr="001B373A">
        <w:rPr>
          <w:sz w:val="16"/>
          <w:highlight w:val="green"/>
        </w:rPr>
        <w:t xml:space="preserve"> </w:t>
      </w:r>
      <w:r w:rsidRPr="001B373A">
        <w:rPr>
          <w:b/>
          <w:sz w:val="26"/>
          <w:highlight w:val="green"/>
          <w:u w:val="single"/>
        </w:rPr>
        <w:t>or diluted</w:t>
      </w:r>
      <w:r w:rsidRPr="001B373A">
        <w:rPr>
          <w:sz w:val="16"/>
          <w:highlight w:val="green"/>
        </w:rPr>
        <w:t xml:space="preserve"> </w:t>
      </w:r>
      <w:r w:rsidRPr="000D5BDA">
        <w:rPr>
          <w:sz w:val="16"/>
        </w:rPr>
        <w:t xml:space="preserve">to levels that are no longer potent. This </w:t>
      </w:r>
      <w:r w:rsidRPr="001B373A">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1B373A">
        <w:rPr>
          <w:b/>
          <w:sz w:val="26"/>
          <w:highlight w:val="green"/>
          <w:u w:val="single"/>
        </w:rPr>
        <w:t>snake oil cures that make people sick</w:t>
      </w:r>
      <w:r w:rsidRPr="001B373A">
        <w:rPr>
          <w:highlight w:val="green"/>
          <w:u w:val="single"/>
        </w:rPr>
        <w:t xml:space="preserve"> </w:t>
      </w:r>
      <w:r w:rsidRPr="000D5BDA">
        <w:rPr>
          <w:u w:val="single"/>
        </w:rPr>
        <w:t xml:space="preserve">— they may even </w:t>
      </w:r>
      <w:r w:rsidRPr="001B373A">
        <w:rPr>
          <w:b/>
          <w:sz w:val="26"/>
          <w:highlight w:val="green"/>
          <w:u w:val="single"/>
        </w:rPr>
        <w:t>contain</w:t>
      </w:r>
      <w:r w:rsidRPr="001B373A">
        <w:rPr>
          <w:highlight w:val="green"/>
          <w:u w:val="single"/>
        </w:rPr>
        <w:t xml:space="preserve"> </w:t>
      </w:r>
      <w:r w:rsidRPr="001B373A">
        <w:rPr>
          <w:b/>
          <w:sz w:val="26"/>
          <w:highlight w:val="green"/>
          <w:u w:val="single"/>
        </w:rPr>
        <w:t>dangerous ingredients such as heavy metals, highway paint or even rat poison.</w:t>
      </w:r>
      <w:r w:rsidRPr="001B373A">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1B373A">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3527A794" w14:textId="77777777" w:rsidR="00F60E6C" w:rsidRDefault="00F60E6C" w:rsidP="00F60E6C">
      <w:pPr>
        <w:pStyle w:val="Heading4"/>
      </w:pPr>
      <w:r>
        <w:t xml:space="preserve">Counterfeit Drugs cause </w:t>
      </w:r>
      <w:r>
        <w:rPr>
          <w:u w:val="single"/>
        </w:rPr>
        <w:t>Anti-Biotic Resistance</w:t>
      </w:r>
      <w:r>
        <w:t>.</w:t>
      </w:r>
    </w:p>
    <w:p w14:paraId="4D54B168" w14:textId="77777777" w:rsidR="00F60E6C" w:rsidRPr="00832610" w:rsidRDefault="00F60E6C" w:rsidP="00F60E6C">
      <w:r w:rsidRPr="00832610">
        <w:rPr>
          <w:rStyle w:val="Style13ptBold"/>
        </w:rPr>
        <w:t xml:space="preserve">Jahnke 19 </w:t>
      </w:r>
      <w:r w:rsidRPr="00832610">
        <w:t>Art Jahnke 1-14-2019 "How Bad Drugs Turn Treatable Diseases Deadly"</w:t>
      </w:r>
      <w:r>
        <w:t xml:space="preserve"> </w:t>
      </w:r>
      <w:hyperlink r:id="rId9"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4526B80D" w14:textId="77777777" w:rsidR="00F60E6C" w:rsidRPr="00832610" w:rsidRDefault="00F60E6C" w:rsidP="00F60E6C">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1B373A">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1B373A">
        <w:rPr>
          <w:b/>
          <w:sz w:val="26"/>
          <w:highlight w:val="green"/>
          <w:u w:val="single"/>
        </w:rPr>
        <w:t>can</w:t>
      </w:r>
      <w:r w:rsidRPr="001B373A">
        <w:rPr>
          <w:sz w:val="16"/>
          <w:highlight w:val="green"/>
        </w:rPr>
        <w:t xml:space="preserve"> </w:t>
      </w:r>
      <w:r w:rsidRPr="00832610">
        <w:rPr>
          <w:sz w:val="16"/>
        </w:rPr>
        <w:t xml:space="preserve">greatly </w:t>
      </w:r>
      <w:r w:rsidRPr="001B373A">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1B373A">
        <w:rPr>
          <w:b/>
          <w:sz w:val="26"/>
          <w:highlight w:val="green"/>
          <w:u w:val="single"/>
        </w:rPr>
        <w:t>drug-resistant TB</w:t>
      </w:r>
      <w:r w:rsidRPr="001B373A">
        <w:rPr>
          <w:sz w:val="16"/>
          <w:highlight w:val="green"/>
        </w:rPr>
        <w:t xml:space="preserve"> </w:t>
      </w:r>
      <w:r w:rsidRPr="00832610">
        <w:rPr>
          <w:sz w:val="16"/>
        </w:rPr>
        <w:t xml:space="preserve">is </w:t>
      </w:r>
      <w:r w:rsidRPr="001B373A">
        <w:rPr>
          <w:b/>
          <w:sz w:val="26"/>
          <w:highlight w:val="green"/>
          <w:u w:val="single"/>
        </w:rPr>
        <w:t>an increasing</w:t>
      </w:r>
      <w:r w:rsidRPr="001B373A">
        <w:rPr>
          <w:sz w:val="16"/>
          <w:highlight w:val="green"/>
        </w:rPr>
        <w:t xml:space="preserve"> </w:t>
      </w:r>
      <w:r w:rsidRPr="001B373A">
        <w:rPr>
          <w:b/>
          <w:sz w:val="26"/>
          <w:highlight w:val="green"/>
          <w:u w:val="single"/>
        </w:rPr>
        <w:t>problem worldwide</w:t>
      </w:r>
      <w:r w:rsidRPr="00832610">
        <w:rPr>
          <w:sz w:val="16"/>
        </w:rPr>
        <w:t xml:space="preserve">. Of the </w:t>
      </w:r>
      <w:r w:rsidRPr="001B373A">
        <w:rPr>
          <w:b/>
          <w:sz w:val="26"/>
          <w:highlight w:val="green"/>
          <w:u w:val="single"/>
          <w:bdr w:val="single" w:sz="4" w:space="0" w:color="auto"/>
        </w:rPr>
        <w:t>10 million new cases</w:t>
      </w:r>
      <w:r w:rsidRPr="001B373A">
        <w:rPr>
          <w:sz w:val="16"/>
          <w:highlight w:val="green"/>
        </w:rPr>
        <w:t xml:space="preserve"> </w:t>
      </w:r>
      <w:r w:rsidRPr="00832610">
        <w:rPr>
          <w:sz w:val="16"/>
        </w:rPr>
        <w:t>of tuberculosis in 2016, about 600,000 were rifampin resistant, requiring second-line treatments which come with increased toxicity. “</w:t>
      </w:r>
      <w:r w:rsidRPr="001B373A">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1B373A">
        <w:rPr>
          <w:b/>
          <w:sz w:val="26"/>
          <w:highlight w:val="green"/>
          <w:u w:val="single"/>
        </w:rPr>
        <w:t>Now we are sure that it does</w:t>
      </w:r>
      <w:r w:rsidRPr="00832610">
        <w:rPr>
          <w:u w:val="single"/>
        </w:rPr>
        <w:t xml:space="preserve">, and it does with TB, </w:t>
      </w:r>
      <w:r w:rsidRPr="001B373A">
        <w:rPr>
          <w:b/>
          <w:sz w:val="26"/>
          <w:highlight w:val="green"/>
          <w:u w:val="single"/>
        </w:rPr>
        <w:t>a</w:t>
      </w:r>
      <w:r w:rsidRPr="001B373A">
        <w:rPr>
          <w:highlight w:val="green"/>
          <w:u w:val="single"/>
        </w:rPr>
        <w:t xml:space="preserve"> </w:t>
      </w:r>
      <w:r w:rsidRPr="00832610">
        <w:rPr>
          <w:u w:val="single"/>
        </w:rPr>
        <w:t xml:space="preserve">global </w:t>
      </w:r>
      <w:r w:rsidRPr="001B373A">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issue.”Muhammad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1B373A">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796F9952" w14:textId="77777777" w:rsidR="00F60E6C" w:rsidRPr="00E2724F" w:rsidRDefault="00F60E6C" w:rsidP="00F60E6C">
      <w:pPr>
        <w:pStyle w:val="Heading4"/>
      </w:pPr>
      <w:r>
        <w:t xml:space="preserve">Extinction - generic defense doesn’t apply. </w:t>
      </w:r>
    </w:p>
    <w:p w14:paraId="4959CD62" w14:textId="77777777" w:rsidR="00F60E6C" w:rsidRPr="00A10F89" w:rsidRDefault="00F60E6C" w:rsidP="00F60E6C">
      <w:r w:rsidRPr="00A10F89">
        <w:rPr>
          <w:rStyle w:val="Style13ptBold"/>
        </w:rPr>
        <w:t>Srivatsa 17</w:t>
      </w:r>
      <w:r>
        <w:t xml:space="preserve"> Kadiyali Srivatsa 1-12-2017 “</w:t>
      </w:r>
      <w:r w:rsidRPr="00587797">
        <w:t>Superbug Pandemics and How to Prevent Them</w:t>
      </w:r>
      <w:r>
        <w:t xml:space="preserve">” </w:t>
      </w:r>
      <w:hyperlink r:id="rId1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15290657" w14:textId="77777777" w:rsidR="00F60E6C" w:rsidRPr="00832610" w:rsidRDefault="00F60E6C" w:rsidP="00F60E6C">
      <w:pPr>
        <w:rPr>
          <w:b/>
          <w:iCs/>
          <w:u w:val="single"/>
          <w:bdr w:val="single" w:sz="18" w:space="0" w:color="auto"/>
        </w:rPr>
      </w:pPr>
      <w:r w:rsidRPr="00A10F89">
        <w:rPr>
          <w:rStyle w:val="StyleUnderline"/>
          <w:sz w:val="24"/>
        </w:rPr>
        <w:t xml:space="preserve">It is by now no secret that </w:t>
      </w:r>
      <w:r w:rsidRPr="001B373A">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1B373A">
        <w:rPr>
          <w:rStyle w:val="StyleUnderline"/>
          <w:sz w:val="24"/>
          <w:highlight w:val="green"/>
        </w:rPr>
        <w:t>that people</w:t>
      </w:r>
      <w:r w:rsidRPr="00A10F89">
        <w:rPr>
          <w:rStyle w:val="StyleUnderline"/>
          <w:sz w:val="24"/>
        </w:rPr>
        <w:t xml:space="preserve"> manage to </w:t>
      </w:r>
      <w:r w:rsidRPr="001B373A">
        <w:rPr>
          <w:rStyle w:val="Emphasis"/>
          <w:sz w:val="24"/>
          <w:highlight w:val="green"/>
        </w:rPr>
        <w:t>ignore anyway</w:t>
      </w:r>
      <w:r w:rsidRPr="00A10F89">
        <w:rPr>
          <w:rStyle w:val="StyleUnderline"/>
          <w:sz w:val="24"/>
        </w:rPr>
        <w:t xml:space="preserve"> </w:t>
      </w:r>
      <w:r w:rsidRPr="001B373A">
        <w:rPr>
          <w:rStyle w:val="StyleUnderline"/>
          <w:sz w:val="24"/>
          <w:highlight w:val="green"/>
        </w:rPr>
        <w:t>for</w:t>
      </w:r>
      <w:r w:rsidRPr="00A10F89">
        <w:rPr>
          <w:rStyle w:val="StyleUnderline"/>
          <w:sz w:val="24"/>
        </w:rPr>
        <w:t xml:space="preserve"> a raft of </w:t>
      </w:r>
      <w:r w:rsidRPr="001B373A">
        <w:rPr>
          <w:rStyle w:val="Emphasis"/>
          <w:sz w:val="24"/>
          <w:highlight w:val="green"/>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1B373A">
        <w:rPr>
          <w:rStyle w:val="StyleUnderline"/>
          <w:sz w:val="24"/>
          <w:highlight w:val="green"/>
        </w:rPr>
        <w:t xml:space="preserve">is no longer a matter of 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1B373A">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w:t>
      </w:r>
      <w:r w:rsidRPr="00173AB7">
        <w:rPr>
          <w:rStyle w:val="StyleUnderline"/>
          <w:sz w:val="24"/>
        </w:rPr>
        <w:t>. Overuse of antibiotics and commercial products containing them has helped superbugs to evolve. We now</w:t>
      </w:r>
      <w:r w:rsidRPr="00A10F89">
        <w:rPr>
          <w:rStyle w:val="StyleUnderline"/>
          <w:sz w:val="24"/>
        </w:rPr>
        <w:t xml:space="preserve">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B373A">
        <w:rPr>
          <w:rStyle w:val="Emphasis"/>
          <w:sz w:val="24"/>
          <w:highlight w:val="green"/>
        </w:rPr>
        <w:t>something as simple as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2F5A03">
        <w:rPr>
          <w:rStyle w:val="StyleUnderline"/>
          <w:b/>
          <w:bCs/>
          <w:sz w:val="24"/>
        </w:rPr>
        <w:t>WHO is under-resourced for the problems it is meant to solve. Funding comes from voluntary donations, and</w:t>
      </w:r>
      <w:r w:rsidRPr="0010630F">
        <w:rPr>
          <w:rStyle w:val="StyleUnderline"/>
          <w:b/>
          <w:bCs/>
          <w:sz w:val="24"/>
        </w:rPr>
        <w:t xml:space="preserve"> there is </w:t>
      </w:r>
      <w:r w:rsidRPr="001B373A">
        <w:rPr>
          <w:rStyle w:val="StyleUnderline"/>
          <w:b/>
          <w:bCs/>
          <w:sz w:val="24"/>
          <w:highlight w:val="green"/>
        </w:rPr>
        <w:t xml:space="preserve">no mechanism </w:t>
      </w:r>
      <w:r w:rsidRPr="002F5A03">
        <w:rPr>
          <w:rStyle w:val="StyleUnderline"/>
          <w:b/>
          <w:bCs/>
          <w:sz w:val="24"/>
        </w:rPr>
        <w:t>by which it can quickly scale up its efforts during an emer</w:t>
      </w:r>
      <w:r w:rsidRPr="0010630F">
        <w:rPr>
          <w:rStyle w:val="StyleUnderline"/>
          <w:b/>
          <w:bCs/>
          <w:sz w:val="24"/>
        </w:rPr>
        <w:t xml:space="preserve">gency. The </w:t>
      </w:r>
      <w:r w:rsidRPr="001B373A">
        <w:rPr>
          <w:rStyle w:val="StyleUnderline"/>
          <w:b/>
          <w:bCs/>
          <w:sz w:val="24"/>
          <w:highlight w:val="green"/>
        </w:rPr>
        <w:t xml:space="preserve">result </w:t>
      </w:r>
      <w:r w:rsidRPr="002F5A03">
        <w:rPr>
          <w:rStyle w:val="StyleUnderline"/>
          <w:b/>
          <w:bCs/>
          <w:sz w:val="24"/>
        </w:rPr>
        <w:t>is t</w:t>
      </w:r>
      <w:r w:rsidRPr="0010630F">
        <w:rPr>
          <w:rStyle w:val="StyleUnderline"/>
          <w:b/>
          <w:bCs/>
          <w:sz w:val="24"/>
        </w:rPr>
        <w:t xml:space="preserve">hat its </w:t>
      </w:r>
      <w:r w:rsidRPr="001B373A">
        <w:rPr>
          <w:rStyle w:val="StyleUnderline"/>
          <w:b/>
          <w:bCs/>
          <w:sz w:val="24"/>
          <w:highlight w:val="green"/>
        </w:rPr>
        <w:t>response</w:t>
      </w:r>
      <w:r w:rsidRPr="0010630F">
        <w:rPr>
          <w:rStyle w:val="StyleUnderline"/>
          <w:b/>
          <w:bCs/>
          <w:sz w:val="24"/>
        </w:rPr>
        <w:t xml:space="preserve"> to the next major disease outbreak </w:t>
      </w:r>
      <w:r w:rsidRPr="001B373A">
        <w:rPr>
          <w:rStyle w:val="StyleUnderline"/>
          <w:b/>
          <w:bCs/>
          <w:sz w:val="24"/>
          <w:highlight w:val="green"/>
        </w:rPr>
        <w:t xml:space="preserve">is </w:t>
      </w:r>
      <w:r w:rsidRPr="0010630F">
        <w:rPr>
          <w:rStyle w:val="StyleUnderline"/>
          <w:b/>
          <w:bCs/>
          <w:sz w:val="24"/>
        </w:rPr>
        <w:t xml:space="preserve">likely to be as </w:t>
      </w:r>
      <w:r w:rsidRPr="001B373A">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B373A">
        <w:rPr>
          <w:rStyle w:val="Emphasis"/>
          <w:sz w:val="24"/>
          <w:highlight w:val="green"/>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move through 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61E4F3FF" w14:textId="77777777" w:rsidR="00F60E6C" w:rsidRDefault="00F60E6C" w:rsidP="00F60E6C">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277166EA" w14:textId="77777777" w:rsidR="00F60E6C" w:rsidRPr="005229DB" w:rsidRDefault="00F60E6C" w:rsidP="00F60E6C">
      <w:r w:rsidRPr="005229DB">
        <w:rPr>
          <w:rStyle w:val="Style13ptBold"/>
        </w:rPr>
        <w:t>Hoban 10</w:t>
      </w:r>
      <w:r>
        <w:t xml:space="preserve"> </w:t>
      </w:r>
      <w:r w:rsidRPr="005229DB">
        <w:t>Rose Hoban 9-13-2010 "High Cost of Medicine Pushes More People into Poverty"</w:t>
      </w:r>
      <w:r>
        <w:t xml:space="preserve"> </w:t>
      </w:r>
      <w:hyperlink r:id="rId11"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4485DA5A" w14:textId="77777777" w:rsidR="00F60E6C" w:rsidRPr="005B7899" w:rsidRDefault="00F60E6C" w:rsidP="00F60E6C">
      <w:pPr>
        <w:rPr>
          <w:sz w:val="16"/>
        </w:rPr>
      </w:pPr>
      <w:r w:rsidRPr="005B7899">
        <w:rPr>
          <w:sz w:val="16"/>
        </w:rPr>
        <w:t xml:space="preserve">Health economist Laurens Niëns found that </w:t>
      </w:r>
      <w:r w:rsidRPr="001B373A">
        <w:rPr>
          <w:highlight w:val="green"/>
          <w:u w:val="single"/>
        </w:rPr>
        <w:t>drugs needed to treat chronic diseases</w:t>
      </w:r>
      <w:r w:rsidRPr="001B373A">
        <w:rPr>
          <w:sz w:val="16"/>
          <w:highlight w:val="green"/>
        </w:rPr>
        <w:t xml:space="preserve"> </w:t>
      </w:r>
      <w:r w:rsidRPr="001B373A">
        <w:rPr>
          <w:highlight w:val="green"/>
          <w:u w:val="single"/>
        </w:rPr>
        <w:t>could b</w:t>
      </w:r>
      <w:r w:rsidRPr="005B7899">
        <w:rPr>
          <w:sz w:val="16"/>
        </w:rPr>
        <w:t xml:space="preserve">e </w:t>
      </w:r>
      <w:r w:rsidRPr="001B373A">
        <w:rPr>
          <w:highlight w:val="green"/>
          <w:u w:val="single"/>
        </w:rPr>
        <w:t>considered</w:t>
      </w:r>
      <w:r w:rsidRPr="001B373A">
        <w:rPr>
          <w:sz w:val="16"/>
          <w:highlight w:val="green"/>
        </w:rPr>
        <w:t xml:space="preserve"> </w:t>
      </w:r>
      <w:r w:rsidRPr="001B373A">
        <w:rPr>
          <w:highlight w:val="green"/>
          <w:u w:val="single"/>
        </w:rPr>
        <w:t xml:space="preserve">unaffordable </w:t>
      </w:r>
      <w:r w:rsidRPr="001B373A">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1B373A">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1B373A">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1B373A">
        <w:rPr>
          <w:highlight w:val="green"/>
          <w:u w:val="single"/>
        </w:rPr>
        <w:t xml:space="preserve">more people </w:t>
      </w:r>
      <w:r w:rsidRPr="005B7899">
        <w:rPr>
          <w:u w:val="single"/>
        </w:rPr>
        <w:t xml:space="preserve">around the world are </w:t>
      </w:r>
      <w:r w:rsidRPr="001B373A">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1B373A">
        <w:rPr>
          <w:highlight w:val="green"/>
          <w:u w:val="single"/>
        </w:rPr>
        <w:t>treatment</w:t>
      </w:r>
      <w:r w:rsidRPr="001B373A">
        <w:rPr>
          <w:sz w:val="16"/>
          <w:highlight w:val="green"/>
        </w:rPr>
        <w:t xml:space="preserve"> </w:t>
      </w:r>
      <w:r w:rsidRPr="001B373A">
        <w:rPr>
          <w:highlight w:val="green"/>
          <w:u w:val="single"/>
        </w:rPr>
        <w:t>for</w:t>
      </w:r>
      <w:r w:rsidRPr="001B373A">
        <w:rPr>
          <w:sz w:val="16"/>
          <w:highlight w:val="green"/>
        </w:rPr>
        <w:t xml:space="preserve"> </w:t>
      </w:r>
      <w:r w:rsidRPr="005B7899">
        <w:rPr>
          <w:sz w:val="16"/>
        </w:rPr>
        <w:t xml:space="preserve">a </w:t>
      </w:r>
      <w:r w:rsidRPr="001B373A">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1B373A">
        <w:rPr>
          <w:highlight w:val="green"/>
          <w:u w:val="single"/>
        </w:rPr>
        <w:t xml:space="preserve">proportion of the population </w:t>
      </w:r>
      <w:r w:rsidRPr="005B7899">
        <w:rPr>
          <w:u w:val="single"/>
        </w:rPr>
        <w:t xml:space="preserve">that is </w:t>
      </w:r>
      <w:r w:rsidRPr="001B373A">
        <w:rPr>
          <w:highlight w:val="green"/>
          <w:u w:val="single"/>
        </w:rPr>
        <w:t xml:space="preserve">living below the poverty line, </w:t>
      </w:r>
      <w:r w:rsidRPr="005B7899">
        <w:rPr>
          <w:u w:val="single"/>
        </w:rPr>
        <w:t xml:space="preserve">plus the people that are being pushed below the poverty line, </w:t>
      </w:r>
      <w:r w:rsidRPr="001B373A">
        <w:rPr>
          <w:highlight w:val="green"/>
          <w:u w:val="single"/>
        </w:rPr>
        <w:t xml:space="preserve">can </w:t>
      </w:r>
      <w:r w:rsidRPr="001B373A">
        <w:rPr>
          <w:b/>
          <w:bCs/>
          <w:highlight w:val="green"/>
          <w:u w:val="single"/>
        </w:rPr>
        <w:t>reach up to 80 percent</w:t>
      </w:r>
      <w:r w:rsidRPr="001B373A">
        <w:rPr>
          <w:highlight w:val="green"/>
          <w:u w:val="single"/>
        </w:rPr>
        <w:t xml:space="preserve"> in </w:t>
      </w:r>
      <w:r w:rsidRPr="005B7899">
        <w:rPr>
          <w:u w:val="single"/>
        </w:rPr>
        <w:t xml:space="preserve">some </w:t>
      </w:r>
      <w:r w:rsidRPr="001B373A">
        <w:rPr>
          <w:highlight w:val="green"/>
          <w:u w:val="single"/>
        </w:rPr>
        <w:t>countries for some medicines</w:t>
      </w:r>
      <w:r w:rsidRPr="005B7899">
        <w:rPr>
          <w:u w:val="single"/>
        </w:rPr>
        <w:t xml:space="preserve">," Niëns says. He points out that </w:t>
      </w:r>
      <w:r w:rsidRPr="001B373A">
        <w:rPr>
          <w:highlight w:val="green"/>
          <w:u w:val="single"/>
        </w:rPr>
        <w:t xml:space="preserve">generic medicines </w:t>
      </w:r>
      <w:r w:rsidRPr="005B7899">
        <w:rPr>
          <w:u w:val="single"/>
        </w:rPr>
        <w:t xml:space="preserve">- which are more affordable than brand-name medications - </w:t>
      </w:r>
      <w:r w:rsidRPr="001B373A">
        <w:rPr>
          <w:highlight w:val="green"/>
          <w:u w:val="single"/>
        </w:rPr>
        <w:t xml:space="preserve">are </w:t>
      </w:r>
      <w:r w:rsidRPr="005B7899">
        <w:rPr>
          <w:u w:val="single"/>
        </w:rPr>
        <w:t xml:space="preserve">often </w:t>
      </w:r>
      <w:r w:rsidRPr="001B373A">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5E168323" w14:textId="77777777" w:rsidR="00F60E6C" w:rsidRDefault="00F60E6C" w:rsidP="00F60E6C">
      <w:pPr>
        <w:pStyle w:val="Heading4"/>
      </w:pPr>
      <w:r>
        <w:t xml:space="preserve">This is a form of </w:t>
      </w:r>
      <w:r>
        <w:rPr>
          <w:u w:val="single"/>
        </w:rPr>
        <w:t>pharmaceutical capitalism</w:t>
      </w:r>
      <w:r>
        <w:t xml:space="preserve"> – exploiting marginalized groups in the </w:t>
      </w:r>
      <w:r>
        <w:rPr>
          <w:u w:val="single"/>
        </w:rPr>
        <w:t>third world</w:t>
      </w:r>
      <w:r>
        <w:t>.</w:t>
      </w:r>
    </w:p>
    <w:p w14:paraId="20B1CAC1" w14:textId="77777777" w:rsidR="00F60E6C" w:rsidRPr="008E1134" w:rsidRDefault="00F60E6C" w:rsidP="00F60E6C">
      <w:r w:rsidRPr="008E1134">
        <w:rPr>
          <w:rStyle w:val="Style13ptBold"/>
        </w:rPr>
        <w:t>Lift Mode</w:t>
      </w:r>
      <w:r>
        <w:rPr>
          <w:rStyle w:val="Style13ptBold"/>
        </w:rPr>
        <w:t xml:space="preserve"> 17</w:t>
      </w:r>
      <w:r w:rsidRPr="008E1134">
        <w:t xml:space="preserve"> 3-10-2017 "</w:t>
      </w:r>
      <w:r>
        <w:t xml:space="preserve">Pharmaceutical Colonialism” </w:t>
      </w:r>
      <w:hyperlink r:id="rId12"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5FBC1D50" w14:textId="77777777" w:rsidR="00F60E6C" w:rsidRPr="0035431C" w:rsidRDefault="00F60E6C" w:rsidP="00F60E6C">
      <w:pPr>
        <w:rPr>
          <w:sz w:val="16"/>
        </w:rPr>
      </w:pPr>
      <w:r w:rsidRPr="0035431C">
        <w:rPr>
          <w:sz w:val="16"/>
        </w:rPr>
        <w:t xml:space="preserve">3. </w:t>
      </w:r>
      <w:r w:rsidRPr="001B373A">
        <w:rPr>
          <w:b/>
          <w:sz w:val="26"/>
          <w:highlight w:val="green"/>
          <w:u w:val="single"/>
        </w:rPr>
        <w:t>Cost of medicine as a form of debt</w:t>
      </w:r>
      <w:r w:rsidRPr="001B373A">
        <w:rPr>
          <w:sz w:val="16"/>
          <w:highlight w:val="green"/>
        </w:rPr>
        <w:t xml:space="preserve"> </w:t>
      </w:r>
      <w:r w:rsidRPr="001B373A">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1B373A">
        <w:rPr>
          <w:b/>
          <w:sz w:val="26"/>
          <w:highlight w:val="green"/>
          <w:u w:val="single"/>
        </w:rPr>
        <w:t>a million people</w:t>
      </w:r>
      <w:r w:rsidRPr="0035431C">
        <w:rPr>
          <w:u w:val="single"/>
        </w:rPr>
        <w:t xml:space="preserve"> were </w:t>
      </w:r>
      <w:r w:rsidRPr="001B373A">
        <w:rPr>
          <w:b/>
          <w:sz w:val="26"/>
          <w:highlight w:val="green"/>
          <w:u w:val="single"/>
        </w:rPr>
        <w:t>dying from malaria</w:t>
      </w:r>
      <w:r w:rsidRPr="001B373A">
        <w:rPr>
          <w:highlight w:val="green"/>
          <w:u w:val="single"/>
        </w:rPr>
        <w:t xml:space="preserve"> </w:t>
      </w:r>
      <w:r w:rsidRPr="0035431C">
        <w:rPr>
          <w:u w:val="single"/>
        </w:rPr>
        <w:t xml:space="preserve">dying every year </w:t>
      </w:r>
      <w:r w:rsidRPr="001B373A">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1B373A">
        <w:rPr>
          <w:b/>
          <w:sz w:val="26"/>
          <w:highlight w:val="green"/>
          <w:u w:val="single"/>
        </w:rPr>
        <w:t>western pharmaceutical companies</w:t>
      </w:r>
      <w:r w:rsidRPr="001B373A">
        <w:rPr>
          <w:sz w:val="16"/>
          <w:highlight w:val="green"/>
        </w:rPr>
        <w:t xml:space="preserve"> </w:t>
      </w:r>
      <w:r w:rsidRPr="001B373A">
        <w:rPr>
          <w:b/>
          <w:sz w:val="26"/>
          <w:highlight w:val="green"/>
          <w:u w:val="single"/>
        </w:rPr>
        <w:t>blocked the sale of cheap antiretroviral drugs to AIDS patients</w:t>
      </w:r>
      <w:r w:rsidRPr="001B373A">
        <w:rPr>
          <w:sz w:val="16"/>
          <w:highlight w:val="green"/>
        </w:rPr>
        <w:t xml:space="preserve"> </w:t>
      </w:r>
      <w:r w:rsidRPr="001B373A">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1B373A">
        <w:rPr>
          <w:b/>
          <w:sz w:val="26"/>
          <w:highlight w:val="green"/>
          <w:u w:val="single"/>
        </w:rPr>
        <w:t>medicine</w:t>
      </w:r>
      <w:r w:rsidRPr="001B373A">
        <w:rPr>
          <w:highlight w:val="green"/>
          <w:u w:val="single"/>
        </w:rPr>
        <w:t xml:space="preserve"> </w:t>
      </w:r>
      <w:r w:rsidRPr="0035431C">
        <w:rPr>
          <w:u w:val="single"/>
        </w:rPr>
        <w:t xml:space="preserve">is </w:t>
      </w:r>
      <w:r w:rsidRPr="001B373A">
        <w:rPr>
          <w:b/>
          <w:sz w:val="26"/>
          <w:highlight w:val="green"/>
          <w:u w:val="single"/>
        </w:rPr>
        <w:t>engaged in a colonizing process</w:t>
      </w:r>
      <w:r w:rsidRPr="0035431C">
        <w:rPr>
          <w:u w:val="single"/>
        </w:rPr>
        <w:t xml:space="preserve">… It can be seen in </w:t>
      </w:r>
      <w:r w:rsidRPr="001B373A">
        <w:rPr>
          <w:b/>
          <w:sz w:val="26"/>
          <w:highlight w:val="green"/>
          <w:u w:val="single"/>
        </w:rPr>
        <w:t>the</w:t>
      </w:r>
      <w:r w:rsidRPr="001B373A">
        <w:rPr>
          <w:highlight w:val="green"/>
          <w:u w:val="single"/>
        </w:rPr>
        <w:t xml:space="preserve"> </w:t>
      </w:r>
      <w:r w:rsidRPr="0035431C">
        <w:rPr>
          <w:u w:val="single"/>
        </w:rPr>
        <w:t xml:space="preserve">increasing </w:t>
      </w:r>
      <w:r w:rsidRPr="001B373A">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1B373A">
        <w:rPr>
          <w:b/>
          <w:sz w:val="26"/>
          <w:highlight w:val="green"/>
          <w:u w:val="single"/>
        </w:rPr>
        <w:t>Western capitalism</w:t>
      </w:r>
      <w:r w:rsidRPr="001B373A">
        <w:rPr>
          <w:highlight w:val="green"/>
          <w:u w:val="single"/>
        </w:rPr>
        <w:t xml:space="preserve"> </w:t>
      </w:r>
      <w:r w:rsidRPr="0035431C">
        <w:rPr>
          <w:u w:val="single"/>
        </w:rPr>
        <w:t xml:space="preserve">has the </w:t>
      </w:r>
      <w:r w:rsidRPr="001B373A">
        <w:rPr>
          <w:b/>
          <w:bCs/>
          <w:sz w:val="26"/>
          <w:highlight w:val="green"/>
          <w:u w:val="single"/>
        </w:rPr>
        <w:t>potential</w:t>
      </w:r>
      <w:r w:rsidRPr="001B373A">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4EBD5FAD" w14:textId="77777777" w:rsidR="00F60E6C" w:rsidRDefault="00F60E6C" w:rsidP="00F60E6C">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520C52FA" w14:textId="77777777" w:rsidR="00F60E6C" w:rsidRPr="00650B41" w:rsidRDefault="00F60E6C" w:rsidP="00F60E6C">
      <w:r w:rsidRPr="00650B41">
        <w:rPr>
          <w:rStyle w:val="Style13ptBold"/>
        </w:rPr>
        <w:t>Ahmed 20</w:t>
      </w:r>
      <w:r>
        <w:t xml:space="preserve"> A Kavum Ahmed 6-24-2020 </w:t>
      </w:r>
      <w:r w:rsidRPr="00650B41">
        <w:t>"Decolonizing the vaccine"</w:t>
      </w:r>
      <w:r>
        <w:t xml:space="preserve"> </w:t>
      </w:r>
      <w:hyperlink r:id="rId13"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3DD82693" w14:textId="7E24AF99" w:rsidR="00F60E6C" w:rsidRDefault="00F60E6C" w:rsidP="00F60E6C">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1B373A">
        <w:rPr>
          <w:b/>
          <w:sz w:val="26"/>
          <w:highlight w:val="green"/>
          <w:u w:val="single"/>
        </w:rPr>
        <w:t>vaccine</w:t>
      </w:r>
      <w:r w:rsidRPr="0035431C">
        <w:rPr>
          <w:sz w:val="16"/>
        </w:rPr>
        <w:t xml:space="preserve"> (when it eventually becomes available) as </w:t>
      </w:r>
      <w:r w:rsidRPr="001B373A">
        <w:rPr>
          <w:b/>
          <w:sz w:val="26"/>
          <w:highlight w:val="green"/>
          <w:u w:val="single"/>
        </w:rPr>
        <w:t>an instrument of power deployed to exercise control</w:t>
      </w:r>
      <w:r w:rsidRPr="0035431C">
        <w:rPr>
          <w:sz w:val="16"/>
        </w:rPr>
        <w:t xml:space="preserve"> </w:t>
      </w:r>
      <w:r w:rsidRPr="001B373A">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1B373A">
        <w:rPr>
          <w:b/>
          <w:sz w:val="26"/>
          <w:highlight w:val="green"/>
          <w:u w:val="single"/>
        </w:rPr>
        <w:t>Decolonization</w:t>
      </w:r>
      <w:r w:rsidRPr="0035431C">
        <w:rPr>
          <w:u w:val="single"/>
        </w:rPr>
        <w:t xml:space="preserve">, which sets out to change the order of the world, </w:t>
      </w:r>
      <w:r w:rsidRPr="001B373A">
        <w:rPr>
          <w:b/>
          <w:sz w:val="26"/>
          <w:highlight w:val="green"/>
          <w:u w:val="single"/>
        </w:rPr>
        <w:t>is</w:t>
      </w:r>
      <w:r w:rsidRPr="0035431C">
        <w:rPr>
          <w:u w:val="single"/>
        </w:rPr>
        <w:t xml:space="preserve">, obviously, a program of </w:t>
      </w:r>
      <w:r w:rsidRPr="001B373A">
        <w:rPr>
          <w:b/>
          <w:sz w:val="26"/>
          <w:highlight w:val="green"/>
          <w:u w:val="single"/>
        </w:rPr>
        <w:t>complete disorder</w:t>
      </w:r>
      <w:r w:rsidRPr="0035431C">
        <w:rPr>
          <w:u w:val="single"/>
        </w:rPr>
        <w:t xml:space="preserve">.” </w:t>
      </w:r>
      <w:r w:rsidRPr="001B373A">
        <w:rPr>
          <w:b/>
          <w:sz w:val="26"/>
          <w:highlight w:val="green"/>
          <w:u w:val="single"/>
        </w:rPr>
        <w:t>Acknowledging</w:t>
      </w:r>
      <w:r w:rsidRPr="001B373A">
        <w:rPr>
          <w:highlight w:val="green"/>
          <w:u w:val="single"/>
        </w:rPr>
        <w:t xml:space="preserve"> </w:t>
      </w:r>
      <w:r w:rsidRPr="001B373A">
        <w:rPr>
          <w:b/>
          <w:sz w:val="26"/>
          <w:highlight w:val="green"/>
          <w:u w:val="single"/>
        </w:rPr>
        <w:t>that the</w:t>
      </w:r>
      <w:r w:rsidRPr="001B373A">
        <w:rPr>
          <w:highlight w:val="green"/>
          <w:u w:val="single"/>
        </w:rPr>
        <w:t xml:space="preserve"> </w:t>
      </w:r>
      <w:r w:rsidRPr="0035431C">
        <w:rPr>
          <w:u w:val="single"/>
        </w:rPr>
        <w:t xml:space="preserve">COVID-19 </w:t>
      </w:r>
      <w:r w:rsidRPr="001B373A">
        <w:rPr>
          <w:b/>
          <w:sz w:val="26"/>
          <w:highlight w:val="green"/>
          <w:u w:val="single"/>
        </w:rPr>
        <w:t>vaccine has been weaponized</w:t>
      </w:r>
      <w:r w:rsidRPr="001B373A">
        <w:rPr>
          <w:highlight w:val="green"/>
          <w:u w:val="single"/>
        </w:rPr>
        <w:t xml:space="preserve"> </w:t>
      </w:r>
      <w:r w:rsidRPr="001B373A">
        <w:rPr>
          <w:b/>
          <w:sz w:val="26"/>
          <w:highlight w:val="green"/>
          <w:u w:val="single"/>
        </w:rPr>
        <w:t>as an instrument of power</w:t>
      </w:r>
      <w:r w:rsidRPr="001B373A">
        <w:rPr>
          <w:highlight w:val="green"/>
          <w:u w:val="single"/>
        </w:rPr>
        <w:t xml:space="preserve"> </w:t>
      </w:r>
      <w:r w:rsidRPr="0035431C">
        <w:rPr>
          <w:u w:val="single"/>
        </w:rPr>
        <w:t xml:space="preserve">by wealthy nations, </w:t>
      </w:r>
      <w:r w:rsidRPr="001B373A">
        <w:rPr>
          <w:b/>
          <w:sz w:val="26"/>
          <w:highlight w:val="green"/>
          <w:u w:val="single"/>
        </w:rPr>
        <w:t>decolonization</w:t>
      </w:r>
      <w:r w:rsidRPr="001B373A">
        <w:rPr>
          <w:highlight w:val="green"/>
          <w:u w:val="single"/>
        </w:rPr>
        <w:t xml:space="preserve"> </w:t>
      </w:r>
      <w:r w:rsidRPr="001B373A">
        <w:rPr>
          <w:b/>
          <w:sz w:val="26"/>
          <w:highlight w:val="green"/>
          <w:u w:val="single"/>
        </w:rPr>
        <w:t>requires</w:t>
      </w:r>
      <w:r w:rsidRPr="001B373A">
        <w:rPr>
          <w:highlight w:val="green"/>
          <w:u w:val="single"/>
        </w:rPr>
        <w:t xml:space="preserve"> </w:t>
      </w:r>
      <w:r w:rsidRPr="0035431C">
        <w:rPr>
          <w:u w:val="single"/>
        </w:rPr>
        <w:t xml:space="preserve">a Fanonian program of </w:t>
      </w:r>
      <w:r w:rsidRPr="001B373A">
        <w:rPr>
          <w:b/>
          <w:sz w:val="26"/>
          <w:highlight w:val="green"/>
          <w:u w:val="single"/>
        </w:rPr>
        <w:t>radical re-ordering.</w:t>
      </w:r>
      <w:r w:rsidRPr="001B373A">
        <w:rPr>
          <w:highlight w:val="green"/>
          <w:u w:val="single"/>
        </w:rPr>
        <w:t xml:space="preserve"> </w:t>
      </w:r>
      <w:r w:rsidRPr="0035431C">
        <w:rPr>
          <w:u w:val="single"/>
        </w:rPr>
        <w:t xml:space="preserve">In the context of vaccine sovereignty, this re-ordering </w:t>
      </w:r>
      <w:r w:rsidRPr="001B373A">
        <w:rPr>
          <w:b/>
          <w:sz w:val="26"/>
          <w:highlight w:val="green"/>
          <w:u w:val="single"/>
        </w:rPr>
        <w:t>necessitates</w:t>
      </w:r>
      <w:r w:rsidRPr="001B373A">
        <w:rPr>
          <w:highlight w:val="green"/>
          <w:u w:val="single"/>
        </w:rPr>
        <w:t xml:space="preserve"> </w:t>
      </w:r>
      <w:r w:rsidRPr="0035431C">
        <w:rPr>
          <w:u w:val="single"/>
        </w:rPr>
        <w:t xml:space="preserve">the </w:t>
      </w:r>
      <w:r w:rsidRPr="001B373A">
        <w:rPr>
          <w:b/>
          <w:sz w:val="26"/>
          <w:highlight w:val="green"/>
          <w:u w:val="single"/>
        </w:rPr>
        <w:t>dismantling</w:t>
      </w:r>
      <w:r w:rsidRPr="0035431C">
        <w:rPr>
          <w:u w:val="single"/>
        </w:rPr>
        <w:t xml:space="preserve"> of the </w:t>
      </w:r>
      <w:r w:rsidRPr="001B373A">
        <w:rPr>
          <w:b/>
          <w:sz w:val="26"/>
          <w:highlight w:val="green"/>
          <w:u w:val="single"/>
        </w:rPr>
        <w:t>profit-driven biomedical system</w:t>
      </w:r>
      <w:r w:rsidRPr="0035431C">
        <w:rPr>
          <w:u w:val="single"/>
        </w:rPr>
        <w:t xml:space="preserve">. This program starts with </w:t>
      </w:r>
      <w:r w:rsidRPr="001B373A">
        <w:rPr>
          <w:b/>
          <w:sz w:val="26"/>
          <w:highlight w:val="green"/>
          <w:u w:val="single"/>
        </w:rPr>
        <w:t>de-linking from</w:t>
      </w:r>
      <w:r w:rsidRPr="001B373A">
        <w:rPr>
          <w:highlight w:val="green"/>
          <w:u w:val="single"/>
        </w:rPr>
        <w:t xml:space="preserve"> </w:t>
      </w:r>
      <w:r w:rsidRPr="001B373A">
        <w:rPr>
          <w:b/>
          <w:sz w:val="26"/>
          <w:highlight w:val="green"/>
          <w:u w:val="single"/>
          <w:bdr w:val="single" w:sz="4" w:space="0" w:color="auto"/>
        </w:rPr>
        <w:t>Euro-American constructions of knowledge and power</w:t>
      </w:r>
      <w:r w:rsidRPr="001B373A">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7A5E53AE" w14:textId="63856BB8" w:rsidR="00607BE2" w:rsidRDefault="00607BE2" w:rsidP="00607BE2">
      <w:pPr>
        <w:pStyle w:val="Heading4"/>
      </w:pPr>
      <w:r>
        <w:t>Contention 2 is Innovation</w:t>
      </w:r>
    </w:p>
    <w:p w14:paraId="1A0CD64B" w14:textId="10825FC4" w:rsidR="00607BE2" w:rsidRDefault="00607BE2" w:rsidP="00607BE2">
      <w:pPr>
        <w:pStyle w:val="Heading4"/>
      </w:pPr>
      <w:r>
        <w:t xml:space="preserve">80% of all new patents are not </w:t>
      </w:r>
      <w:r>
        <w:rPr>
          <w:u w:val="single"/>
        </w:rPr>
        <w:t>new drugs</w:t>
      </w:r>
      <w:r>
        <w:t xml:space="preserve"> but </w:t>
      </w:r>
      <w:r>
        <w:rPr>
          <w:u w:val="single"/>
        </w:rPr>
        <w:t>old ones</w:t>
      </w:r>
      <w:r>
        <w:t>.</w:t>
      </w:r>
    </w:p>
    <w:p w14:paraId="7985ADF8" w14:textId="77777777" w:rsidR="00607BE2" w:rsidRPr="005B38BB" w:rsidRDefault="00607BE2" w:rsidP="00607BE2">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4"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1870022D" w14:textId="77777777" w:rsidR="00607BE2" w:rsidRDefault="00607BE2" w:rsidP="00607BE2">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1B373A">
        <w:rPr>
          <w:highlight w:val="green"/>
          <w:u w:val="single"/>
        </w:rPr>
        <w:t>current</w:t>
      </w:r>
      <w:r w:rsidRPr="007E660D">
        <w:rPr>
          <w:sz w:val="16"/>
        </w:rPr>
        <w:t xml:space="preserve"> </w:t>
      </w:r>
      <w:r w:rsidRPr="001B373A">
        <w:rPr>
          <w:highlight w:val="green"/>
          <w:u w:val="single"/>
        </w:rPr>
        <w:t>state of affairs</w:t>
      </w:r>
      <w:r w:rsidRPr="007E660D">
        <w:rPr>
          <w:sz w:val="16"/>
        </w:rPr>
        <w:t xml:space="preserve"> </w:t>
      </w:r>
      <w:r w:rsidRPr="001B373A">
        <w:rPr>
          <w:b/>
          <w:bCs/>
          <w:highlight w:val="green"/>
          <w:u w:val="single"/>
          <w:bdr w:val="single" w:sz="4" w:space="0" w:color="auto"/>
        </w:rPr>
        <w:t>is harming innovation</w:t>
      </w:r>
      <w:r w:rsidRPr="007E660D">
        <w:rPr>
          <w:sz w:val="16"/>
        </w:rPr>
        <w:t xml:space="preserve"> in tangible ways. </w:t>
      </w:r>
      <w:r w:rsidRPr="001B373A">
        <w:rPr>
          <w:highlight w:val="green"/>
          <w:u w:val="single"/>
        </w:rPr>
        <w:t>Rather than creating new medicines</w:t>
      </w:r>
      <w:r w:rsidRPr="007E660D">
        <w:rPr>
          <w:sz w:val="16"/>
        </w:rPr>
        <w:t>—sallying forth into new frontiers for the benefit of society—</w:t>
      </w:r>
      <w:r w:rsidRPr="001B373A">
        <w:rPr>
          <w:rStyle w:val="StyleUnderline"/>
          <w:sz w:val="24"/>
          <w:highlight w:val="green"/>
        </w:rPr>
        <w:t xml:space="preserve">drug companies are focusing </w:t>
      </w:r>
      <w:r w:rsidRPr="007E660D">
        <w:rPr>
          <w:rStyle w:val="StyleUnderline"/>
          <w:sz w:val="24"/>
        </w:rPr>
        <w:t xml:space="preserve">their </w:t>
      </w:r>
      <w:r w:rsidRPr="001B373A">
        <w:rPr>
          <w:rStyle w:val="StyleUnderline"/>
          <w:sz w:val="24"/>
          <w:highlight w:val="green"/>
        </w:rPr>
        <w:t xml:space="preserve">time and 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1B373A">
        <w:rPr>
          <w:rStyle w:val="StyleUnderline"/>
          <w:sz w:val="24"/>
          <w:highlight w:val="green"/>
        </w:rPr>
        <w:t>This</w:t>
      </w:r>
      <w:r w:rsidRPr="007E660D">
        <w:rPr>
          <w:sz w:val="16"/>
        </w:rPr>
        <w:t xml:space="preserve">, of course, </w:t>
      </w:r>
      <w:r w:rsidRPr="001B373A">
        <w:rPr>
          <w:rStyle w:val="StyleUnderline"/>
          <w:sz w:val="24"/>
          <w:highlight w:val="green"/>
        </w:rPr>
        <w:t xml:space="preserve">is not </w:t>
      </w:r>
      <w:r w:rsidRPr="007E660D">
        <w:rPr>
          <w:rStyle w:val="StyleUnderline"/>
          <w:sz w:val="24"/>
        </w:rPr>
        <w:t xml:space="preserve">the </w:t>
      </w:r>
      <w:r w:rsidRPr="001B373A">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were not new drugs</w:t>
      </w:r>
      <w:r w:rsidRPr="001B373A">
        <w:rPr>
          <w:rStyle w:val="StyleUnderline"/>
          <w:sz w:val="24"/>
          <w:highlight w:val="green"/>
        </w:rPr>
        <w:t xml:space="preserve"> </w:t>
      </w:r>
      <w:r w:rsidRPr="007E660D">
        <w:rPr>
          <w:u w:val="single"/>
        </w:rPr>
        <w:t xml:space="preserve">coming on the market, </w:t>
      </w:r>
      <w:r w:rsidRPr="001B373A">
        <w:rPr>
          <w:highlight w:val="green"/>
          <w:u w:val="single"/>
        </w:rPr>
        <w:t>but existing drugs</w:t>
      </w:r>
      <w:r w:rsidRPr="007E660D">
        <w:rPr>
          <w:u w:val="single"/>
        </w:rPr>
        <w:t xml:space="preserve">. In some years, the percentage </w:t>
      </w:r>
      <w:r w:rsidRPr="001B373A">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having patents or exclusivities added</w:t>
      </w:r>
      <w:r w:rsidRPr="001B373A">
        <w:rPr>
          <w:rStyle w:val="StyleUnderline"/>
          <w:sz w:val="24"/>
          <w:highlight w:val="green"/>
        </w:rPr>
        <w:t xml:space="preserve"> </w:t>
      </w:r>
      <w:r w:rsidRPr="007E660D">
        <w:rPr>
          <w:u w:val="single"/>
        </w:rPr>
        <w:t xml:space="preserve">to them. </w:t>
      </w:r>
      <w:r w:rsidRPr="001B373A">
        <w:rPr>
          <w:highlight w:val="green"/>
          <w:u w:val="single"/>
        </w:rPr>
        <w:t xml:space="preserve">Many </w:t>
      </w:r>
      <w:r w:rsidRPr="007E660D">
        <w:rPr>
          <w:u w:val="single"/>
        </w:rPr>
        <w:t xml:space="preserve">of the drugs adding to the Orange Book </w:t>
      </w:r>
      <w:r w:rsidRPr="001B373A">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1C102E39" w14:textId="74A0A795" w:rsidR="00607BE2" w:rsidRDefault="00607BE2" w:rsidP="00607BE2">
      <w:pPr>
        <w:pStyle w:val="Heading4"/>
      </w:pPr>
      <w:r>
        <w:t xml:space="preserve">Evergreening </w:t>
      </w:r>
      <w:r>
        <w:rPr>
          <w:u w:val="single"/>
        </w:rPr>
        <w:t>decimates competition</w:t>
      </w:r>
      <w:r>
        <w:t xml:space="preserve"> by resulting in </w:t>
      </w:r>
      <w:r>
        <w:rPr>
          <w:u w:val="single"/>
        </w:rPr>
        <w:t>functional monopolies</w:t>
      </w:r>
      <w:r>
        <w:t xml:space="preserve"> </w:t>
      </w:r>
    </w:p>
    <w:p w14:paraId="33CA0B30" w14:textId="77777777" w:rsidR="00607BE2" w:rsidRPr="00791206" w:rsidRDefault="00607BE2" w:rsidP="00607BE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5"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91BF90A" w14:textId="77777777" w:rsidR="00607BE2" w:rsidRPr="00E974A9" w:rsidRDefault="00607BE2" w:rsidP="00607BE2">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B373A">
        <w:rPr>
          <w:szCs w:val="24"/>
          <w:highlight w:val="green"/>
          <w:u w:val="single"/>
        </w:rPr>
        <w:t xml:space="preserve">Revlimid should have </w:t>
      </w:r>
      <w:r w:rsidRPr="001B373A">
        <w:rPr>
          <w:b/>
          <w:bCs/>
          <w:szCs w:val="24"/>
          <w:highlight w:val="green"/>
          <w:u w:val="single"/>
        </w:rPr>
        <w:t>been subject to competition</w:t>
      </w:r>
      <w:r w:rsidRPr="001B373A">
        <w:rPr>
          <w:szCs w:val="24"/>
          <w:highlight w:val="green"/>
          <w:u w:val="single"/>
        </w:rPr>
        <w:t xml:space="preserve"> </w:t>
      </w:r>
      <w:r w:rsidRPr="00E974A9">
        <w:rPr>
          <w:szCs w:val="24"/>
          <w:u w:val="single"/>
        </w:rPr>
        <w:t xml:space="preserve">from generic drug makers starting </w:t>
      </w:r>
      <w:r w:rsidRPr="001B373A">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B373A">
        <w:rPr>
          <w:szCs w:val="24"/>
          <w:highlight w:val="green"/>
          <w:u w:val="single"/>
        </w:rPr>
        <w:t>by obtaining</w:t>
      </w:r>
      <w:r w:rsidRPr="001B373A">
        <w:rPr>
          <w:sz w:val="16"/>
          <w:szCs w:val="24"/>
          <w:highlight w:val="green"/>
        </w:rPr>
        <w:t xml:space="preserve"> </w:t>
      </w:r>
      <w:r w:rsidRPr="001B373A">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B373A">
        <w:rPr>
          <w:szCs w:val="24"/>
          <w:highlight w:val="green"/>
          <w:u w:val="single"/>
        </w:rPr>
        <w:t>its manufacturer</w:t>
      </w:r>
      <w:r w:rsidRPr="00E974A9">
        <w:rPr>
          <w:szCs w:val="24"/>
          <w:u w:val="single"/>
        </w:rPr>
        <w:t xml:space="preserve">, Celgene, has </w:t>
      </w:r>
      <w:r w:rsidRPr="001B373A">
        <w:rPr>
          <w:szCs w:val="24"/>
          <w:highlight w:val="green"/>
          <w:u w:val="single"/>
        </w:rPr>
        <w:t xml:space="preserve">extended </w:t>
      </w:r>
      <w:r w:rsidRPr="00E974A9">
        <w:rPr>
          <w:szCs w:val="24"/>
          <w:u w:val="single"/>
        </w:rPr>
        <w:t xml:space="preserve">the drug’s </w:t>
      </w:r>
      <w:r w:rsidRPr="001B373A">
        <w:rPr>
          <w:b/>
          <w:bCs/>
          <w:szCs w:val="24"/>
          <w:highlight w:val="green"/>
          <w:u w:val="single"/>
          <w:bdr w:val="single" w:sz="4" w:space="0" w:color="auto"/>
        </w:rPr>
        <w:t>monopoly</w:t>
      </w:r>
      <w:r w:rsidRPr="001B373A">
        <w:rPr>
          <w:szCs w:val="24"/>
          <w:highlight w:val="green"/>
          <w:u w:val="single"/>
          <w:bdr w:val="single" w:sz="4" w:space="0" w:color="auto"/>
        </w:rPr>
        <w:t xml:space="preserve"> </w:t>
      </w:r>
      <w:r w:rsidRPr="001B373A">
        <w:rPr>
          <w:b/>
          <w:bCs/>
          <w:szCs w:val="24"/>
          <w:highlight w:val="green"/>
          <w:u w:val="single"/>
          <w:bdr w:val="single" w:sz="4" w:space="0" w:color="auto"/>
        </w:rPr>
        <w:t>period</w:t>
      </w:r>
      <w:r w:rsidRPr="001B373A">
        <w:rPr>
          <w:szCs w:val="24"/>
          <w:highlight w:val="green"/>
          <w:u w:val="single"/>
          <w:bdr w:val="single" w:sz="4" w:space="0" w:color="auto"/>
        </w:rPr>
        <w:t xml:space="preserve"> </w:t>
      </w:r>
      <w:r w:rsidRPr="001B373A">
        <w:rPr>
          <w:b/>
          <w:bCs/>
          <w:szCs w:val="24"/>
          <w:highlight w:val="green"/>
          <w:u w:val="single"/>
          <w:bdr w:val="single" w:sz="4" w:space="0" w:color="auto"/>
        </w:rPr>
        <w:t>by 18 years</w:t>
      </w:r>
      <w:r w:rsidRPr="001B373A">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B373A">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1B373A">
        <w:rPr>
          <w:szCs w:val="24"/>
          <w:highlight w:val="green"/>
          <w:u w:val="single"/>
        </w:rPr>
        <w:t>evergreening</w:t>
      </w:r>
      <w:r w:rsidRPr="00E974A9">
        <w:rPr>
          <w:szCs w:val="24"/>
          <w:u w:val="single"/>
        </w:rPr>
        <w:t xml:space="preserve">” — </w:t>
      </w:r>
      <w:r w:rsidRPr="001B373A">
        <w:rPr>
          <w:szCs w:val="24"/>
          <w:highlight w:val="green"/>
          <w:u w:val="single"/>
        </w:rPr>
        <w:t>artificially sustaining a monopoly for</w:t>
      </w:r>
      <w:r w:rsidRPr="00E974A9">
        <w:rPr>
          <w:szCs w:val="24"/>
          <w:u w:val="single"/>
        </w:rPr>
        <w:t xml:space="preserve"> years and even </w:t>
      </w:r>
      <w:r w:rsidRPr="001B373A">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B373A">
        <w:rPr>
          <w:szCs w:val="24"/>
          <w:highlight w:val="green"/>
          <w:u w:val="single"/>
        </w:rPr>
        <w:t xml:space="preserve">most commonly </w:t>
      </w:r>
      <w:r w:rsidRPr="00E974A9">
        <w:rPr>
          <w:szCs w:val="24"/>
          <w:u w:val="single"/>
        </w:rPr>
        <w:t xml:space="preserve">used </w:t>
      </w:r>
      <w:r w:rsidRPr="001B373A">
        <w:rPr>
          <w:szCs w:val="24"/>
          <w:highlight w:val="green"/>
          <w:u w:val="single"/>
        </w:rPr>
        <w:t xml:space="preserve">with blockbuster drugs </w:t>
      </w:r>
      <w:r w:rsidRPr="00E974A9">
        <w:rPr>
          <w:szCs w:val="24"/>
          <w:u w:val="single"/>
        </w:rPr>
        <w:t xml:space="preserve">generating the highest prices and profits. </w:t>
      </w:r>
      <w:r w:rsidRPr="001B373A">
        <w:rPr>
          <w:b/>
          <w:bCs/>
          <w:szCs w:val="24"/>
          <w:highlight w:val="green"/>
          <w:u w:val="single"/>
        </w:rPr>
        <w:t xml:space="preserve">Of </w:t>
      </w:r>
      <w:r w:rsidRPr="00E974A9">
        <w:rPr>
          <w:b/>
          <w:bCs/>
          <w:szCs w:val="24"/>
          <w:u w:val="single"/>
        </w:rPr>
        <w:t xml:space="preserve">the roughly </w:t>
      </w:r>
      <w:r w:rsidRPr="001B373A">
        <w:rPr>
          <w:b/>
          <w:bCs/>
          <w:szCs w:val="24"/>
          <w:highlight w:val="green"/>
          <w:u w:val="single"/>
        </w:rPr>
        <w:t>100 best-selling drugs</w:t>
      </w:r>
      <w:r w:rsidRPr="00E974A9">
        <w:rPr>
          <w:b/>
          <w:bCs/>
          <w:szCs w:val="24"/>
          <w:u w:val="single"/>
        </w:rPr>
        <w:t xml:space="preserve">, more than </w:t>
      </w:r>
      <w:r w:rsidRPr="001B373A">
        <w:rPr>
          <w:b/>
          <w:bCs/>
          <w:szCs w:val="24"/>
          <w:highlight w:val="green"/>
          <w:u w:val="single"/>
        </w:rPr>
        <w:t xml:space="preserve">70 percent have extended </w:t>
      </w:r>
      <w:r w:rsidRPr="00E974A9">
        <w:rPr>
          <w:b/>
          <w:bCs/>
          <w:szCs w:val="24"/>
          <w:u w:val="single"/>
        </w:rPr>
        <w:t xml:space="preserve">their </w:t>
      </w:r>
      <w:r w:rsidRPr="001B373A">
        <w:rPr>
          <w:b/>
          <w:bCs/>
          <w:szCs w:val="24"/>
          <w:highlight w:val="green"/>
          <w:u w:val="single"/>
        </w:rPr>
        <w:t>protection</w:t>
      </w:r>
      <w:r w:rsidRPr="001B373A">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B373A">
        <w:rPr>
          <w:szCs w:val="24"/>
          <w:highlight w:val="green"/>
          <w:u w:val="single"/>
        </w:rPr>
        <w:t xml:space="preserve">brought into </w:t>
      </w:r>
      <w:r w:rsidRPr="00E974A9">
        <w:rPr>
          <w:szCs w:val="24"/>
          <w:u w:val="single"/>
        </w:rPr>
        <w:t xml:space="preserve">sharper </w:t>
      </w:r>
      <w:r w:rsidRPr="001B373A">
        <w:rPr>
          <w:szCs w:val="24"/>
          <w:highlight w:val="green"/>
          <w:u w:val="single"/>
        </w:rPr>
        <w:t xml:space="preserve">focus by </w:t>
      </w:r>
      <w:r w:rsidRPr="00E974A9">
        <w:rPr>
          <w:szCs w:val="24"/>
          <w:u w:val="single"/>
        </w:rPr>
        <w:t xml:space="preserve">a groundbreaking, publicly available, </w:t>
      </w:r>
      <w:r w:rsidRPr="001B373A">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B373A">
        <w:rPr>
          <w:szCs w:val="24"/>
          <w:highlight w:val="green"/>
          <w:u w:val="single"/>
        </w:rPr>
        <w:t xml:space="preserve">Competition is </w:t>
      </w:r>
      <w:r w:rsidRPr="00E974A9">
        <w:rPr>
          <w:szCs w:val="24"/>
          <w:u w:val="single"/>
        </w:rPr>
        <w:t xml:space="preserve">the backbone of the U.S. economy. But it’s </w:t>
      </w:r>
      <w:r w:rsidRPr="001B373A">
        <w:rPr>
          <w:szCs w:val="24"/>
          <w:highlight w:val="green"/>
          <w:u w:val="single"/>
        </w:rPr>
        <w:t xml:space="preserve">not what we’re </w:t>
      </w:r>
      <w:r w:rsidRPr="001B373A">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szCs w:val="24"/>
          <w:highlight w:val="green"/>
          <w:u w:val="single"/>
        </w:rPr>
        <w:t xml:space="preserve">Drug prices </w:t>
      </w:r>
      <w:r w:rsidRPr="00E974A9">
        <w:rPr>
          <w:szCs w:val="24"/>
          <w:u w:val="single"/>
        </w:rPr>
        <w:t xml:space="preserve">typically </w:t>
      </w:r>
      <w:r w:rsidRPr="001B373A">
        <w:rPr>
          <w:szCs w:val="24"/>
          <w:highlight w:val="green"/>
          <w:u w:val="single"/>
        </w:rPr>
        <w:t xml:space="preserve">drop by </w:t>
      </w:r>
      <w:r w:rsidRPr="00E974A9">
        <w:rPr>
          <w:szCs w:val="24"/>
          <w:u w:val="single"/>
        </w:rPr>
        <w:t xml:space="preserve">as much as </w:t>
      </w:r>
      <w:r w:rsidRPr="001B373A">
        <w:rPr>
          <w:szCs w:val="24"/>
          <w:highlight w:val="green"/>
          <w:u w:val="single"/>
        </w:rPr>
        <w:t xml:space="preserve">20 percent when </w:t>
      </w:r>
      <w:r w:rsidRPr="00E974A9">
        <w:rPr>
          <w:szCs w:val="24"/>
          <w:u w:val="single"/>
        </w:rPr>
        <w:t xml:space="preserve">the first </w:t>
      </w:r>
      <w:r w:rsidRPr="001B373A">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B373A">
        <w:rPr>
          <w:b/>
          <w:sz w:val="26"/>
          <w:szCs w:val="24"/>
          <w:highlight w:val="green"/>
          <w:u w:val="single"/>
        </w:rPr>
        <w:t>database</w:t>
      </w:r>
      <w:r w:rsidRPr="001B373A">
        <w:rPr>
          <w:szCs w:val="24"/>
          <w:highlight w:val="green"/>
          <w:u w:val="single"/>
        </w:rPr>
        <w:t xml:space="preserve"> </w:t>
      </w:r>
      <w:r w:rsidRPr="00E974A9">
        <w:rPr>
          <w:szCs w:val="24"/>
          <w:u w:val="single"/>
        </w:rPr>
        <w:t xml:space="preserve">was </w:t>
      </w:r>
      <w:r w:rsidRPr="001B373A">
        <w:rPr>
          <w:b/>
          <w:sz w:val="26"/>
          <w:szCs w:val="24"/>
          <w:highlight w:val="green"/>
          <w:u w:val="single"/>
        </w:rPr>
        <w:t>created through</w:t>
      </w:r>
      <w:r w:rsidRPr="001B373A">
        <w:rPr>
          <w:szCs w:val="24"/>
          <w:highlight w:val="green"/>
          <w:u w:val="single"/>
        </w:rPr>
        <w:t xml:space="preserve"> </w:t>
      </w:r>
      <w:r w:rsidRPr="00E974A9">
        <w:rPr>
          <w:szCs w:val="24"/>
          <w:u w:val="single"/>
        </w:rPr>
        <w:t xml:space="preserve">a painstaking process of </w:t>
      </w:r>
      <w:r w:rsidRPr="001B373A">
        <w:rPr>
          <w:b/>
          <w:sz w:val="26"/>
          <w:szCs w:val="24"/>
          <w:highlight w:val="green"/>
          <w:u w:val="single"/>
        </w:rPr>
        <w:t>combing</w:t>
      </w:r>
      <w:r w:rsidRPr="001B373A">
        <w:rPr>
          <w:szCs w:val="24"/>
          <w:highlight w:val="green"/>
          <w:u w:val="single"/>
        </w:rPr>
        <w:t xml:space="preserve"> </w:t>
      </w:r>
      <w:r w:rsidRPr="00E974A9">
        <w:rPr>
          <w:szCs w:val="24"/>
          <w:u w:val="single"/>
        </w:rPr>
        <w:t xml:space="preserve">through </w:t>
      </w:r>
      <w:r w:rsidRPr="001B373A">
        <w:rPr>
          <w:b/>
          <w:sz w:val="26"/>
          <w:szCs w:val="24"/>
          <w:highlight w:val="green"/>
          <w:u w:val="single"/>
        </w:rPr>
        <w:t>160,000 data points</w:t>
      </w:r>
      <w:r w:rsidRPr="001B373A">
        <w:rPr>
          <w:szCs w:val="24"/>
          <w:highlight w:val="green"/>
          <w:u w:val="single"/>
        </w:rPr>
        <w:t xml:space="preserve"> </w:t>
      </w:r>
      <w:r w:rsidRPr="001B373A">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B373A">
        <w:rPr>
          <w:b/>
          <w:sz w:val="26"/>
          <w:szCs w:val="24"/>
          <w:highlight w:val="green"/>
          <w:u w:val="single"/>
        </w:rPr>
        <w:t>We erred on the side of underrepresenting the evergreen gain</w:t>
      </w:r>
      <w:r w:rsidRPr="001B373A">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szCs w:val="24"/>
          <w:highlight w:val="green"/>
          <w:u w:val="single"/>
        </w:rPr>
        <w:t xml:space="preserve">Nexium’s exclusivity </w:t>
      </w:r>
      <w:r w:rsidRPr="00E974A9">
        <w:rPr>
          <w:szCs w:val="24"/>
          <w:u w:val="single"/>
        </w:rPr>
        <w:t xml:space="preserve">was then </w:t>
      </w:r>
      <w:r w:rsidRPr="001B373A">
        <w:rPr>
          <w:szCs w:val="24"/>
          <w:highlight w:val="green"/>
          <w:u w:val="single"/>
        </w:rPr>
        <w:t>extended by</w:t>
      </w:r>
      <w:r w:rsidRPr="00E974A9">
        <w:rPr>
          <w:szCs w:val="24"/>
          <w:u w:val="single"/>
        </w:rPr>
        <w:t xml:space="preserve"> more than </w:t>
      </w:r>
      <w:r w:rsidRPr="001B373A">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B373A">
        <w:rPr>
          <w:szCs w:val="24"/>
          <w:highlight w:val="green"/>
          <w:u w:val="single"/>
        </w:rPr>
        <w:t>Truvada</w:t>
      </w:r>
      <w:r w:rsidRPr="00E974A9">
        <w:rPr>
          <w:szCs w:val="24"/>
          <w:u w:val="single"/>
        </w:rPr>
        <w:t xml:space="preserve">, commonly referred to as PrEP, was approved in 2004, this HIV-prevention drug was a breakthrough. But </w:t>
      </w:r>
      <w:r w:rsidRPr="001B373A">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1B373A">
        <w:rPr>
          <w:szCs w:val="24"/>
          <w:highlight w:val="green"/>
          <w:u w:val="single"/>
        </w:rPr>
        <w:t xml:space="preserve">unaffordable to </w:t>
      </w:r>
      <w:r w:rsidRPr="00E974A9">
        <w:rPr>
          <w:szCs w:val="24"/>
          <w:u w:val="single"/>
        </w:rPr>
        <w:t xml:space="preserve">many </w:t>
      </w:r>
      <w:r w:rsidRPr="001B373A">
        <w:rPr>
          <w:szCs w:val="24"/>
          <w:highlight w:val="green"/>
          <w:u w:val="single"/>
        </w:rPr>
        <w:t xml:space="preserve">people </w:t>
      </w:r>
      <w:r w:rsidRPr="001B373A">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1B373A">
        <w:rPr>
          <w:szCs w:val="24"/>
          <w:highlight w:val="green"/>
          <w:u w:val="single"/>
        </w:rPr>
        <w:t>EpiPen</w:t>
      </w:r>
      <w:r w:rsidRPr="001B373A">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B373A">
        <w:rPr>
          <w:szCs w:val="24"/>
          <w:highlight w:val="green"/>
          <w:u w:val="single"/>
        </w:rPr>
        <w:t xml:space="preserve">protected </w:t>
      </w:r>
      <w:r w:rsidRPr="00E974A9">
        <w:rPr>
          <w:szCs w:val="24"/>
          <w:u w:val="single"/>
        </w:rPr>
        <w:t xml:space="preserve">from competition until 2025 — </w:t>
      </w:r>
      <w:r w:rsidRPr="001B373A">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12DF535" w14:textId="77777777" w:rsidR="00607BE2" w:rsidRDefault="00607BE2" w:rsidP="00607BE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B24E6C5" w14:textId="77777777" w:rsidR="00607BE2" w:rsidRPr="00E2724F" w:rsidRDefault="00607BE2" w:rsidP="00607BE2">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6" w:history="1">
        <w:r w:rsidRPr="004D0B79">
          <w:rPr>
            <w:rStyle w:val="Hyperlink"/>
          </w:rPr>
          <w:t>https://abcnews.go.com/Health/amidst-superbug-crisis-scientists-urge-innovation/story?id=62763415</w:t>
        </w:r>
      </w:hyperlink>
      <w:r>
        <w:t xml:space="preserve">] Dhruv </w:t>
      </w:r>
    </w:p>
    <w:p w14:paraId="21B5D86D" w14:textId="77777777" w:rsidR="00607BE2" w:rsidRPr="001948D4" w:rsidRDefault="00F84C4B" w:rsidP="00607BE2">
      <w:pPr>
        <w:rPr>
          <w:sz w:val="16"/>
        </w:rPr>
      </w:pPr>
      <w:hyperlink r:id="rId17" w:tgtFrame="_blank" w:history="1">
        <w:r w:rsidR="00607BE2" w:rsidRPr="00E2724F">
          <w:rPr>
            <w:rStyle w:val="StyleUnderline"/>
          </w:rPr>
          <w:t>The United Nations</w:t>
        </w:r>
      </w:hyperlink>
      <w:r w:rsidR="00607BE2">
        <w:t xml:space="preserve"> </w:t>
      </w:r>
      <w:r w:rsidR="00607BE2" w:rsidRPr="003C32B5">
        <w:rPr>
          <w:sz w:val="16"/>
        </w:rPr>
        <w:t xml:space="preserve">has </w:t>
      </w:r>
      <w:r w:rsidR="00607BE2" w:rsidRPr="00E2724F">
        <w:rPr>
          <w:rStyle w:val="StyleUnderline"/>
        </w:rPr>
        <w:t xml:space="preserve">called </w:t>
      </w:r>
      <w:r w:rsidR="00607BE2" w:rsidRPr="003C32B5">
        <w:rPr>
          <w:rStyle w:val="Emphasis"/>
        </w:rPr>
        <w:t>antimicrobial resistance</w:t>
      </w:r>
      <w:r w:rsidR="00607BE2" w:rsidRPr="00E2724F">
        <w:rPr>
          <w:rStyle w:val="StyleUnderline"/>
        </w:rPr>
        <w:t xml:space="preserve"> a “</w:t>
      </w:r>
      <w:r w:rsidR="00607BE2" w:rsidRPr="003C32B5">
        <w:rPr>
          <w:rStyle w:val="Emphasis"/>
        </w:rPr>
        <w:t>global crisis</w:t>
      </w:r>
      <w:r w:rsidR="00607BE2" w:rsidRPr="003C32B5">
        <w:rPr>
          <w:sz w:val="16"/>
        </w:rPr>
        <w:t>.”</w:t>
      </w:r>
      <w:r w:rsidR="00607BE2">
        <w:rPr>
          <w:sz w:val="16"/>
        </w:rPr>
        <w:t xml:space="preserve"> </w:t>
      </w:r>
      <w:r w:rsidR="00607BE2" w:rsidRPr="00E2724F">
        <w:rPr>
          <w:rStyle w:val="StyleUnderline"/>
        </w:rPr>
        <w:t xml:space="preserve">With </w:t>
      </w:r>
      <w:r w:rsidR="00607BE2" w:rsidRPr="001B373A">
        <w:rPr>
          <w:rStyle w:val="StyleUnderline"/>
          <w:highlight w:val="green"/>
        </w:rPr>
        <w:t xml:space="preserve">the </w:t>
      </w:r>
      <w:hyperlink r:id="rId18" w:tgtFrame="_blank" w:history="1">
        <w:r w:rsidR="00607BE2" w:rsidRPr="001B373A">
          <w:rPr>
            <w:rStyle w:val="StyleUnderline"/>
            <w:highlight w:val="green"/>
          </w:rPr>
          <w:t>rise in superbugs</w:t>
        </w:r>
      </w:hyperlink>
      <w:r w:rsidR="00607BE2">
        <w:rPr>
          <w:rStyle w:val="StyleUnderline"/>
        </w:rPr>
        <w:t xml:space="preserve"> </w:t>
      </w:r>
      <w:r w:rsidR="00607BE2" w:rsidRPr="00E2724F">
        <w:rPr>
          <w:rStyle w:val="StyleUnderline"/>
        </w:rPr>
        <w:t>across the globe</w:t>
      </w:r>
      <w:r w:rsidR="00607BE2" w:rsidRPr="003C32B5">
        <w:rPr>
          <w:sz w:val="16"/>
        </w:rPr>
        <w:t xml:space="preserve">, common </w:t>
      </w:r>
      <w:r w:rsidR="00607BE2" w:rsidRPr="00E2724F">
        <w:rPr>
          <w:rStyle w:val="StyleUnderline"/>
        </w:rPr>
        <w:t>infections are becoming harder to treat</w:t>
      </w:r>
      <w:r w:rsidR="00607BE2" w:rsidRPr="003C32B5">
        <w:rPr>
          <w:sz w:val="16"/>
        </w:rPr>
        <w:t xml:space="preserve">, </w:t>
      </w:r>
      <w:r w:rsidR="00607BE2" w:rsidRPr="00E2724F">
        <w:rPr>
          <w:rStyle w:val="StyleUnderline"/>
        </w:rPr>
        <w:t>and lifesaving procedures riskier</w:t>
      </w:r>
      <w:r w:rsidR="00607BE2" w:rsidRPr="003C32B5">
        <w:rPr>
          <w:sz w:val="16"/>
        </w:rPr>
        <w:t xml:space="preserve"> to perform. </w:t>
      </w:r>
      <w:r w:rsidR="00607BE2" w:rsidRPr="003C32B5">
        <w:rPr>
          <w:rStyle w:val="Emphasis"/>
        </w:rPr>
        <w:t>Drug-resistant infections</w:t>
      </w:r>
      <w:r w:rsidR="00607BE2" w:rsidRPr="00E2724F">
        <w:rPr>
          <w:rStyle w:val="StyleUnderline"/>
        </w:rPr>
        <w:t xml:space="preserve"> result in</w:t>
      </w:r>
      <w:r w:rsidR="00607BE2" w:rsidRPr="003C32B5">
        <w:rPr>
          <w:sz w:val="16"/>
        </w:rPr>
        <w:t xml:space="preserve"> about </w:t>
      </w:r>
      <w:r w:rsidR="00607BE2" w:rsidRPr="00E2724F">
        <w:rPr>
          <w:rStyle w:val="StyleUnderline"/>
        </w:rPr>
        <w:t>700,000 deaths per year</w:t>
      </w:r>
      <w:r w:rsidR="00607BE2" w:rsidRPr="003C32B5">
        <w:rPr>
          <w:sz w:val="16"/>
        </w:rPr>
        <w:t>, with at least 230,000 of those deaths due to multidrug resistant tuberculosis,</w:t>
      </w:r>
      <w:r w:rsidR="00607BE2">
        <w:rPr>
          <w:sz w:val="16"/>
        </w:rPr>
        <w:t xml:space="preserve"> </w:t>
      </w:r>
      <w:hyperlink r:id="rId19" w:tgtFrame="_blank" w:history="1">
        <w:r w:rsidR="00607BE2" w:rsidRPr="00E2724F">
          <w:rPr>
            <w:rStyle w:val="StyleUnderline"/>
          </w:rPr>
          <w:t>according to</w:t>
        </w:r>
        <w:r w:rsidR="00607BE2" w:rsidRPr="003C32B5">
          <w:rPr>
            <w:rStyle w:val="Hyperlink"/>
            <w:sz w:val="16"/>
          </w:rPr>
          <w:t xml:space="preserve"> a groundbreaking report from </w:t>
        </w:r>
        <w:r w:rsidR="00607BE2" w:rsidRPr="003C32B5">
          <w:rPr>
            <w:rStyle w:val="StyleUnderline"/>
          </w:rPr>
          <w:t>the World Health Organization (WHO).</w:t>
        </w:r>
      </w:hyperlink>
      <w:r w:rsidR="00607BE2">
        <w:rPr>
          <w:sz w:val="16"/>
        </w:rPr>
        <w:t xml:space="preserve"> </w:t>
      </w:r>
      <w:r w:rsidR="00607BE2" w:rsidRPr="003C32B5">
        <w:rPr>
          <w:sz w:val="16"/>
        </w:rPr>
        <w:t xml:space="preserve">Given that antibiotic resistance is present in every country, </w:t>
      </w:r>
      <w:r w:rsidR="00607BE2" w:rsidRPr="003C32B5">
        <w:rPr>
          <w:rStyle w:val="StyleUnderline"/>
        </w:rPr>
        <w:t>antimicrobial resistance</w:t>
      </w:r>
      <w:r w:rsidR="00607BE2" w:rsidRPr="003C32B5">
        <w:rPr>
          <w:sz w:val="16"/>
        </w:rPr>
        <w:t xml:space="preserve"> (AMR) now </w:t>
      </w:r>
      <w:r w:rsidR="00607BE2" w:rsidRPr="001B373A">
        <w:rPr>
          <w:rStyle w:val="StyleUnderline"/>
          <w:highlight w:val="green"/>
        </w:rPr>
        <w:t xml:space="preserve">represents a </w:t>
      </w:r>
      <w:r w:rsidR="00607BE2" w:rsidRPr="001B373A">
        <w:rPr>
          <w:rStyle w:val="Emphasis"/>
          <w:highlight w:val="green"/>
        </w:rPr>
        <w:t>global health crisis</w:t>
      </w:r>
      <w:r w:rsidR="00607BE2" w:rsidRPr="003C32B5">
        <w:rPr>
          <w:sz w:val="16"/>
        </w:rPr>
        <w:t>, according to the UN, which has urged immediate, coordinated and global action to prevent a potentially devastating health and financial crisis.</w:t>
      </w:r>
      <w:r w:rsidR="00607BE2">
        <w:rPr>
          <w:sz w:val="16"/>
        </w:rPr>
        <w:t xml:space="preserve"> </w:t>
      </w:r>
      <w:r w:rsidR="00607BE2" w:rsidRPr="003C32B5">
        <w:rPr>
          <w:rStyle w:val="StyleUnderline"/>
        </w:rPr>
        <w:t xml:space="preserve">With the </w:t>
      </w:r>
      <w:r w:rsidR="00607BE2" w:rsidRPr="001B373A">
        <w:rPr>
          <w:rStyle w:val="Emphasis"/>
          <w:highlight w:val="green"/>
        </w:rPr>
        <w:t>rising</w:t>
      </w:r>
      <w:r w:rsidR="00607BE2" w:rsidRPr="003C32B5">
        <w:rPr>
          <w:rStyle w:val="Emphasis"/>
        </w:rPr>
        <w:t xml:space="preserve"> rates</w:t>
      </w:r>
      <w:r w:rsidR="00607BE2" w:rsidRPr="003C32B5">
        <w:rPr>
          <w:rStyle w:val="StyleUnderline"/>
        </w:rPr>
        <w:t xml:space="preserve"> of </w:t>
      </w:r>
      <w:r w:rsidR="00607BE2" w:rsidRPr="001B373A">
        <w:rPr>
          <w:rStyle w:val="StyleUnderline"/>
          <w:highlight w:val="green"/>
        </w:rPr>
        <w:t>AMR</w:t>
      </w:r>
      <w:r w:rsidR="00607BE2" w:rsidRPr="003C32B5">
        <w:rPr>
          <w:sz w:val="16"/>
        </w:rPr>
        <w:t xml:space="preserve"> -- including antivirals, antibiotics, and antifungals -- </w:t>
      </w:r>
      <w:r w:rsidR="00607BE2" w:rsidRPr="003C32B5">
        <w:rPr>
          <w:rStyle w:val="StyleUnderline"/>
        </w:rPr>
        <w:t xml:space="preserve">estimates from the WHO show that AMR </w:t>
      </w:r>
      <w:r w:rsidR="00607BE2" w:rsidRPr="001B373A">
        <w:rPr>
          <w:rStyle w:val="StyleUnderline"/>
          <w:highlight w:val="green"/>
        </w:rPr>
        <w:t xml:space="preserve">may cause </w:t>
      </w:r>
      <w:r w:rsidR="00607BE2" w:rsidRPr="001B373A">
        <w:rPr>
          <w:rStyle w:val="Emphasis"/>
          <w:highlight w:val="green"/>
        </w:rPr>
        <w:t>10 million deaths every year</w:t>
      </w:r>
      <w:r w:rsidR="00607BE2" w:rsidRPr="003C32B5">
        <w:rPr>
          <w:sz w:val="16"/>
        </w:rPr>
        <w:t xml:space="preserve"> by 2050, send 24 million people into extreme poverty by 2030, </w:t>
      </w:r>
      <w:r w:rsidR="00607BE2" w:rsidRPr="003C32B5">
        <w:rPr>
          <w:rStyle w:val="StyleUnderline"/>
        </w:rPr>
        <w:t>and lead to a financial crisis as severe as</w:t>
      </w:r>
      <w:r w:rsidR="00607BE2" w:rsidRPr="003C32B5">
        <w:rPr>
          <w:sz w:val="16"/>
        </w:rPr>
        <w:t xml:space="preserve"> the on the U.S. experienced in </w:t>
      </w:r>
      <w:r w:rsidR="00607BE2" w:rsidRPr="003C32B5">
        <w:rPr>
          <w:rStyle w:val="StyleUnderline"/>
        </w:rPr>
        <w:t>2008</w:t>
      </w:r>
      <w:r w:rsidR="00607BE2" w:rsidRPr="003C32B5">
        <w:rPr>
          <w:sz w:val="16"/>
        </w:rPr>
        <w:t>.</w:t>
      </w:r>
      <w:r w:rsidR="00607BE2">
        <w:rPr>
          <w:sz w:val="16"/>
        </w:rPr>
        <w:t xml:space="preserve"> </w:t>
      </w:r>
      <w:r w:rsidR="00607BE2" w:rsidRPr="003C32B5">
        <w:rPr>
          <w:rStyle w:val="StyleUnderline"/>
        </w:rPr>
        <w:t xml:space="preserve">Antimicrobial </w:t>
      </w:r>
      <w:r w:rsidR="00607BE2" w:rsidRPr="001B373A">
        <w:rPr>
          <w:rStyle w:val="StyleUnderline"/>
          <w:highlight w:val="green"/>
        </w:rPr>
        <w:t>resistance develops when germs</w:t>
      </w:r>
      <w:r w:rsidR="00607BE2" w:rsidRPr="003C32B5">
        <w:rPr>
          <w:sz w:val="16"/>
        </w:rPr>
        <w:t xml:space="preserve"> like bacteria and fungi are able to “</w:t>
      </w:r>
      <w:r w:rsidR="00607BE2" w:rsidRPr="001B373A">
        <w:rPr>
          <w:rStyle w:val="StyleUnderline"/>
          <w:highlight w:val="green"/>
        </w:rPr>
        <w:t>defeat</w:t>
      </w:r>
      <w:r w:rsidR="00607BE2" w:rsidRPr="003C32B5">
        <w:rPr>
          <w:sz w:val="16"/>
        </w:rPr>
        <w:t xml:space="preserve"> the </w:t>
      </w:r>
      <w:r w:rsidR="00607BE2" w:rsidRPr="001B373A">
        <w:rPr>
          <w:rStyle w:val="StyleUnderline"/>
          <w:highlight w:val="green"/>
        </w:rPr>
        <w:t>drugs</w:t>
      </w:r>
      <w:r w:rsidR="00607BE2" w:rsidRPr="003C32B5">
        <w:rPr>
          <w:rStyle w:val="StyleUnderline"/>
        </w:rPr>
        <w:t xml:space="preserve"> designed to kill them</w:t>
      </w:r>
      <w:r w:rsidR="00607BE2" w:rsidRPr="003C32B5">
        <w:rPr>
          <w:sz w:val="16"/>
        </w:rPr>
        <w:t xml:space="preserve">,” according to the Centers for Disease Control and Prevention. Through a biologic “survival of the fittest,” </w:t>
      </w:r>
      <w:r w:rsidR="00607BE2" w:rsidRPr="003C32B5">
        <w:rPr>
          <w:rStyle w:val="StyleUnderline"/>
        </w:rPr>
        <w:t>germs</w:t>
      </w:r>
      <w:r w:rsidR="00607BE2" w:rsidRPr="003C32B5">
        <w:rPr>
          <w:sz w:val="16"/>
        </w:rPr>
        <w:t xml:space="preserve"> that are </w:t>
      </w:r>
      <w:r w:rsidR="00607BE2" w:rsidRPr="003C32B5">
        <w:rPr>
          <w:rStyle w:val="StyleUnderline"/>
        </w:rPr>
        <w:t xml:space="preserve">not killed by antimicrobials and </w:t>
      </w:r>
      <w:r w:rsidR="00607BE2" w:rsidRPr="003C32B5">
        <w:rPr>
          <w:rStyle w:val="Emphasis"/>
        </w:rPr>
        <w:t>continue to grow</w:t>
      </w:r>
      <w:r w:rsidR="00607BE2" w:rsidRPr="003C32B5">
        <w:rPr>
          <w:sz w:val="16"/>
        </w:rPr>
        <w:t xml:space="preserve">. WHO explains that “poor infection control, inadequate sanitary conditions and inappropriate food handling encourage the spread” of AMR, </w:t>
      </w:r>
      <w:r w:rsidR="00607BE2" w:rsidRPr="003C32B5">
        <w:rPr>
          <w:rStyle w:val="StyleUnderline"/>
        </w:rPr>
        <w:t>which can lead to “</w:t>
      </w:r>
      <w:r w:rsidR="00607BE2" w:rsidRPr="003C32B5">
        <w:rPr>
          <w:rStyle w:val="Emphasis"/>
        </w:rPr>
        <w:t>superbugs.</w:t>
      </w:r>
      <w:r w:rsidR="00607BE2" w:rsidRPr="003C32B5">
        <w:rPr>
          <w:sz w:val="16"/>
        </w:rPr>
        <w:t>” Those superbugs require powerful and oftentimes more expensive antimicrobials to treat.</w:t>
      </w:r>
      <w:r w:rsidR="00607BE2">
        <w:rPr>
          <w:sz w:val="16"/>
        </w:rPr>
        <w:t xml:space="preserve"> </w:t>
      </w:r>
      <w:r w:rsidR="00607BE2" w:rsidRPr="003C32B5">
        <w:rPr>
          <w:sz w:val="16"/>
        </w:rPr>
        <w:t xml:space="preserve">Examples of </w:t>
      </w:r>
      <w:r w:rsidR="00607BE2" w:rsidRPr="003C32B5">
        <w:rPr>
          <w:rStyle w:val="StyleUnderline"/>
        </w:rPr>
        <w:t>superbugs are far and</w:t>
      </w:r>
      <w:r w:rsidR="00607BE2" w:rsidRPr="003C32B5">
        <w:rPr>
          <w:sz w:val="16"/>
        </w:rPr>
        <w:t xml:space="preserve"> </w:t>
      </w:r>
      <w:r w:rsidR="00607BE2" w:rsidRPr="003C32B5">
        <w:rPr>
          <w:rStyle w:val="StyleUnderline"/>
        </w:rPr>
        <w:t>wide</w:t>
      </w:r>
      <w:r w:rsidR="00607BE2"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607BE2">
        <w:rPr>
          <w:sz w:val="16"/>
        </w:rPr>
        <w:t xml:space="preserve"> </w:t>
      </w:r>
      <w:r w:rsidR="00607BE2" w:rsidRPr="003C32B5">
        <w:rPr>
          <w:sz w:val="16"/>
          <w:szCs w:val="18"/>
        </w:rPr>
        <w:t>The people at the</w:t>
      </w:r>
      <w:r w:rsidR="00607BE2">
        <w:rPr>
          <w:sz w:val="16"/>
          <w:szCs w:val="18"/>
        </w:rPr>
        <w:t xml:space="preserve"> </w:t>
      </w:r>
      <w:hyperlink r:id="rId20" w:tgtFrame="_blank" w:history="1">
        <w:r w:rsidR="00607BE2" w:rsidRPr="003C32B5">
          <w:rPr>
            <w:rStyle w:val="Hyperlink"/>
            <w:sz w:val="16"/>
            <w:szCs w:val="18"/>
          </w:rPr>
          <w:t>highest risk for AMR</w:t>
        </w:r>
      </w:hyperlink>
      <w:r w:rsidR="00607BE2">
        <w:rPr>
          <w:sz w:val="16"/>
          <w:szCs w:val="18"/>
        </w:rPr>
        <w:t xml:space="preserve"> </w:t>
      </w:r>
      <w:r w:rsidR="00607BE2"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607BE2">
        <w:rPr>
          <w:sz w:val="16"/>
          <w:szCs w:val="18"/>
        </w:rPr>
        <w:t xml:space="preserve"> </w:t>
      </w:r>
      <w:hyperlink r:id="rId21" w:history="1">
        <w:r w:rsidR="00607BE2" w:rsidRPr="003C32B5">
          <w:rPr>
            <w:rStyle w:val="Hyperlink"/>
            <w:sz w:val="16"/>
            <w:szCs w:val="18"/>
          </w:rPr>
          <w:t>(MORE: Melissa Rivers talks about her father's suicide with Dr. Jennifer Ashton)</w:t>
        </w:r>
      </w:hyperlink>
      <w:r w:rsidR="00607BE2">
        <w:rPr>
          <w:sz w:val="16"/>
          <w:szCs w:val="18"/>
        </w:rPr>
        <w:t xml:space="preserve"> </w:t>
      </w:r>
      <w:r w:rsidR="00607BE2"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607BE2">
        <w:rPr>
          <w:sz w:val="16"/>
          <w:szCs w:val="18"/>
        </w:rPr>
        <w:t xml:space="preserve"> </w:t>
      </w:r>
      <w:r w:rsidR="00607BE2"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607BE2">
        <w:rPr>
          <w:sz w:val="16"/>
          <w:szCs w:val="18"/>
        </w:rPr>
        <w:t xml:space="preserve"> </w:t>
      </w:r>
      <w:r w:rsidR="00607BE2"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607BE2">
        <w:rPr>
          <w:sz w:val="16"/>
          <w:szCs w:val="18"/>
        </w:rPr>
        <w:t xml:space="preserve"> </w:t>
      </w:r>
      <w:r w:rsidR="00607BE2" w:rsidRPr="003C32B5">
        <w:rPr>
          <w:sz w:val="16"/>
          <w:szCs w:val="18"/>
        </w:rPr>
        <w:t>WHO has also highlighted that the inappropriate use of antimicrobials in agriculture -- such as on farms and in animals -- may be an underappreciated cause of AMR.</w:t>
      </w:r>
      <w:r w:rsidR="00607BE2">
        <w:rPr>
          <w:sz w:val="16"/>
          <w:szCs w:val="18"/>
        </w:rPr>
        <w:t xml:space="preserve"> </w:t>
      </w:r>
      <w:r w:rsidR="00607BE2" w:rsidRPr="003C32B5">
        <w:rPr>
          <w:sz w:val="16"/>
        </w:rPr>
        <w:t xml:space="preserve">Noting these trends, </w:t>
      </w:r>
      <w:r w:rsidR="00607BE2" w:rsidRPr="001B373A">
        <w:rPr>
          <w:rStyle w:val="StyleUnderline"/>
          <w:highlight w:val="green"/>
        </w:rPr>
        <w:t>the WHO has urged</w:t>
      </w:r>
      <w:r w:rsidR="00607BE2" w:rsidRPr="003C32B5">
        <w:rPr>
          <w:rStyle w:val="StyleUnderline"/>
        </w:rPr>
        <w:t xml:space="preserve"> for</w:t>
      </w:r>
      <w:r w:rsidR="00607BE2" w:rsidRPr="003C32B5">
        <w:rPr>
          <w:sz w:val="16"/>
        </w:rPr>
        <w:t xml:space="preserve"> “</w:t>
      </w:r>
      <w:r w:rsidR="00607BE2" w:rsidRPr="003C32B5">
        <w:rPr>
          <w:rStyle w:val="Emphasis"/>
        </w:rPr>
        <w:t>coordinated action</w:t>
      </w:r>
      <w:r w:rsidR="00607BE2" w:rsidRPr="003C32B5">
        <w:rPr>
          <w:rStyle w:val="StyleUnderline"/>
        </w:rPr>
        <w:t>...to minimize the emergence and spread of antimicrobial resistance</w:t>
      </w:r>
      <w:r w:rsidR="00607BE2" w:rsidRPr="003C32B5">
        <w:rPr>
          <w:sz w:val="16"/>
        </w:rPr>
        <w:t xml:space="preserve">.” It urges all countries to make national action plans, </w:t>
      </w:r>
      <w:r w:rsidR="00607BE2" w:rsidRPr="003C32B5">
        <w:rPr>
          <w:rStyle w:val="StyleUnderline"/>
        </w:rPr>
        <w:t xml:space="preserve">with a focus on the </w:t>
      </w:r>
      <w:r w:rsidR="00607BE2" w:rsidRPr="001B373A">
        <w:rPr>
          <w:rStyle w:val="StyleUnderline"/>
          <w:highlight w:val="green"/>
        </w:rPr>
        <w:t xml:space="preserve">development of </w:t>
      </w:r>
      <w:r w:rsidR="00607BE2" w:rsidRPr="001B373A">
        <w:rPr>
          <w:rStyle w:val="Emphasis"/>
          <w:highlight w:val="green"/>
        </w:rPr>
        <w:t>new</w:t>
      </w:r>
      <w:r w:rsidR="00607BE2" w:rsidRPr="003C32B5">
        <w:rPr>
          <w:rStyle w:val="Emphasis"/>
        </w:rPr>
        <w:t xml:space="preserve"> antimicrobial </w:t>
      </w:r>
      <w:r w:rsidR="00607BE2" w:rsidRPr="001B373A">
        <w:rPr>
          <w:rStyle w:val="Emphasis"/>
          <w:highlight w:val="green"/>
        </w:rPr>
        <w:t>medications</w:t>
      </w:r>
      <w:r w:rsidR="00607BE2" w:rsidRPr="003C32B5">
        <w:rPr>
          <w:rStyle w:val="StyleUnderline"/>
        </w:rPr>
        <w:t xml:space="preserve">, </w:t>
      </w:r>
      <w:r w:rsidR="00607BE2" w:rsidRPr="001B373A">
        <w:rPr>
          <w:rStyle w:val="Emphasis"/>
          <w:highlight w:val="green"/>
        </w:rPr>
        <w:t>vaccines</w:t>
      </w:r>
      <w:r w:rsidR="00607BE2" w:rsidRPr="003C32B5">
        <w:rPr>
          <w:rStyle w:val="StyleUnderline"/>
        </w:rPr>
        <w:t xml:space="preserve">, </w:t>
      </w:r>
      <w:r w:rsidR="00607BE2" w:rsidRPr="001B373A">
        <w:rPr>
          <w:rStyle w:val="StyleUnderline"/>
          <w:highlight w:val="green"/>
        </w:rPr>
        <w:t>and</w:t>
      </w:r>
      <w:r w:rsidR="00607BE2" w:rsidRPr="003C32B5">
        <w:rPr>
          <w:rStyle w:val="StyleUnderline"/>
        </w:rPr>
        <w:t xml:space="preserve"> careful </w:t>
      </w:r>
      <w:r w:rsidR="00607BE2" w:rsidRPr="001B373A">
        <w:rPr>
          <w:rStyle w:val="StyleUnderline"/>
          <w:highlight w:val="green"/>
        </w:rPr>
        <w:t>antimicrobial use</w:t>
      </w:r>
      <w:r w:rsidR="00607BE2" w:rsidRPr="003C32B5">
        <w:rPr>
          <w:sz w:val="16"/>
        </w:rPr>
        <w:t>.</w:t>
      </w:r>
      <w:r w:rsidR="00607BE2">
        <w:rPr>
          <w:sz w:val="16"/>
        </w:rPr>
        <w:t xml:space="preserve"> </w:t>
      </w:r>
      <w:r w:rsidR="00607BE2" w:rsidRPr="003C32B5">
        <w:rPr>
          <w:rStyle w:val="StyleUnderline"/>
        </w:rPr>
        <w:t>Redfield emphasized</w:t>
      </w:r>
      <w:r w:rsidR="00607BE2" w:rsidRPr="003C32B5">
        <w:rPr>
          <w:sz w:val="16"/>
        </w:rPr>
        <w:t xml:space="preserve"> the importance of </w:t>
      </w:r>
      <w:r w:rsidR="00607BE2" w:rsidRPr="003C32B5">
        <w:rPr>
          <w:rStyle w:val="StyleUnderline"/>
        </w:rPr>
        <w:t>vaccination during the global superbug crisis</w:t>
      </w:r>
      <w:r w:rsidR="00607BE2" w:rsidRPr="003C32B5">
        <w:rPr>
          <w:sz w:val="16"/>
        </w:rPr>
        <w:t xml:space="preserve">, </w:t>
      </w:r>
      <w:r w:rsidR="00607BE2" w:rsidRPr="003C32B5">
        <w:rPr>
          <w:rStyle w:val="StyleUnderline"/>
        </w:rPr>
        <w:t>stating</w:t>
      </w:r>
      <w:r w:rsidR="00607BE2" w:rsidRPr="003C32B5">
        <w:rPr>
          <w:sz w:val="16"/>
        </w:rPr>
        <w:t xml:space="preserve"> that “</w:t>
      </w:r>
      <w:r w:rsidR="00607BE2" w:rsidRPr="003C32B5">
        <w:rPr>
          <w:rStyle w:val="StyleUnderline"/>
        </w:rPr>
        <w:t>the only way we have to eliminate an infection is vaccination</w:t>
      </w:r>
      <w:r w:rsidR="00607BE2" w:rsidRPr="003C32B5">
        <w:rPr>
          <w:sz w:val="16"/>
        </w:rPr>
        <w:t xml:space="preserve">.” He added that </w:t>
      </w:r>
      <w:r w:rsidR="00607BE2" w:rsidRPr="003C32B5">
        <w:rPr>
          <w:rStyle w:val="StyleUnderline"/>
        </w:rPr>
        <w:t xml:space="preserve">investing in </w:t>
      </w:r>
      <w:r w:rsidR="00607BE2" w:rsidRPr="001B373A">
        <w:rPr>
          <w:rStyle w:val="Emphasis"/>
          <w:highlight w:val="green"/>
        </w:rPr>
        <w:t>innovation is key to solving the crisis</w:t>
      </w:r>
      <w:r w:rsidR="00607BE2" w:rsidRPr="003C32B5">
        <w:rPr>
          <w:rStyle w:val="Emphasis"/>
        </w:rPr>
        <w:t>.</w:t>
      </w:r>
      <w:r w:rsidR="00607BE2">
        <w:rPr>
          <w:sz w:val="16"/>
        </w:rPr>
        <w:t xml:space="preserve"> </w:t>
      </w:r>
      <w:r w:rsidR="00607BE2" w:rsidRPr="003C32B5">
        <w:rPr>
          <w:sz w:val="16"/>
        </w:rPr>
        <w:t xml:space="preserve">While WHO continues to advocate for superbug awareness, they warn that </w:t>
      </w:r>
      <w:r w:rsidR="00607BE2" w:rsidRPr="003C32B5">
        <w:rPr>
          <w:rStyle w:val="StyleUnderline"/>
        </w:rPr>
        <w:t>AMR has reversed “a century of progress in health.”</w:t>
      </w:r>
      <w:r w:rsidR="00607BE2">
        <w:rPr>
          <w:rStyle w:val="StyleUnderline"/>
        </w:rPr>
        <w:t xml:space="preserve"> </w:t>
      </w:r>
      <w:r w:rsidR="00607BE2" w:rsidRPr="003C32B5">
        <w:rPr>
          <w:sz w:val="16"/>
        </w:rPr>
        <w:t>The WHO added that “</w:t>
      </w:r>
      <w:r w:rsidR="00607BE2" w:rsidRPr="003C32B5">
        <w:rPr>
          <w:rStyle w:val="StyleUnderline"/>
        </w:rPr>
        <w:t xml:space="preserve">the </w:t>
      </w:r>
      <w:r w:rsidR="00607BE2" w:rsidRPr="001B373A">
        <w:rPr>
          <w:rStyle w:val="StyleUnderline"/>
          <w:highlight w:val="green"/>
        </w:rPr>
        <w:t>challenges</w:t>
      </w:r>
      <w:r w:rsidR="00607BE2" w:rsidRPr="003C32B5">
        <w:rPr>
          <w:rStyle w:val="StyleUnderline"/>
        </w:rPr>
        <w:t xml:space="preserve"> of antimicrobial resistance</w:t>
      </w:r>
      <w:r w:rsidR="00607BE2" w:rsidRPr="003C32B5">
        <w:rPr>
          <w:sz w:val="16"/>
        </w:rPr>
        <w:t xml:space="preserve">” </w:t>
      </w:r>
      <w:r w:rsidR="00607BE2" w:rsidRPr="001B373A">
        <w:rPr>
          <w:rStyle w:val="StyleUnderline"/>
          <w:highlight w:val="green"/>
        </w:rPr>
        <w:t>are</w:t>
      </w:r>
      <w:r w:rsidR="00607BE2" w:rsidRPr="003C32B5">
        <w:rPr>
          <w:sz w:val="16"/>
        </w:rPr>
        <w:t xml:space="preserve"> “</w:t>
      </w:r>
      <w:r w:rsidR="00607BE2" w:rsidRPr="001B373A">
        <w:rPr>
          <w:rStyle w:val="Emphasis"/>
          <w:highlight w:val="green"/>
        </w:rPr>
        <w:t>not insurmountable</w:t>
      </w:r>
      <w:r w:rsidR="00607BE2" w:rsidRPr="003C32B5">
        <w:rPr>
          <w:sz w:val="16"/>
        </w:rPr>
        <w:t xml:space="preserve">,” and that </w:t>
      </w:r>
      <w:r w:rsidR="00607BE2" w:rsidRPr="003C32B5">
        <w:rPr>
          <w:rStyle w:val="StyleUnderline"/>
        </w:rPr>
        <w:t xml:space="preserve">coordinated </w:t>
      </w:r>
      <w:r w:rsidR="00607BE2" w:rsidRPr="001B373A">
        <w:rPr>
          <w:rStyle w:val="StyleUnderline"/>
          <w:highlight w:val="green"/>
        </w:rPr>
        <w:t>action will</w:t>
      </w:r>
      <w:r w:rsidR="00607BE2" w:rsidRPr="003C32B5">
        <w:rPr>
          <w:sz w:val="16"/>
        </w:rPr>
        <w:t xml:space="preserve"> “help to </w:t>
      </w:r>
      <w:r w:rsidR="00607BE2" w:rsidRPr="003C32B5">
        <w:rPr>
          <w:rStyle w:val="StyleUnderline"/>
        </w:rPr>
        <w:t>save millions</w:t>
      </w:r>
      <w:r w:rsidR="00607BE2" w:rsidRPr="003C32B5">
        <w:rPr>
          <w:sz w:val="16"/>
        </w:rPr>
        <w:t xml:space="preserve"> of lives, </w:t>
      </w:r>
      <w:r w:rsidR="00607BE2" w:rsidRPr="003C32B5">
        <w:rPr>
          <w:rStyle w:val="StyleUnderline"/>
        </w:rPr>
        <w:t>preserve antimicrobials for generations</w:t>
      </w:r>
      <w:r w:rsidR="00607BE2" w:rsidRPr="003C32B5">
        <w:rPr>
          <w:sz w:val="16"/>
        </w:rPr>
        <w:t xml:space="preserve"> to come </w:t>
      </w:r>
      <w:r w:rsidR="00607BE2" w:rsidRPr="003C32B5">
        <w:rPr>
          <w:rStyle w:val="StyleUnderline"/>
        </w:rPr>
        <w:t xml:space="preserve">and </w:t>
      </w:r>
      <w:r w:rsidR="00607BE2" w:rsidRPr="001B373A">
        <w:rPr>
          <w:rStyle w:val="Emphasis"/>
          <w:highlight w:val="green"/>
        </w:rPr>
        <w:t>secure the future</w:t>
      </w:r>
      <w:r w:rsidR="00607BE2" w:rsidRPr="001B373A">
        <w:rPr>
          <w:rStyle w:val="StyleUnderline"/>
          <w:highlight w:val="green"/>
        </w:rPr>
        <w:t xml:space="preserve"> from drug-resistant diseases</w:t>
      </w:r>
      <w:r w:rsidR="00607BE2" w:rsidRPr="003C32B5">
        <w:rPr>
          <w:sz w:val="16"/>
        </w:rPr>
        <w:t>.”</w:t>
      </w:r>
    </w:p>
    <w:p w14:paraId="39746949" w14:textId="77777777" w:rsidR="00607BE2" w:rsidRDefault="00607BE2" w:rsidP="00607BE2">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41F7F07C" w14:textId="77777777" w:rsidR="00607BE2" w:rsidRPr="00CB1B2A" w:rsidRDefault="00607BE2" w:rsidP="00607BE2">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FD18C27" w14:textId="77777777" w:rsidR="00607BE2" w:rsidRDefault="00607BE2" w:rsidP="00607BE2">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1B373A">
        <w:rPr>
          <w:highlight w:val="green"/>
          <w:u w:val="single"/>
        </w:rPr>
        <w:t xml:space="preserve">have applications </w:t>
      </w:r>
      <w:r w:rsidRPr="00CB1B2A">
        <w:rPr>
          <w:u w:val="single"/>
        </w:rPr>
        <w:t xml:space="preserve">in areas that range far </w:t>
      </w:r>
      <w:r w:rsidRPr="001B373A">
        <w:rPr>
          <w:highlight w:val="green"/>
          <w:u w:val="single"/>
        </w:rPr>
        <w:t>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energy production</w:t>
      </w:r>
      <w:r w:rsidRPr="001B373A">
        <w:rPr>
          <w:highlight w:val="green"/>
          <w:u w:val="single"/>
        </w:rPr>
        <w:t xml:space="preserve"> and </w:t>
      </w:r>
      <w:r w:rsidRPr="001B373A">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1B373A">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B373A">
        <w:rPr>
          <w:rStyle w:val="Emphasis"/>
          <w:sz w:val="24"/>
          <w:highlight w:val="green"/>
        </w:rPr>
        <w:t>the global ag</w:t>
      </w:r>
      <w:r w:rsidRPr="00CB1B2A">
        <w:rPr>
          <w:rStyle w:val="Emphasis"/>
          <w:sz w:val="24"/>
        </w:rPr>
        <w:t xml:space="preserve">ricultural </w:t>
      </w:r>
      <w:r w:rsidRPr="001B373A">
        <w:rPr>
          <w:rStyle w:val="Emphasis"/>
          <w:sz w:val="24"/>
          <w:highlight w:val="green"/>
        </w:rPr>
        <w:t>system</w:t>
      </w:r>
      <w:r w:rsidRPr="001B373A">
        <w:rPr>
          <w:highlight w:val="green"/>
          <w:u w:val="single"/>
        </w:rPr>
        <w:t xml:space="preserve"> needs to</w:t>
      </w:r>
      <w:r w:rsidRPr="00CB1B2A">
        <w:rPr>
          <w:u w:val="single"/>
        </w:rPr>
        <w:t xml:space="preserve"> adopt the goal of </w:t>
      </w:r>
      <w:r w:rsidRPr="001B373A">
        <w:rPr>
          <w:highlight w:val="green"/>
          <w:u w:val="single"/>
        </w:rPr>
        <w:t>doubl</w:t>
      </w:r>
      <w:r w:rsidRPr="00CB1B2A">
        <w:rPr>
          <w:u w:val="single"/>
        </w:rPr>
        <w:t xml:space="preserve">ing the current yield of </w:t>
      </w:r>
      <w:r w:rsidRPr="001B373A">
        <w:rPr>
          <w:b/>
          <w:bCs/>
          <w:highlight w:val="green"/>
          <w:u w:val="single"/>
        </w:rPr>
        <w:t>crops while reducing</w:t>
      </w:r>
      <w:r w:rsidRPr="0010630F">
        <w:rPr>
          <w:b/>
          <w:bCs/>
          <w:u w:val="single"/>
        </w:rPr>
        <w:t xml:space="preserve"> key inputs like pesticides, </w:t>
      </w:r>
      <w:r w:rsidRPr="001B373A">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1B373A">
        <w:rPr>
          <w:b/>
          <w:bCs/>
          <w:highlight w:val="green"/>
          <w:u w:val="single"/>
        </w:rPr>
        <w:t>chemistry of the 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B370D7A" w14:textId="77777777" w:rsidR="00607BE2" w:rsidRDefault="00607BE2" w:rsidP="00F60E6C">
      <w:pPr>
        <w:rPr>
          <w:sz w:val="16"/>
        </w:rPr>
      </w:pPr>
    </w:p>
    <w:p w14:paraId="284CA281" w14:textId="77777777" w:rsidR="00F60E6C" w:rsidRDefault="00F60E6C" w:rsidP="00F60E6C">
      <w:pPr>
        <w:pStyle w:val="Heading3"/>
      </w:pPr>
      <w:r>
        <w:t>1AC: Plan</w:t>
      </w:r>
    </w:p>
    <w:p w14:paraId="1F03052F" w14:textId="0269C864" w:rsidR="00F60E6C" w:rsidRDefault="00F60E6C" w:rsidP="00F60E6C">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51EA9924" w14:textId="638542AC" w:rsidR="00F60E6C" w:rsidRPr="00832610" w:rsidRDefault="00F60E6C" w:rsidP="00F60E6C">
      <w:pPr>
        <w:pStyle w:val="Heading4"/>
      </w:pPr>
      <w:r>
        <w:t xml:space="preserve">Contention </w:t>
      </w:r>
      <w:r w:rsidR="00EB6ED6">
        <w:t>3</w:t>
      </w:r>
      <w:r>
        <w:t xml:space="preserve"> is Solvency </w:t>
      </w:r>
    </w:p>
    <w:p w14:paraId="3001D558" w14:textId="77777777" w:rsidR="00F60E6C" w:rsidRPr="006C53E1" w:rsidRDefault="00F60E6C" w:rsidP="00F60E6C">
      <w:pPr>
        <w:pStyle w:val="Heading4"/>
      </w:pPr>
      <w:r>
        <w:t xml:space="preserve">The Plan </w:t>
      </w:r>
      <w:r>
        <w:rPr>
          <w:u w:val="single"/>
        </w:rPr>
        <w:t>solves Evergreening</w:t>
      </w:r>
      <w:r>
        <w:t>.</w:t>
      </w:r>
    </w:p>
    <w:p w14:paraId="51624D96" w14:textId="77777777" w:rsidR="00F60E6C" w:rsidRPr="005B38BB" w:rsidRDefault="00F60E6C" w:rsidP="00F60E6C">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3474B4F" w14:textId="77777777" w:rsidR="00F60E6C" w:rsidRDefault="00F60E6C" w:rsidP="00F60E6C">
      <w:pPr>
        <w:rPr>
          <w:sz w:val="16"/>
        </w:rPr>
      </w:pPr>
      <w:r w:rsidRPr="0072187F">
        <w:rPr>
          <w:u w:val="single"/>
        </w:rPr>
        <w:t xml:space="preserve">I believe that </w:t>
      </w:r>
      <w:r w:rsidRPr="001B373A">
        <w:rPr>
          <w:highlight w:val="green"/>
          <w:u w:val="single"/>
        </w:rPr>
        <w:t xml:space="preserve">one period of protection </w:t>
      </w:r>
      <w:r w:rsidRPr="001B373A">
        <w:rPr>
          <w:b/>
          <w:bCs/>
          <w:highlight w:val="green"/>
          <w:u w:val="single"/>
          <w:bdr w:val="single" w:sz="4" w:space="0" w:color="auto"/>
        </w:rPr>
        <w:t>should be enough</w:t>
      </w:r>
      <w:r w:rsidRPr="0072187F">
        <w:rPr>
          <w:u w:val="single"/>
        </w:rPr>
        <w:t xml:space="preserve">. We should </w:t>
      </w:r>
      <w:r w:rsidRPr="001B373A">
        <w:rPr>
          <w:highlight w:val="green"/>
          <w:u w:val="single"/>
        </w:rPr>
        <w:t xml:space="preserve">make </w:t>
      </w:r>
      <w:r w:rsidRPr="0072187F">
        <w:rPr>
          <w:u w:val="single"/>
        </w:rPr>
        <w:t xml:space="preserve">the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1B373A">
        <w:rPr>
          <w:highlight w:val="green"/>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6E5DA91" w14:textId="53B768DA" w:rsidR="00F60E6C" w:rsidRDefault="00F60E6C" w:rsidP="00F60E6C">
      <w:pPr>
        <w:pStyle w:val="Heading4"/>
      </w:pPr>
      <w:r>
        <w:t xml:space="preserve">Contention </w:t>
      </w:r>
      <w:r w:rsidR="00DB093C">
        <w:t>4</w:t>
      </w:r>
      <w:r>
        <w:t xml:space="preserve"> is our Method – </w:t>
      </w:r>
    </w:p>
    <w:p w14:paraId="3AFEB0C9" w14:textId="77777777" w:rsidR="00F60E6C" w:rsidRDefault="00F60E6C" w:rsidP="00F60E6C">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57D0ED21" w14:textId="77777777" w:rsidR="00F60E6C" w:rsidRPr="00CB65BE" w:rsidRDefault="00F60E6C" w:rsidP="00F60E6C">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0525EA3A" w14:textId="75E75DA2" w:rsidR="00F60E6C" w:rsidRDefault="00F60E6C" w:rsidP="00F60E6C">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1B373A">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1B373A">
        <w:rPr>
          <w:rStyle w:val="Emphasis"/>
          <w:sz w:val="24"/>
          <w:highlight w:val="green"/>
        </w:rPr>
        <w:t>is racial</w:t>
      </w:r>
      <w:r w:rsidRPr="00CB65BE">
        <w:rPr>
          <w:rStyle w:val="Emphasis"/>
          <w:sz w:val="24"/>
        </w:rPr>
        <w:t xml:space="preserve"> </w:t>
      </w:r>
      <w:r w:rsidRPr="00CB65BE">
        <w:rPr>
          <w:sz w:val="16"/>
        </w:rPr>
        <w:t xml:space="preserve">and ethnic </w:t>
      </w:r>
      <w:r w:rsidRPr="001B373A">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1B373A">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1B373A">
        <w:rPr>
          <w:rStyle w:val="Emphasis"/>
          <w:sz w:val="24"/>
          <w:highlight w:val="green"/>
        </w:rPr>
        <w:t xml:space="preserve">biases </w:t>
      </w:r>
      <w:r w:rsidRPr="00CB65BE">
        <w:rPr>
          <w:rStyle w:val="Emphasis"/>
          <w:sz w:val="24"/>
        </w:rPr>
        <w:t xml:space="preserve">in health care </w:t>
      </w:r>
      <w:r w:rsidRPr="001B373A">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1B373A">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1B373A">
        <w:rPr>
          <w:rStyle w:val="Emphasis"/>
          <w:sz w:val="24"/>
          <w:highlight w:val="green"/>
          <w:bdr w:val="single" w:sz="4" w:space="0" w:color="auto"/>
        </w:rPr>
        <w:t>inevitable byproducts of human nature</w:t>
      </w:r>
      <w:r w:rsidRPr="001B373A">
        <w:rPr>
          <w:rStyle w:val="Emphasis"/>
          <w:sz w:val="24"/>
          <w:highlight w:val="green"/>
        </w:rPr>
        <w:t xml:space="preserve"> or </w:t>
      </w:r>
      <w:r w:rsidRPr="00CB65BE">
        <w:rPr>
          <w:rStyle w:val="Emphasis"/>
          <w:sz w:val="24"/>
        </w:rPr>
        <w:t xml:space="preserve">a phenomenon </w:t>
      </w:r>
      <w:r w:rsidRPr="001B373A">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1B373A">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1B373A">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1B373A">
        <w:rPr>
          <w:rStyle w:val="StyleUnderline"/>
          <w:sz w:val="24"/>
          <w:highlight w:val="green"/>
        </w:rPr>
        <w:t xml:space="preserve">law has directly influenced </w:t>
      </w:r>
      <w:r w:rsidRPr="00CB65BE">
        <w:rPr>
          <w:rStyle w:val="StyleUnderline"/>
          <w:sz w:val="24"/>
        </w:rPr>
        <w:t xml:space="preserve">the </w:t>
      </w:r>
      <w:r w:rsidRPr="001B373A">
        <w:rPr>
          <w:rStyle w:val="StyleUnderline"/>
          <w:bCs/>
          <w:sz w:val="24"/>
          <w:highlight w:val="green"/>
        </w:rPr>
        <w:t>differences</w:t>
      </w:r>
      <w:r w:rsidRPr="001B373A">
        <w:rPr>
          <w:rStyle w:val="StyleUnderline"/>
          <w:sz w:val="24"/>
          <w:highlight w:val="green"/>
        </w:rPr>
        <w:t xml:space="preserve"> in</w:t>
      </w:r>
      <w:r w:rsidRPr="00CB65BE">
        <w:rPr>
          <w:sz w:val="16"/>
        </w:rPr>
        <w:t xml:space="preserve"> health and </w:t>
      </w:r>
      <w:r w:rsidRPr="001B373A">
        <w:rPr>
          <w:rStyle w:val="StyleUnderline"/>
          <w:bCs/>
          <w:sz w:val="24"/>
          <w:highlight w:val="green"/>
        </w:rPr>
        <w:t>health care experiences</w:t>
      </w:r>
      <w:r w:rsidRPr="001B373A">
        <w:rPr>
          <w:rStyle w:val="StyleUnderline"/>
          <w:sz w:val="24"/>
          <w:highlight w:val="green"/>
        </w:rPr>
        <w:t xml:space="preserve"> </w:t>
      </w:r>
      <w:r w:rsidRPr="00CB65BE">
        <w:rPr>
          <w:rStyle w:val="StyleUnderline"/>
          <w:sz w:val="24"/>
        </w:rPr>
        <w:t xml:space="preserve">between minorities and whites throughout our nation’s history. </w:t>
      </w:r>
      <w:r w:rsidRPr="003259C2">
        <w:rPr>
          <w:rStyle w:val="StyleUnderline"/>
          <w:sz w:val="24"/>
        </w:rPr>
        <w:t xml:space="preserve">When laws enforced slavery, segregations, and nationalism, minority health fared poorly. During the periods of our history when civil rights laws were effectively used to desegregate health care and </w:t>
      </w:r>
      <w:r w:rsidRPr="003259C2">
        <w:rPr>
          <w:rStyle w:val="StyleUnderline"/>
          <w:bCs/>
          <w:sz w:val="24"/>
        </w:rPr>
        <w:t>promote equal access, health care disparities improved</w:t>
      </w:r>
      <w:r w:rsidRPr="003259C2">
        <w:rPr>
          <w:rStyle w:val="StyleUnderline"/>
          <w:sz w:val="24"/>
        </w:rPr>
        <w:t>. Today, however, traditional civil rights</w:t>
      </w:r>
      <w:r w:rsidRPr="00CB65BE">
        <w:rPr>
          <w:rStyle w:val="StyleUnderline"/>
          <w:sz w:val="24"/>
        </w:rPr>
        <w:t xml:space="preserve">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1B373A">
        <w:rPr>
          <w:rStyle w:val="Emphasis"/>
          <w:sz w:val="24"/>
          <w:highlight w:val="green"/>
        </w:rPr>
        <w:t>racial</w:t>
      </w:r>
      <w:r w:rsidRPr="00CB65BE">
        <w:rPr>
          <w:rStyle w:val="StyleUnderline"/>
          <w:sz w:val="24"/>
        </w:rPr>
        <w:t xml:space="preserve"> and ethnic </w:t>
      </w:r>
      <w:r w:rsidRPr="001B373A">
        <w:rPr>
          <w:rStyle w:val="Emphasis"/>
          <w:sz w:val="24"/>
          <w:highlight w:val="green"/>
        </w:rPr>
        <w:t>biases are malleable.</w:t>
      </w:r>
      <w:r w:rsidRPr="001B373A">
        <w:rPr>
          <w:rStyle w:val="StyleUnderline"/>
          <w:sz w:val="24"/>
          <w:highlight w:val="green"/>
        </w:rPr>
        <w:t xml:space="preserve"> </w:t>
      </w:r>
      <w:r w:rsidRPr="00CB65BE">
        <w:rPr>
          <w:rStyle w:val="StyleUnderline"/>
          <w:sz w:val="24"/>
        </w:rPr>
        <w:t xml:space="preserve">Contrary to popular fiction, </w:t>
      </w:r>
      <w:r w:rsidRPr="003259C2">
        <w:rPr>
          <w:rStyle w:val="Emphasis"/>
          <w:sz w:val="24"/>
        </w:rPr>
        <w:t>unconscious racism is neither inevitable nor unalterable.</w:t>
      </w:r>
      <w:r w:rsidRPr="003259C2">
        <w:rPr>
          <w:rStyle w:val="StyleUnderline"/>
          <w:sz w:val="24"/>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1B373A">
        <w:rPr>
          <w:rStyle w:val="Emphasis"/>
          <w:sz w:val="24"/>
          <w:highlight w:val="green"/>
        </w:rPr>
        <w:t>responding to this crisis is not only a moral responsibility, but also</w:t>
      </w:r>
      <w:r w:rsidRPr="00CB65BE">
        <w:rPr>
          <w:sz w:val="16"/>
        </w:rPr>
        <w:t xml:space="preserve"> appropriately </w:t>
      </w:r>
      <w:r w:rsidRPr="001B373A">
        <w:rPr>
          <w:rStyle w:val="Emphasis"/>
          <w:sz w:val="24"/>
          <w:highlight w:val="green"/>
          <w:bdr w:val="single" w:sz="4" w:space="0" w:color="auto"/>
        </w:rPr>
        <w:t>a legal one</w:t>
      </w: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1B373A">
        <w:rPr>
          <w:rStyle w:val="Emphasis"/>
          <w:sz w:val="24"/>
          <w:highlight w:val="green"/>
        </w:rPr>
        <w:t>other avenues will</w:t>
      </w:r>
      <w:r w:rsidRPr="00CB65BE">
        <w:rPr>
          <w:sz w:val="16"/>
        </w:rPr>
        <w:t xml:space="preserve"> simply </w:t>
      </w:r>
      <w:r w:rsidRPr="001B373A">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1B373A">
        <w:rPr>
          <w:rStyle w:val="Emphasis"/>
          <w:sz w:val="24"/>
          <w:highlight w:val="green"/>
        </w:rPr>
        <w:t>legal reforms</w:t>
      </w:r>
      <w:r w:rsidRPr="00CB65BE">
        <w:rPr>
          <w:sz w:val="16"/>
        </w:rPr>
        <w:t xml:space="preserve"> I propose will </w:t>
      </w:r>
      <w:r w:rsidRPr="001B373A">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47FFF8FA" w14:textId="41FF62AA" w:rsidR="00DF7544" w:rsidRDefault="00DF7544" w:rsidP="00F60E6C">
      <w:pPr>
        <w:rPr>
          <w:sz w:val="16"/>
        </w:rPr>
      </w:pPr>
    </w:p>
    <w:p w14:paraId="7D78F769" w14:textId="74545205" w:rsidR="00DF7544" w:rsidRDefault="00DF7544" w:rsidP="00DF7544">
      <w:pPr>
        <w:pStyle w:val="Heading2"/>
      </w:pPr>
      <w:r>
        <w:t>UV</w:t>
      </w:r>
    </w:p>
    <w:p w14:paraId="5511FE58" w14:textId="76ACF184" w:rsidR="00F60E6C" w:rsidRDefault="00DF7544" w:rsidP="00F60E6C">
      <w:pPr>
        <w:pStyle w:val="Heading4"/>
      </w:pPr>
      <w:r>
        <w:t xml:space="preserve">[1] </w:t>
      </w:r>
      <w:r w:rsidR="00F60E6C" w:rsidRPr="000968B2">
        <w:t>Root cause explanations of international politics don’t exist – methodological pluralism is necessary to reclaim IR as emancipatory praxis and avoid endless political violence.</w:t>
      </w:r>
    </w:p>
    <w:p w14:paraId="2E574E8A" w14:textId="77777777" w:rsidR="00F60E6C" w:rsidRPr="006A7A4C" w:rsidRDefault="00F60E6C" w:rsidP="00F60E6C">
      <w:r w:rsidRPr="006A7A4C">
        <w:rPr>
          <w:rStyle w:val="Style13ptBold"/>
        </w:rPr>
        <w:t>Bleiker</w:t>
      </w:r>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666CC312" w14:textId="621E266C" w:rsidR="00F60E6C" w:rsidRPr="00F84C4B" w:rsidRDefault="00F60E6C" w:rsidP="00F60E6C">
      <w:pPr>
        <w:rPr>
          <w:u w:val="single"/>
        </w:rPr>
      </w:pPr>
      <w:r w:rsidRPr="006A7A4C">
        <w:rPr>
          <w:sz w:val="16"/>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1B373A">
        <w:rPr>
          <w:b/>
          <w:highlight w:val="green"/>
          <w:u w:val="single"/>
        </w:rPr>
        <w:t>the key challenge in</w:t>
      </w:r>
      <w:r w:rsidRPr="001B373A">
        <w:rPr>
          <w:highlight w:val="green"/>
          <w:u w:val="single"/>
        </w:rPr>
        <w:t xml:space="preserve"> </w:t>
      </w:r>
      <w:r w:rsidRPr="00832610">
        <w:rPr>
          <w:u w:val="single"/>
        </w:rPr>
        <w:t>international relations (</w:t>
      </w:r>
      <w:r w:rsidRPr="001B373A">
        <w:rPr>
          <w:b/>
          <w:highlight w:val="green"/>
          <w:u w:val="single"/>
        </w:rPr>
        <w:t>IR</w:t>
      </w:r>
      <w:r w:rsidRPr="00832610">
        <w:rPr>
          <w:u w:val="single"/>
        </w:rPr>
        <w:t xml:space="preserve">) scholarship </w:t>
      </w:r>
      <w:r w:rsidRPr="001B373A">
        <w:rPr>
          <w:b/>
          <w:highlight w:val="green"/>
          <w:u w:val="single"/>
        </w:rPr>
        <w:t>is</w:t>
      </w:r>
      <w:r w:rsidRPr="001B373A">
        <w:rPr>
          <w:highlight w:val="green"/>
          <w:u w:val="single"/>
        </w:rPr>
        <w:t xml:space="preserve"> </w:t>
      </w:r>
      <w:r w:rsidRPr="00832610">
        <w:rPr>
          <w:u w:val="single"/>
        </w:rPr>
        <w:t>what he calls “</w:t>
      </w:r>
      <w:r w:rsidRPr="001B373A">
        <w:rPr>
          <w:b/>
          <w:highlight w:val="green"/>
          <w:u w:val="single"/>
        </w:rPr>
        <w:t>unchecked reification</w:t>
      </w:r>
      <w:r w:rsidRPr="00832610">
        <w:rPr>
          <w:u w:val="single"/>
        </w:rPr>
        <w:t xml:space="preserve">”: the widespread and </w:t>
      </w:r>
      <w:r w:rsidRPr="001B373A">
        <w:rPr>
          <w:b/>
          <w:highlight w:val="green"/>
          <w:u w:val="single"/>
        </w:rPr>
        <w:t>dangerous</w:t>
      </w:r>
      <w:r w:rsidRPr="001B373A">
        <w:rPr>
          <w:highlight w:val="green"/>
          <w:u w:val="single"/>
        </w:rPr>
        <w:t xml:space="preserve"> </w:t>
      </w:r>
      <w:r w:rsidRPr="00832610">
        <w:rPr>
          <w:u w:val="single"/>
        </w:rPr>
        <w:t xml:space="preserve">process of </w:t>
      </w:r>
      <w:r w:rsidRPr="001B373A">
        <w:rPr>
          <w:b/>
          <w:highlight w:val="green"/>
          <w:u w:val="single"/>
        </w:rPr>
        <w:t>forgetting</w:t>
      </w:r>
      <w:r w:rsidRPr="001B373A">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1B373A">
        <w:rPr>
          <w:b/>
          <w:highlight w:val="green"/>
          <w:u w:val="single"/>
        </w:rPr>
        <w:t>IR deals with</w:t>
      </w:r>
      <w:r w:rsidRPr="001B373A">
        <w:rPr>
          <w:highlight w:val="green"/>
          <w:u w:val="single"/>
        </w:rPr>
        <w:t xml:space="preserve"> </w:t>
      </w:r>
      <w:r w:rsidRPr="00832610">
        <w:rPr>
          <w:u w:val="single"/>
        </w:rPr>
        <w:t xml:space="preserve">some of the most </w:t>
      </w:r>
      <w:r w:rsidRPr="001B373A">
        <w:rPr>
          <w:b/>
          <w:highlight w:val="green"/>
          <w:u w:val="single"/>
        </w:rPr>
        <w:t>difficult issues</w:t>
      </w:r>
      <w:r w:rsidRPr="00832610">
        <w:rPr>
          <w:u w:val="single"/>
        </w:rPr>
        <w:t xml:space="preserve">, from genocides to war. </w:t>
      </w:r>
      <w:r w:rsidRPr="001B373A">
        <w:rPr>
          <w:b/>
          <w:highlight w:val="green"/>
          <w:u w:val="single"/>
        </w:rPr>
        <w:t>Upholding one subjective position</w:t>
      </w:r>
      <w:r w:rsidRPr="001B373A">
        <w:rPr>
          <w:highlight w:val="green"/>
          <w:u w:val="single"/>
        </w:rPr>
        <w:t xml:space="preserve"> </w:t>
      </w:r>
      <w:r w:rsidRPr="001B373A">
        <w:rPr>
          <w:b/>
          <w:highlight w:val="green"/>
          <w:u w:val="single"/>
        </w:rPr>
        <w:t>without critical scrutiny can</w:t>
      </w:r>
      <w:r w:rsidRPr="00832610">
        <w:rPr>
          <w:u w:val="single"/>
        </w:rPr>
        <w:t xml:space="preserve"> thus </w:t>
      </w:r>
      <w:r w:rsidRPr="001B373A">
        <w:rPr>
          <w:b/>
          <w:highlight w:val="green"/>
          <w:u w:val="single"/>
        </w:rPr>
        <w:t>have far-reaching consequences</w:t>
      </w:r>
      <w:r w:rsidRPr="00832610">
        <w:rPr>
          <w:u w:val="single"/>
        </w:rPr>
        <w:t>.</w:t>
      </w:r>
      <w:r w:rsidRPr="00832610">
        <w:rPr>
          <w:sz w:val="16"/>
        </w:rPr>
        <w:t xml:space="preserve">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1B373A">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1B373A">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1B373A">
        <w:rPr>
          <w:b/>
          <w:highlight w:val="green"/>
          <w:u w:val="single"/>
        </w:rPr>
        <w:t>No single method can ever adequately</w:t>
      </w:r>
      <w:r w:rsidRPr="001B373A">
        <w:rPr>
          <w:highlight w:val="green"/>
          <w:u w:val="single"/>
        </w:rPr>
        <w:t xml:space="preserve"> </w:t>
      </w:r>
      <w:r w:rsidRPr="001B373A">
        <w:rPr>
          <w:b/>
          <w:bCs/>
          <w:highlight w:val="green"/>
          <w:u w:val="single"/>
        </w:rPr>
        <w:t>represent</w:t>
      </w:r>
      <w:r w:rsidRPr="001B373A">
        <w:rPr>
          <w:b/>
          <w:highlight w:val="green"/>
          <w:u w:val="single"/>
        </w:rPr>
        <w:t xml:space="preserve"> the event or should gain the upper hand.</w:t>
      </w:r>
      <w:r w:rsidRPr="00832610">
        <w:rPr>
          <w:u w:val="single"/>
        </w:rPr>
        <w:t xml:space="preserve"> But </w:t>
      </w:r>
      <w:r w:rsidRPr="001B373A">
        <w:rPr>
          <w:b/>
          <w:highlight w:val="green"/>
          <w:u w:val="single"/>
        </w:rPr>
        <w:t>each should</w:t>
      </w:r>
      <w:r w:rsidRPr="00832610">
        <w:rPr>
          <w:u w:val="single"/>
        </w:rPr>
        <w:t xml:space="preserve">, in a way, </w:t>
      </w:r>
      <w:r w:rsidRPr="001B373A">
        <w:rPr>
          <w:b/>
          <w:highlight w:val="green"/>
          <w:u w:val="single"/>
        </w:rPr>
        <w:t>recognize and capture</w:t>
      </w:r>
      <w:r w:rsidRPr="001B373A">
        <w:rPr>
          <w:highlight w:val="green"/>
          <w:u w:val="single"/>
        </w:rPr>
        <w:t xml:space="preserve"> </w:t>
      </w:r>
      <w:r w:rsidRPr="00832610">
        <w:rPr>
          <w:u w:val="single"/>
        </w:rPr>
        <w:t xml:space="preserve">details or </w:t>
      </w:r>
      <w:r w:rsidRPr="001B373A">
        <w:rPr>
          <w:b/>
          <w:highlight w:val="green"/>
          <w:u w:val="single"/>
        </w:rPr>
        <w:t>perspectives</w:t>
      </w:r>
      <w:r w:rsidRPr="001B373A">
        <w:rPr>
          <w:highlight w:val="green"/>
          <w:u w:val="single"/>
        </w:rPr>
        <w:t xml:space="preserve"> </w:t>
      </w:r>
      <w:r w:rsidRPr="00832610">
        <w:rPr>
          <w:u w:val="single"/>
        </w:rPr>
        <w:t xml:space="preserve">that the </w:t>
      </w:r>
      <w:r w:rsidRPr="001B373A">
        <w:rPr>
          <w:b/>
          <w:highlight w:val="green"/>
          <w:u w:val="single"/>
        </w:rPr>
        <w:t>others cannot</w:t>
      </w:r>
      <w:r w:rsidRPr="001B373A">
        <w:rPr>
          <w:highlight w:val="green"/>
          <w:u w:val="single"/>
        </w:rPr>
        <w:t xml:space="preserve"> </w:t>
      </w:r>
      <w:r w:rsidRPr="00832610">
        <w:rPr>
          <w:u w:val="single"/>
        </w:rPr>
        <w:t xml:space="preserve">(p. 102). In practical terms, this </w:t>
      </w:r>
      <w:r w:rsidRPr="001B373A">
        <w:rPr>
          <w:b/>
          <w:bCs/>
          <w:highlight w:val="green"/>
          <w:u w:val="single"/>
        </w:rPr>
        <w:t>means</w:t>
      </w:r>
      <w:r w:rsidRPr="00832610">
        <w:rPr>
          <w:u w:val="single"/>
        </w:rPr>
        <w:t xml:space="preserve"> </w:t>
      </w:r>
      <w:r w:rsidRPr="001B373A">
        <w:rPr>
          <w:b/>
          <w:highlight w:val="green"/>
          <w:u w:val="single"/>
        </w:rPr>
        <w:t>combining</w:t>
      </w:r>
      <w:r w:rsidRPr="001B373A">
        <w:rPr>
          <w:highlight w:val="green"/>
          <w:u w:val="single"/>
        </w:rPr>
        <w:t xml:space="preserve"> </w:t>
      </w:r>
      <w:r w:rsidRPr="00832610">
        <w:rPr>
          <w:u w:val="single"/>
        </w:rPr>
        <w:t xml:space="preserve">a range of </w:t>
      </w:r>
      <w:r w:rsidRPr="001B373A">
        <w:rPr>
          <w:b/>
          <w:highlight w:val="green"/>
          <w:u w:val="single"/>
        </w:rPr>
        <w:t>methods</w:t>
      </w:r>
      <w:r w:rsidRPr="001B373A">
        <w:rPr>
          <w:highlight w:val="green"/>
          <w:u w:val="single"/>
        </w:rPr>
        <w:t xml:space="preserve"> </w:t>
      </w:r>
      <w:r w:rsidRPr="00832610">
        <w:rPr>
          <w:u w:val="single"/>
        </w:rPr>
        <w:t xml:space="preserve">even when—or, rather, precisely </w:t>
      </w:r>
      <w:r w:rsidRPr="001B373A">
        <w:rPr>
          <w:b/>
          <w:highlight w:val="green"/>
          <w:u w:val="single"/>
        </w:rPr>
        <w:t>when</w:t>
      </w:r>
      <w:r w:rsidRPr="00832610">
        <w:rPr>
          <w:u w:val="single"/>
        </w:rPr>
        <w:t>—</w:t>
      </w:r>
      <w:r w:rsidRPr="001B373A">
        <w:rPr>
          <w:b/>
          <w:highlight w:val="green"/>
          <w:u w:val="single"/>
        </w:rPr>
        <w:t>they are deemed incompatible</w:t>
      </w:r>
      <w:r w:rsidRPr="00832610">
        <w:rPr>
          <w:u w:val="single"/>
        </w:rPr>
        <w:t>.</w:t>
      </w:r>
      <w:r w:rsidRPr="00832610">
        <w:rPr>
          <w:sz w:val="16"/>
        </w:rPr>
        <w:t xml:space="preserve"> 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1B373A">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 </w:t>
      </w:r>
    </w:p>
    <w:p w14:paraId="798397B4" w14:textId="25C88991"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0E6C"/>
    <w:rsid w:val="000139A3"/>
    <w:rsid w:val="000851A6"/>
    <w:rsid w:val="00100833"/>
    <w:rsid w:val="00104529"/>
    <w:rsid w:val="00105942"/>
    <w:rsid w:val="00107396"/>
    <w:rsid w:val="00116F8C"/>
    <w:rsid w:val="00144A4C"/>
    <w:rsid w:val="00173AB7"/>
    <w:rsid w:val="00176AB0"/>
    <w:rsid w:val="00177B7D"/>
    <w:rsid w:val="0018322D"/>
    <w:rsid w:val="001B5776"/>
    <w:rsid w:val="001E527A"/>
    <w:rsid w:val="001F78CE"/>
    <w:rsid w:val="00251FC7"/>
    <w:rsid w:val="002855A7"/>
    <w:rsid w:val="002B146A"/>
    <w:rsid w:val="002B5E17"/>
    <w:rsid w:val="002F5A03"/>
    <w:rsid w:val="00315690"/>
    <w:rsid w:val="003157DB"/>
    <w:rsid w:val="00316B75"/>
    <w:rsid w:val="00325646"/>
    <w:rsid w:val="003259C2"/>
    <w:rsid w:val="003460F2"/>
    <w:rsid w:val="0038158C"/>
    <w:rsid w:val="003902BA"/>
    <w:rsid w:val="003A09E2"/>
    <w:rsid w:val="003C2073"/>
    <w:rsid w:val="00407037"/>
    <w:rsid w:val="004605D6"/>
    <w:rsid w:val="004C60E8"/>
    <w:rsid w:val="004E3579"/>
    <w:rsid w:val="004E728B"/>
    <w:rsid w:val="004F39E0"/>
    <w:rsid w:val="00530F21"/>
    <w:rsid w:val="00537BD5"/>
    <w:rsid w:val="0057268A"/>
    <w:rsid w:val="005966A9"/>
    <w:rsid w:val="005D2912"/>
    <w:rsid w:val="006065BD"/>
    <w:rsid w:val="00607BE2"/>
    <w:rsid w:val="00645FA9"/>
    <w:rsid w:val="00647866"/>
    <w:rsid w:val="00665003"/>
    <w:rsid w:val="006A2AD0"/>
    <w:rsid w:val="006C2375"/>
    <w:rsid w:val="006D4ECC"/>
    <w:rsid w:val="00722258"/>
    <w:rsid w:val="007243E5"/>
    <w:rsid w:val="00725C38"/>
    <w:rsid w:val="00766EA0"/>
    <w:rsid w:val="007A2226"/>
    <w:rsid w:val="007F5B66"/>
    <w:rsid w:val="0082329F"/>
    <w:rsid w:val="00823A1C"/>
    <w:rsid w:val="00845B9D"/>
    <w:rsid w:val="00860984"/>
    <w:rsid w:val="008B3ECB"/>
    <w:rsid w:val="008B4E85"/>
    <w:rsid w:val="008C1B2E"/>
    <w:rsid w:val="0091627E"/>
    <w:rsid w:val="0097032B"/>
    <w:rsid w:val="009D2EAD"/>
    <w:rsid w:val="009D54B2"/>
    <w:rsid w:val="009E1922"/>
    <w:rsid w:val="009F7ED2"/>
    <w:rsid w:val="00A5036A"/>
    <w:rsid w:val="00A93661"/>
    <w:rsid w:val="00A95652"/>
    <w:rsid w:val="00AB1D48"/>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812"/>
    <w:rsid w:val="00D36A8A"/>
    <w:rsid w:val="00D61409"/>
    <w:rsid w:val="00D6691E"/>
    <w:rsid w:val="00D71170"/>
    <w:rsid w:val="00DA1C92"/>
    <w:rsid w:val="00DA25D4"/>
    <w:rsid w:val="00DA6538"/>
    <w:rsid w:val="00DB093C"/>
    <w:rsid w:val="00DF7544"/>
    <w:rsid w:val="00E15E75"/>
    <w:rsid w:val="00E5262C"/>
    <w:rsid w:val="00EB6ED6"/>
    <w:rsid w:val="00EC7DC4"/>
    <w:rsid w:val="00ED30CF"/>
    <w:rsid w:val="00F176EF"/>
    <w:rsid w:val="00F45E10"/>
    <w:rsid w:val="00F60E6C"/>
    <w:rsid w:val="00F6364A"/>
    <w:rsid w:val="00F84C4B"/>
    <w:rsid w:val="00F9113A"/>
    <w:rsid w:val="00F92F5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98618"/>
  <w15:chartTrackingRefBased/>
  <w15:docId w15:val="{003D0DFD-1F43-45DB-952A-28A90A960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4C4B"/>
    <w:rPr>
      <w:rFonts w:ascii="Calibri" w:hAnsi="Calibri" w:cs="Calibri"/>
    </w:rPr>
  </w:style>
  <w:style w:type="paragraph" w:styleId="Heading1">
    <w:name w:val="heading 1"/>
    <w:aliases w:val="Pocket"/>
    <w:basedOn w:val="Normal"/>
    <w:next w:val="Normal"/>
    <w:link w:val="Heading1Char"/>
    <w:qFormat/>
    <w:rsid w:val="00F84C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4C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4C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84C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4C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4C4B"/>
  </w:style>
  <w:style w:type="character" w:customStyle="1" w:styleId="Heading1Char">
    <w:name w:val="Heading 1 Char"/>
    <w:aliases w:val="Pocket Char"/>
    <w:basedOn w:val="DefaultParagraphFont"/>
    <w:link w:val="Heading1"/>
    <w:rsid w:val="00F84C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4C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4C4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84C4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84C4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4C4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F84C4B"/>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84C4B"/>
    <w:rPr>
      <w:color w:val="auto"/>
      <w:u w:val="none"/>
    </w:rPr>
  </w:style>
  <w:style w:type="character" w:styleId="FollowedHyperlink">
    <w:name w:val="FollowedHyperlink"/>
    <w:basedOn w:val="DefaultParagraphFont"/>
    <w:uiPriority w:val="99"/>
    <w:semiHidden/>
    <w:unhideWhenUsed/>
    <w:rsid w:val="00F84C4B"/>
    <w:rPr>
      <w:color w:val="auto"/>
      <w:u w:val="none"/>
    </w:rPr>
  </w:style>
  <w:style w:type="paragraph" w:customStyle="1" w:styleId="textbold">
    <w:name w:val="text bold"/>
    <w:basedOn w:val="Normal"/>
    <w:link w:val="Emphasis"/>
    <w:uiPriority w:val="7"/>
    <w:qFormat/>
    <w:rsid w:val="00F60E6C"/>
    <w:pPr>
      <w:ind w:left="720"/>
      <w:jc w:val="both"/>
    </w:pPr>
    <w:rPr>
      <w:b/>
      <w:iCs/>
      <w:u w:val="single"/>
    </w:rPr>
  </w:style>
  <w:style w:type="paragraph" w:styleId="ListParagraph">
    <w:name w:val="List Paragraph"/>
    <w:aliases w:val="6 font"/>
    <w:basedOn w:val="Normal"/>
    <w:uiPriority w:val="99"/>
    <w:unhideWhenUsed/>
    <w:qFormat/>
    <w:rsid w:val="00F60E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ywomen.org/health-care-policy/counterfeit-medicines-kill-people/who-suffers-because-of-counterfeit-drugs" TargetMode="External"/><Relationship Id="rId13" Type="http://schemas.openxmlformats.org/officeDocument/2006/relationships/hyperlink" Target="https://africasacountry.com/2020/06/decolonizing-the-vaccine" TargetMode="External"/><Relationship Id="rId18" Type="http://schemas.openxmlformats.org/officeDocument/2006/relationships/hyperlink" Target="https://abcnews.go.com/Health/superbug-fungus-global-health-threat-600-us-infected/story?id=62297532" TargetMode="External"/><Relationship Id="rId3" Type="http://schemas.openxmlformats.org/officeDocument/2006/relationships/styles" Target="styles.xml"/><Relationship Id="rId21" Type="http://schemas.openxmlformats.org/officeDocument/2006/relationships/hyperlink" Target="https://abcnews.go.com/Health/melissa-rivers-talks-fathers-suicide-dr-jennifer-ashton/story?id=62733179&amp;cid=clicksource_26_null_headlines_hed" TargetMode="External"/><Relationship Id="rId7" Type="http://schemas.openxmlformats.org/officeDocument/2006/relationships/hyperlink" Target="https://www.cnbc.com/2018/06/25/high-drug-prices-caused-by-us-patent-system.html" TargetMode="External"/><Relationship Id="rId12" Type="http://schemas.openxmlformats.org/officeDocument/2006/relationships/hyperlink" Target="https://medium.com/@liftmode/pharmaceutical-colonialism-3-ways-that-western-medicine-takes-from-indigenous-communities-3a9339b4f24f" TargetMode="External"/><Relationship Id="rId17" Type="http://schemas.openxmlformats.org/officeDocument/2006/relationships/hyperlink" Target="https://abcnews.go.com/Politics/amal-clooney-angelina-jolie-speak-us-weighed-vetoing/story?id=62574726" TargetMode="External"/><Relationship Id="rId2" Type="http://schemas.openxmlformats.org/officeDocument/2006/relationships/numbering" Target="numbering.xml"/><Relationship Id="rId16" Type="http://schemas.openxmlformats.org/officeDocument/2006/relationships/hyperlink" Target="https://abcnews.go.com/Health/amidst-superbug-crisis-scientists-urge-innovation/story?id=62763415" TargetMode="External"/><Relationship Id="rId20" Type="http://schemas.openxmlformats.org/officeDocument/2006/relationships/hyperlink" Target="https://www.who.int/news-room/detail/27-02-2017-who-publishes-list-of-bacteria-for-which-new-antibiotics-are-urgently-needed" TargetMode="External"/><Relationship Id="rId1" Type="http://schemas.openxmlformats.org/officeDocument/2006/relationships/customXml" Target="../customXml/item1.xml"/><Relationship Id="rId6" Type="http://schemas.openxmlformats.org/officeDocument/2006/relationships/hyperlink" Target="https://www.cnbc.com/2018/06/25/high-drug-prices-caused-by-us-patent-system.html" TargetMode="External"/><Relationship Id="rId11" Type="http://schemas.openxmlformats.org/officeDocument/2006/relationships/hyperlink" Target="https://www.voanews.com/science-health/high-cost-medicine-pushes-more-people-povert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rnoldventures.org/stories/evergreening-stunts-competition-costs-consumers-and-taxpayers/" TargetMode="External"/><Relationship Id="rId23" Type="http://schemas.openxmlformats.org/officeDocument/2006/relationships/fontTable" Target="fontTable.xml"/><Relationship Id="rId10" Type="http://schemas.openxmlformats.org/officeDocument/2006/relationships/hyperlink" Target="https://www.the-american-interest.com/2017/01/12/superbug-pandemics-and-how-to-prevent-them/" TargetMode="External"/><Relationship Id="rId19" Type="http://schemas.openxmlformats.org/officeDocument/2006/relationships/hyperlink" Target="https://www.who.int/antimicrobial-resistance/interagency-coordination-group/IACG_final_report_EN.pdf?ua=1" TargetMode="External"/><Relationship Id="rId4" Type="http://schemas.openxmlformats.org/officeDocument/2006/relationships/settings" Target="settings.xml"/><Relationship Id="rId9" Type="http://schemas.openxmlformats.org/officeDocument/2006/relationships/hyperlink" Target="https://www.bu.edu/articles/2019/how-bad-drugs-turn-treatable-diseases-deadly/" TargetMode="External"/><Relationship Id="rId14" Type="http://schemas.openxmlformats.org/officeDocument/2006/relationships/hyperlink" Target="https://doi.org/10.1093/jlb/lsy022"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83</TotalTime>
  <Pages>1</Pages>
  <Words>15713</Words>
  <Characters>89570</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3</cp:revision>
  <dcterms:created xsi:type="dcterms:W3CDTF">2021-09-04T21:12:00Z</dcterms:created>
  <dcterms:modified xsi:type="dcterms:W3CDTF">2021-09-05T14:05:00Z</dcterms:modified>
</cp:coreProperties>
</file>