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20FBB" w14:textId="3B743462" w:rsidR="00EB4D28" w:rsidRDefault="00EB4D28" w:rsidP="00EB4D28">
      <w:pPr>
        <w:pStyle w:val="Heading3"/>
      </w:pPr>
      <w:r>
        <w:t>1</w:t>
      </w:r>
    </w:p>
    <w:p w14:paraId="56945AD8" w14:textId="77777777" w:rsidR="007443CE" w:rsidRPr="000E6163" w:rsidRDefault="007443CE" w:rsidP="007443CE">
      <w:pPr>
        <w:pStyle w:val="Heading4"/>
      </w:pPr>
      <w:r w:rsidRPr="000E6163">
        <w:t xml:space="preserve">Interpretation: </w:t>
      </w:r>
      <w:r>
        <w:t>A</w:t>
      </w:r>
      <w:r w:rsidRPr="000E6163">
        <w:t>ll arguments concerning fairness or education that the negative could violate</w:t>
      </w:r>
      <w:r>
        <w:t xml:space="preserve"> </w:t>
      </w:r>
      <w:r w:rsidRPr="000E6163">
        <w:t xml:space="preserve">must be read first in the AC. </w:t>
      </w:r>
    </w:p>
    <w:p w14:paraId="146DF94C" w14:textId="77777777" w:rsidR="007443CE" w:rsidRPr="000E6163" w:rsidRDefault="007443CE" w:rsidP="007443CE">
      <w:pPr>
        <w:pStyle w:val="Heading4"/>
      </w:pPr>
      <w:r w:rsidRPr="000E6163">
        <w:t>Violation</w:t>
      </w:r>
      <w:r>
        <w:t>:</w:t>
      </w:r>
    </w:p>
    <w:p w14:paraId="5A019081" w14:textId="77777777" w:rsidR="007443CE" w:rsidRPr="000E6163" w:rsidRDefault="007443CE" w:rsidP="007443CE">
      <w:pPr>
        <w:pStyle w:val="Heading4"/>
      </w:pPr>
      <w:r>
        <w:t>Prefer-</w:t>
      </w:r>
    </w:p>
    <w:p w14:paraId="0911920A" w14:textId="77777777" w:rsidR="007443CE" w:rsidRPr="000E6163" w:rsidRDefault="007443CE" w:rsidP="007443CE">
      <w:pPr>
        <w:pStyle w:val="Heading4"/>
      </w:pPr>
      <w:r w:rsidRPr="000E6163">
        <w:t>1</w:t>
      </w:r>
      <w:r>
        <w:t>] Strat Skew</w:t>
      </w:r>
      <w:r w:rsidRPr="000E6163">
        <w:t xml:space="preserve"> –</w:t>
      </w:r>
      <w:r>
        <w:t xml:space="preserve"> Their </w:t>
      </w:r>
      <w:proofErr w:type="spellStart"/>
      <w:r>
        <w:t>interp</w:t>
      </w:r>
      <w:proofErr w:type="spellEnd"/>
      <w:r>
        <w:t xml:space="preserve"> means</w:t>
      </w:r>
      <w:r w:rsidRPr="000E6163">
        <w:t xml:space="preserve"> time spent developing a substantive strategy</w:t>
      </w:r>
      <w:r>
        <w:t xml:space="preserve"> </w:t>
      </w:r>
      <w:r w:rsidRPr="000E6163">
        <w:t xml:space="preserve">becomes </w:t>
      </w:r>
      <w:r>
        <w:t xml:space="preserve">completely </w:t>
      </w:r>
      <w:r w:rsidRPr="000E6163">
        <w:t xml:space="preserve">nullified </w:t>
      </w:r>
      <w:r>
        <w:t>because they’re read after substance</w:t>
      </w:r>
      <w:r w:rsidRPr="000E6163">
        <w:t>. The neg should have to know what</w:t>
      </w:r>
      <w:r>
        <w:t xml:space="preserve"> </w:t>
      </w:r>
      <w:r w:rsidRPr="000E6163">
        <w:t xml:space="preserve">they </w:t>
      </w:r>
      <w:proofErr w:type="gramStart"/>
      <w:r w:rsidRPr="000E6163">
        <w:t>have to</w:t>
      </w:r>
      <w:proofErr w:type="gramEnd"/>
      <w:r w:rsidRPr="000E6163">
        <w:t xml:space="preserve"> meet before planning a strategy.</w:t>
      </w:r>
      <w:r>
        <w:t xml:space="preserve"> That outweighs since it questions if we can access other standards.</w:t>
      </w:r>
    </w:p>
    <w:p w14:paraId="740A5982" w14:textId="50304FDB" w:rsidR="007443CE" w:rsidRPr="007443CE" w:rsidRDefault="007443CE" w:rsidP="007443CE">
      <w:pPr>
        <w:pStyle w:val="Heading4"/>
      </w:pPr>
      <w:r w:rsidRPr="000E6163">
        <w:t>2</w:t>
      </w:r>
      <w:r>
        <w:t>]</w:t>
      </w:r>
      <w:r w:rsidRPr="000E6163">
        <w:t xml:space="preserve"> </w:t>
      </w:r>
      <w:r>
        <w:t>Topic education</w:t>
      </w:r>
      <w:r w:rsidRPr="000E6163">
        <w:t xml:space="preserve"> –</w:t>
      </w:r>
      <w:r>
        <w:t xml:space="preserve"> Negatives </w:t>
      </w:r>
      <w:proofErr w:type="gramStart"/>
      <w:r>
        <w:t>are</w:t>
      </w:r>
      <w:r w:rsidRPr="000E6163">
        <w:t xml:space="preserve"> able to</w:t>
      </w:r>
      <w:proofErr w:type="gramEnd"/>
      <w:r>
        <w:t xml:space="preserve"> </w:t>
      </w:r>
      <w:r w:rsidRPr="000E6163">
        <w:t>plan a strategy that meets your spikes so debaters can have a clean substance</w:t>
      </w:r>
      <w:r>
        <w:t xml:space="preserve"> debate which outweighs on time frame since there’s only 2 months to debate the topic</w:t>
      </w:r>
      <w:r w:rsidRPr="000E6163">
        <w:t xml:space="preserve"> </w:t>
      </w:r>
    </w:p>
    <w:p w14:paraId="705DEC0E" w14:textId="77777777" w:rsidR="00EB4D28" w:rsidRPr="00EB4D28" w:rsidRDefault="00EB4D28" w:rsidP="00EB4D28"/>
    <w:p w14:paraId="4087B05B" w14:textId="4BD881E9" w:rsidR="00EB4D28" w:rsidRDefault="00EB4D28" w:rsidP="00EB4D28">
      <w:pPr>
        <w:pStyle w:val="Heading3"/>
      </w:pPr>
      <w:r>
        <w:lastRenderedPageBreak/>
        <w:t>2</w:t>
      </w:r>
    </w:p>
    <w:p w14:paraId="359DE5CA" w14:textId="77777777" w:rsidR="007443CE" w:rsidRDefault="007443CE" w:rsidP="007443CE">
      <w:pPr>
        <w:pStyle w:val="Heading4"/>
      </w:pPr>
      <w:r>
        <w:t>A] Interpretation – The affirmative may not claim that multiple framing arguments procedurally outweigh.</w:t>
      </w:r>
    </w:p>
    <w:p w14:paraId="058544FD" w14:textId="77777777" w:rsidR="007443CE" w:rsidRDefault="007443CE" w:rsidP="007443CE">
      <w:pPr>
        <w:pStyle w:val="Heading4"/>
      </w:pPr>
      <w:r>
        <w:t>B] Violation – They’ve independently taken the stance that actor spec, and intuitions ALL come first.</w:t>
      </w:r>
    </w:p>
    <w:p w14:paraId="64B43FC7" w14:textId="77777777" w:rsidR="007443CE" w:rsidRDefault="007443CE" w:rsidP="007443CE">
      <w:pPr>
        <w:pStyle w:val="Heading4"/>
      </w:pPr>
      <w:r>
        <w:t xml:space="preserve">C] Prefer – </w:t>
      </w:r>
    </w:p>
    <w:p w14:paraId="71FF9307" w14:textId="77777777" w:rsidR="007443CE" w:rsidRDefault="007443CE" w:rsidP="007443CE">
      <w:pPr>
        <w:pStyle w:val="Heading4"/>
      </w:pPr>
      <w:r>
        <w:t xml:space="preserve">1. </w:t>
      </w:r>
      <w:r w:rsidRPr="00DE7811">
        <w:rPr>
          <w:u w:val="single"/>
        </w:rPr>
        <w:t>Strat</w:t>
      </w:r>
      <w:r>
        <w:t xml:space="preserve"> – It’s impossible to determine what angle to take while contesting the </w:t>
      </w:r>
      <w:proofErr w:type="spellStart"/>
      <w:r>
        <w:t>aff</w:t>
      </w:r>
      <w:proofErr w:type="spellEnd"/>
      <w:r>
        <w:t xml:space="preserve">. Claiming multiple framing arguments are the highest layer means I need a strategy that links to all of them on the spot, but you get to make up the terms and choose the </w:t>
      </w:r>
      <w:proofErr w:type="spellStart"/>
      <w:r>
        <w:t>fwk</w:t>
      </w:r>
      <w:proofErr w:type="spellEnd"/>
      <w:r>
        <w:t xml:space="preserve"> that they all operate under.</w:t>
      </w:r>
    </w:p>
    <w:p w14:paraId="74B8564C" w14:textId="77777777" w:rsidR="007443CE" w:rsidRPr="0089638E" w:rsidRDefault="007443CE" w:rsidP="007443CE">
      <w:pPr>
        <w:pStyle w:val="Heading4"/>
      </w:pPr>
      <w:r>
        <w:t xml:space="preserve">2. </w:t>
      </w:r>
      <w:r w:rsidRPr="0089638E">
        <w:rPr>
          <w:u w:val="single"/>
        </w:rPr>
        <w:t>Infinite Abuse</w:t>
      </w:r>
      <w:r>
        <w:t xml:space="preserve"> – Reading arguments as the highest layer justifies reading every argument as the highest layer, forcing us to answer every single argument in the </w:t>
      </w:r>
      <w:proofErr w:type="spellStart"/>
      <w:r>
        <w:t>aff</w:t>
      </w:r>
      <w:proofErr w:type="spellEnd"/>
      <w:r>
        <w:t xml:space="preserve">. </w:t>
      </w:r>
    </w:p>
    <w:p w14:paraId="5ED38B08" w14:textId="77777777" w:rsidR="007443CE" w:rsidRPr="000A0B05" w:rsidRDefault="007443CE" w:rsidP="007443CE">
      <w:pPr>
        <w:pStyle w:val="Heading4"/>
      </w:pPr>
      <w:r>
        <w:t xml:space="preserve">3. </w:t>
      </w:r>
      <w:r w:rsidRPr="00DE7811">
        <w:rPr>
          <w:u w:val="single"/>
        </w:rPr>
        <w:t>Shiftiness</w:t>
      </w:r>
      <w:r>
        <w:t xml:space="preserve"> – If I read a separate </w:t>
      </w:r>
      <w:proofErr w:type="spellStart"/>
      <w:r>
        <w:t>fwk</w:t>
      </w:r>
      <w:proofErr w:type="spellEnd"/>
      <w:r>
        <w:t xml:space="preserve"> and claim it’s the most germane to government specific action, you’ll just claim that it doesn’t matter because intuitions come first in the 1AR which is arbitrary.</w:t>
      </w:r>
    </w:p>
    <w:p w14:paraId="4BFCA049" w14:textId="77777777" w:rsidR="007443CE" w:rsidRPr="007443CE" w:rsidRDefault="007443CE" w:rsidP="007443CE"/>
    <w:p w14:paraId="21B10EA7" w14:textId="77777777" w:rsidR="00EB4D28" w:rsidRPr="00EB4D28" w:rsidRDefault="00EB4D28" w:rsidP="00EB4D28"/>
    <w:p w14:paraId="3C1EB0C5" w14:textId="47A7D4F8" w:rsidR="00EB4D28" w:rsidRPr="00D71499" w:rsidRDefault="00EB4D28" w:rsidP="00EB4D28">
      <w:pPr>
        <w:pStyle w:val="Heading3"/>
      </w:pPr>
      <w:r>
        <w:lastRenderedPageBreak/>
        <w:t>3</w:t>
      </w:r>
    </w:p>
    <w:p w14:paraId="007057BA" w14:textId="77777777" w:rsidR="00EB4D28" w:rsidRDefault="00EB4D28" w:rsidP="00EB4D28">
      <w:pPr>
        <w:pStyle w:val="Heading4"/>
      </w:pPr>
      <w:r>
        <w:t xml:space="preserve">The role of the ballot is to determine whether the resolution is a true or false statement – anything else moots 7 minutes of the </w:t>
      </w:r>
      <w:proofErr w:type="spellStart"/>
      <w:r>
        <w:t>nc</w:t>
      </w:r>
      <w:proofErr w:type="spellEnd"/>
      <w:r>
        <w:t xml:space="preserve"> – their framing collapses since you must say it is true that a world is better than another before you adopt it.</w:t>
      </w:r>
    </w:p>
    <w:p w14:paraId="70E22C18" w14:textId="77777777" w:rsidR="00EB4D28" w:rsidRDefault="00EB4D28" w:rsidP="00EB4D28">
      <w:pPr>
        <w:pStyle w:val="Heading4"/>
      </w:pPr>
      <w:r>
        <w:t xml:space="preserve">They justify substantive skews since there will always be a more correct side of the </w:t>
      </w:r>
      <w:proofErr w:type="gramStart"/>
      <w:r>
        <w:t>issue</w:t>
      </w:r>
      <w:proofErr w:type="gramEnd"/>
      <w:r>
        <w:t xml:space="preserve"> but we compensate for flaws in the lit.</w:t>
      </w:r>
    </w:p>
    <w:p w14:paraId="2FC29765" w14:textId="77777777" w:rsidR="00EB4D28" w:rsidRDefault="00EB4D28" w:rsidP="00EB4D28">
      <w:pPr>
        <w:pStyle w:val="Heading4"/>
      </w:pPr>
      <w:r>
        <w:t>Scalar methods like comparison increases intervention – the persuasion of certain DA or advantages sway decisions – T/F binary is descriptive and technical.</w:t>
      </w:r>
    </w:p>
    <w:p w14:paraId="5736DAAD" w14:textId="77777777" w:rsidR="00EB4D28" w:rsidRPr="00F346D7" w:rsidRDefault="00EB4D28" w:rsidP="00EB4D28">
      <w:pPr>
        <w:pStyle w:val="Heading4"/>
      </w:pPr>
      <w:r>
        <w:t xml:space="preserve">Negate because either the </w:t>
      </w:r>
      <w:proofErr w:type="spellStart"/>
      <w:r>
        <w:t>aff</w:t>
      </w:r>
      <w:proofErr w:type="spellEnd"/>
      <w:r>
        <w:t xml:space="preserve"> is true meaning its bad for us to clash w/ it because it turns us into Fake News people OR it’s not meaning it’s a lie that you can’t vote on for ethics</w:t>
      </w:r>
    </w:p>
    <w:p w14:paraId="6E7008A5" w14:textId="77777777" w:rsidR="00EB4D28" w:rsidRDefault="00EB4D28" w:rsidP="00EB4D28">
      <w:pPr>
        <w:pStyle w:val="Heading4"/>
      </w:pPr>
      <w:r>
        <w:t xml:space="preserve">a </w:t>
      </w:r>
      <w:proofErr w:type="spellStart"/>
      <w:r>
        <w:t>priori's</w:t>
      </w:r>
      <w:proofErr w:type="spellEnd"/>
      <w:r>
        <w:t xml:space="preserve"> 1st – even worlds framing requires ethics that begin from a priori principles like reason or </w:t>
      </w:r>
      <w:proofErr w:type="gramStart"/>
      <w:r>
        <w:t>pleasure</w:t>
      </w:r>
      <w:proofErr w:type="gramEnd"/>
      <w:r>
        <w:t xml:space="preserve"> so we control the internal link to functional debates.</w:t>
      </w:r>
    </w:p>
    <w:p w14:paraId="723ED9D8" w14:textId="687457CD" w:rsidR="00EB4D28" w:rsidRDefault="00EB4D28" w:rsidP="007443CE">
      <w:pPr>
        <w:pStyle w:val="Heading4"/>
      </w:pPr>
      <w:r>
        <w:t xml:space="preserve">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 xml:space="preserve">it's constitutive and jurisdictional. I denied the truth of the resolution by disagreeing with the </w:t>
      </w:r>
      <w:proofErr w:type="spellStart"/>
      <w:r>
        <w:t>aff</w:t>
      </w:r>
      <w:proofErr w:type="spellEnd"/>
      <w:r>
        <w:t xml:space="preserve"> which means I've met my burden.</w:t>
      </w:r>
    </w:p>
    <w:p w14:paraId="792DD4DB" w14:textId="77777777" w:rsidR="00EB4D28" w:rsidRDefault="00EB4D28" w:rsidP="00EB4D28">
      <w:pPr>
        <w:pStyle w:val="Heading4"/>
      </w:pPr>
      <w:r>
        <w:t>1] of</w:t>
      </w:r>
      <w:r>
        <w:rPr>
          <w:rStyle w:val="FootnoteReference"/>
        </w:rPr>
        <w:footnoteReference w:id="3"/>
      </w:r>
      <w:r>
        <w:t xml:space="preserve"> is to </w:t>
      </w:r>
      <w:r w:rsidRPr="00D02FD2">
        <w:rPr>
          <w:rStyle w:val="Emphasis"/>
        </w:rPr>
        <w:t>“</w:t>
      </w:r>
      <w:r w:rsidRPr="00D02FD2">
        <w:rPr>
          <w:rStyle w:val="Emphasis"/>
          <w:highlight w:val="green"/>
        </w:rPr>
        <w:t>express</w:t>
      </w:r>
      <w:r w:rsidRPr="00D02FD2">
        <w:rPr>
          <w:rStyle w:val="Emphasis"/>
        </w:rPr>
        <w:t xml:space="preserve">ing </w:t>
      </w:r>
      <w:r w:rsidRPr="00D02FD2">
        <w:rPr>
          <w:rStyle w:val="Emphasis"/>
          <w:highlight w:val="green"/>
        </w:rPr>
        <w:t>an age</w:t>
      </w:r>
      <w:r w:rsidRPr="00D02FD2">
        <w:rPr>
          <w:rStyle w:val="Emphasis"/>
        </w:rPr>
        <w:t>”</w:t>
      </w:r>
      <w:r>
        <w:t xml:space="preserve"> but the </w:t>
      </w:r>
      <w:proofErr w:type="spellStart"/>
      <w:r>
        <w:t>rez</w:t>
      </w:r>
      <w:proofErr w:type="spellEnd"/>
      <w:r>
        <w:t xml:space="preserve"> doesn’t delineate a length of time</w:t>
      </w:r>
    </w:p>
    <w:p w14:paraId="6E4BDEE6" w14:textId="77777777" w:rsidR="00EB4D28" w:rsidRDefault="00EB4D28" w:rsidP="00EB4D28">
      <w:pPr>
        <w:pStyle w:val="Heading4"/>
      </w:pPr>
      <w:r>
        <w:t>2] the</w:t>
      </w:r>
      <w:r>
        <w:rPr>
          <w:rStyle w:val="FootnoteReference"/>
        </w:rPr>
        <w:footnoteReference w:id="4"/>
      </w:r>
      <w:r>
        <w:t xml:space="preserve"> is “</w:t>
      </w:r>
      <w:r w:rsidRPr="00B72613">
        <w:rPr>
          <w:rStyle w:val="Emphasis"/>
        </w:rPr>
        <w:t xml:space="preserve">denoting </w:t>
      </w:r>
      <w:r w:rsidRPr="00B72613">
        <w:rPr>
          <w:rStyle w:val="Emphasis"/>
          <w:highlight w:val="green"/>
        </w:rPr>
        <w:t>a disease</w:t>
      </w:r>
      <w:r w:rsidRPr="00B72613">
        <w:rPr>
          <w:rStyle w:val="Emphasis"/>
        </w:rPr>
        <w:t xml:space="preserve"> or affliction</w:t>
      </w:r>
      <w:r>
        <w:t>” but the WTO isn’t a disease</w:t>
      </w:r>
    </w:p>
    <w:p w14:paraId="6FB31BCE" w14:textId="77777777" w:rsidR="00EB4D28" w:rsidRDefault="00EB4D28" w:rsidP="00EB4D28">
      <w:pPr>
        <w:pStyle w:val="Heading4"/>
      </w:pPr>
      <w:r>
        <w:t>3] reduce</w:t>
      </w:r>
      <w:r>
        <w:rPr>
          <w:rStyle w:val="FootnoteReference"/>
        </w:rPr>
        <w:footnoteReference w:id="5"/>
      </w:r>
      <w:r>
        <w:t xml:space="preserve"> is to </w:t>
      </w:r>
      <w:r w:rsidRPr="00150900">
        <w:rPr>
          <w:rStyle w:val="Emphasis"/>
        </w:rPr>
        <w:t xml:space="preserve">“(of a person) </w:t>
      </w:r>
      <w:r w:rsidRPr="00150900">
        <w:rPr>
          <w:rStyle w:val="Emphasis"/>
          <w:highlight w:val="green"/>
        </w:rPr>
        <w:t>lose weight</w:t>
      </w:r>
      <w:r w:rsidRPr="00150900">
        <w:rPr>
          <w:rStyle w:val="Emphasis"/>
        </w:rPr>
        <w:t>, typically by dieting”</w:t>
      </w:r>
      <w:r>
        <w:t xml:space="preserve"> but IP doesn’t have a body to lose weight. </w:t>
      </w:r>
    </w:p>
    <w:p w14:paraId="453EB096" w14:textId="77777777" w:rsidR="00EB4D28" w:rsidRPr="00740BE9" w:rsidRDefault="00EB4D28" w:rsidP="00EB4D28">
      <w:pPr>
        <w:pStyle w:val="Heading4"/>
      </w:pPr>
      <w:r>
        <w:lastRenderedPageBreak/>
        <w:t>4] medicine</w:t>
      </w:r>
      <w:r>
        <w:rPr>
          <w:rStyle w:val="FootnoteReference"/>
        </w:rPr>
        <w:footnoteReference w:id="6"/>
      </w:r>
      <w:r>
        <w:t xml:space="preserve"> is </w:t>
      </w:r>
      <w:r w:rsidRPr="008A60E4">
        <w:rPr>
          <w:rStyle w:val="Emphasis"/>
        </w:rPr>
        <w:t xml:space="preserve">“(especially among some North American Indian peoples) </w:t>
      </w:r>
      <w:r w:rsidRPr="008A60E4">
        <w:rPr>
          <w:rStyle w:val="Emphasis"/>
          <w:highlight w:val="green"/>
        </w:rPr>
        <w:t>a spell</w:t>
      </w:r>
      <w:r w:rsidRPr="008A60E4">
        <w:rPr>
          <w:rStyle w:val="Emphasis"/>
        </w:rPr>
        <w:t xml:space="preserve">, charm, or fetish believed to have healing, protective, </w:t>
      </w:r>
      <w:r w:rsidRPr="008A60E4">
        <w:rPr>
          <w:rStyle w:val="Emphasis"/>
          <w:highlight w:val="green"/>
        </w:rPr>
        <w:t>or</w:t>
      </w:r>
      <w:r w:rsidRPr="008A60E4">
        <w:rPr>
          <w:rStyle w:val="Emphasis"/>
        </w:rPr>
        <w:t xml:space="preserve"> other </w:t>
      </w:r>
      <w:r w:rsidRPr="008A60E4">
        <w:rPr>
          <w:rStyle w:val="Emphasis"/>
          <w:highlight w:val="green"/>
        </w:rPr>
        <w:t>power</w:t>
      </w:r>
      <w:r w:rsidRPr="008A60E4">
        <w:rPr>
          <w:rStyle w:val="Emphasis"/>
        </w:rPr>
        <w:t>”</w:t>
      </w:r>
      <w:r>
        <w:t xml:space="preserve"> but you can’t have IP for a spell. </w:t>
      </w:r>
    </w:p>
    <w:p w14:paraId="110942FC" w14:textId="77777777" w:rsidR="00EB4D28" w:rsidRPr="00AD4714" w:rsidRDefault="00EB4D28" w:rsidP="00EB4D28">
      <w:pPr>
        <w:pStyle w:val="Heading4"/>
        <w:tabs>
          <w:tab w:val="left" w:pos="7172"/>
        </w:tabs>
        <w:rPr>
          <w:rStyle w:val="Style13ptBold"/>
          <w:b/>
          <w:bCs w:val="0"/>
        </w:rPr>
      </w:pPr>
      <w:r>
        <w:rPr>
          <w:rStyle w:val="Style13ptBold"/>
          <w:b/>
          <w:bCs w:val="0"/>
        </w:rPr>
        <w:t xml:space="preserve">1] </w:t>
      </w:r>
      <w:r w:rsidRPr="00740C90">
        <w:rPr>
          <w:rStyle w:val="Style13ptBold"/>
          <w:b/>
          <w:bCs w:val="0"/>
        </w:rPr>
        <w:t>We’re in a hologram</w:t>
      </w:r>
      <w:r>
        <w:rPr>
          <w:rStyle w:val="Style13ptBold"/>
          <w:b/>
          <w:bCs w:val="0"/>
        </w:rPr>
        <w:t xml:space="preserve"> </w:t>
      </w:r>
    </w:p>
    <w:p w14:paraId="2B5B84E1" w14:textId="77777777" w:rsidR="00EB4D28" w:rsidRDefault="00EB4D28" w:rsidP="00EB4D28">
      <w:r w:rsidRPr="00AD4714">
        <w:rPr>
          <w:rStyle w:val="Style13ptBold"/>
        </w:rPr>
        <w:t>Stromberg 15</w:t>
      </w:r>
      <w:r>
        <w:t>[</w:t>
      </w:r>
      <w:r w:rsidRPr="00AD4714">
        <w:t>Joseph Stromberg</w:t>
      </w:r>
      <w:r>
        <w:t>- “</w:t>
      </w:r>
      <w:r w:rsidRPr="00AD4714">
        <w:t>Some physicists believe we're living in a giant hologram — and it's not that far-fetched</w:t>
      </w:r>
      <w:r>
        <w:t>”</w:t>
      </w:r>
      <w:r w:rsidRPr="00AD4714">
        <w:t xml:space="preserve"> </w:t>
      </w:r>
      <w:hyperlink r:id="rId11" w:history="1">
        <w:r w:rsidRPr="00B00A09">
          <w:rPr>
            <w:rStyle w:val="Hyperlink"/>
          </w:rPr>
          <w:t>https://www.vox.com/2015/6/29/8847863/holographic-principle-universe-theory-physics</w:t>
        </w:r>
      </w:hyperlink>
      <w:r>
        <w:t xml:space="preserve"> Vox. June 29</w:t>
      </w:r>
      <w:r w:rsidRPr="00AD4714">
        <w:rPr>
          <w:vertAlign w:val="superscript"/>
        </w:rPr>
        <w:t>th</w:t>
      </w:r>
      <w:proofErr w:type="gramStart"/>
      <w:r>
        <w:t xml:space="preserve"> 2015</w:t>
      </w:r>
      <w:proofErr w:type="gramEnd"/>
      <w:r>
        <w:t>] War Room Debate AI</w:t>
      </w:r>
    </w:p>
    <w:p w14:paraId="71058294" w14:textId="77777777" w:rsidR="00EB4D28" w:rsidRDefault="00EB4D28" w:rsidP="00EB4D28">
      <w:pPr>
        <w:rPr>
          <w:sz w:val="10"/>
        </w:rPr>
      </w:pPr>
      <w:r w:rsidRPr="00AD4714">
        <w:rPr>
          <w:sz w:val="10"/>
        </w:rPr>
        <w:t xml:space="preserve">Some physicists </w:t>
      </w:r>
      <w:proofErr w:type="gramStart"/>
      <w:r w:rsidRPr="00AD4714">
        <w:rPr>
          <w:sz w:val="10"/>
        </w:rPr>
        <w:t>actually believe</w:t>
      </w:r>
      <w:proofErr w:type="gramEnd"/>
      <w:r w:rsidRPr="00AD4714">
        <w:rPr>
          <w:sz w:val="10"/>
        </w:rPr>
        <w:t xml:space="preserve"> that </w:t>
      </w:r>
      <w:r w:rsidRPr="00AD4714">
        <w:rPr>
          <w:highlight w:val="green"/>
          <w:u w:val="single"/>
        </w:rPr>
        <w:t>the universe</w:t>
      </w:r>
      <w:r w:rsidRPr="00AD4714">
        <w:rPr>
          <w:sz w:val="10"/>
        </w:rPr>
        <w:t xml:space="preserve"> we live in </w:t>
      </w:r>
      <w:r w:rsidRPr="00AD4714">
        <w:rPr>
          <w:highlight w:val="green"/>
          <w:u w:val="single"/>
        </w:rPr>
        <w:t>might be a hologram</w:t>
      </w:r>
      <w:r w:rsidRPr="00AD4714">
        <w:rPr>
          <w:sz w:val="10"/>
        </w:rPr>
        <w:t>. The idea isn't that the universe is some sort of fake simulation out of The Matrix, but rather that even though we appear to live in a three-dimensional universe</w:t>
      </w:r>
      <w:r w:rsidRPr="00AD4714">
        <w:rPr>
          <w:u w:val="single"/>
        </w:rPr>
        <w:t xml:space="preserve">, </w:t>
      </w:r>
      <w:r w:rsidRPr="00740C90">
        <w:rPr>
          <w:u w:val="single"/>
        </w:rPr>
        <w:t>it might only have two dimensions</w:t>
      </w:r>
      <w:r w:rsidRPr="00AD4714">
        <w:rPr>
          <w:sz w:val="10"/>
        </w:rPr>
        <w:t xml:space="preserve">. It's called </w:t>
      </w:r>
      <w:r w:rsidRPr="00AD4714">
        <w:rPr>
          <w:u w:val="single"/>
        </w:rPr>
        <w:t>the holographic principle</w:t>
      </w:r>
      <w:r w:rsidRPr="00AD4714">
        <w:rPr>
          <w:sz w:val="10"/>
        </w:rPr>
        <w:t xml:space="preserve">. The thinking goes like this: Some distant </w:t>
      </w:r>
      <w:r w:rsidRPr="00AD4714">
        <w:rPr>
          <w:highlight w:val="green"/>
          <w:u w:val="single"/>
        </w:rPr>
        <w:t>two-d</w:t>
      </w:r>
      <w:r w:rsidRPr="00AD4714">
        <w:rPr>
          <w:u w:val="single"/>
        </w:rPr>
        <w:t xml:space="preserve">imensional </w:t>
      </w:r>
      <w:r w:rsidRPr="00AD4714">
        <w:rPr>
          <w:highlight w:val="green"/>
          <w:u w:val="single"/>
        </w:rPr>
        <w:t>surface contains</w:t>
      </w:r>
      <w:r w:rsidRPr="00AD4714">
        <w:rPr>
          <w:sz w:val="10"/>
        </w:rPr>
        <w:t xml:space="preserve"> all the </w:t>
      </w:r>
      <w:r w:rsidRPr="00AD4714">
        <w:rPr>
          <w:highlight w:val="green"/>
          <w:u w:val="single"/>
        </w:rPr>
        <w:t>data needed to</w:t>
      </w:r>
      <w:r w:rsidRPr="00AD4714">
        <w:rPr>
          <w:sz w:val="10"/>
        </w:rPr>
        <w:t xml:space="preserve"> fully </w:t>
      </w:r>
      <w:r w:rsidRPr="00AD4714">
        <w:rPr>
          <w:highlight w:val="green"/>
          <w:u w:val="single"/>
        </w:rPr>
        <w:t>describe our world</w:t>
      </w:r>
      <w:r w:rsidRPr="00AD4714">
        <w:rPr>
          <w:u w:val="single"/>
        </w:rPr>
        <w:t xml:space="preserve"> </w:t>
      </w:r>
      <w:r w:rsidRPr="00AD4714">
        <w:rPr>
          <w:sz w:val="10"/>
        </w:rPr>
        <w:t>— and much like in a hologram, this data is projected to appear in three dimensions</w:t>
      </w:r>
      <w:r w:rsidRPr="00AD4714">
        <w:rPr>
          <w:u w:val="single"/>
        </w:rPr>
        <w:t>. Like the characters on a TV screen</w:t>
      </w:r>
      <w:r w:rsidRPr="00AD4714">
        <w:rPr>
          <w:sz w:val="10"/>
        </w:rPr>
        <w:t xml:space="preserve">, we live on a flat surface that happens to look like it has depth. It might sound absurd. But when physicists assume it's true in their calculations, all sorts of </w:t>
      </w:r>
      <w:r w:rsidRPr="00AD4714">
        <w:rPr>
          <w:highlight w:val="green"/>
          <w:u w:val="single"/>
        </w:rPr>
        <w:t>big</w:t>
      </w:r>
      <w:r w:rsidRPr="00AD4714">
        <w:rPr>
          <w:u w:val="single"/>
        </w:rPr>
        <w:t xml:space="preserve"> physics </w:t>
      </w:r>
      <w:r w:rsidRPr="00AD4714">
        <w:rPr>
          <w:highlight w:val="green"/>
          <w:u w:val="single"/>
        </w:rPr>
        <w:t>problems</w:t>
      </w:r>
      <w:r w:rsidRPr="00AD4714">
        <w:rPr>
          <w:sz w:val="10"/>
          <w:highlight w:val="green"/>
        </w:rPr>
        <w:t xml:space="preserve"> — </w:t>
      </w:r>
      <w:r w:rsidRPr="00AD4714">
        <w:rPr>
          <w:highlight w:val="green"/>
          <w:u w:val="single"/>
        </w:rPr>
        <w:t>such as</w:t>
      </w:r>
      <w:r w:rsidRPr="00AD4714">
        <w:rPr>
          <w:u w:val="single"/>
        </w:rPr>
        <w:t xml:space="preserve"> the </w:t>
      </w:r>
      <w:r w:rsidRPr="00740C90">
        <w:rPr>
          <w:u w:val="single"/>
        </w:rPr>
        <w:t xml:space="preserve">nature of </w:t>
      </w:r>
      <w:r w:rsidRPr="00AD4714">
        <w:rPr>
          <w:highlight w:val="green"/>
          <w:u w:val="single"/>
        </w:rPr>
        <w:t>black holes and</w:t>
      </w:r>
      <w:r w:rsidRPr="00AD4714">
        <w:rPr>
          <w:sz w:val="10"/>
        </w:rPr>
        <w:t xml:space="preserve"> the </w:t>
      </w:r>
      <w:r w:rsidRPr="00AD4714">
        <w:rPr>
          <w:u w:val="single"/>
        </w:rPr>
        <w:t xml:space="preserve">reconciling of gravity and </w:t>
      </w:r>
      <w:r w:rsidRPr="00AD4714">
        <w:rPr>
          <w:highlight w:val="green"/>
          <w:u w:val="single"/>
        </w:rPr>
        <w:t>quantum mechanics</w:t>
      </w:r>
      <w:r w:rsidRPr="00AD4714">
        <w:rPr>
          <w:sz w:val="10"/>
          <w:highlight w:val="green"/>
        </w:rPr>
        <w:t xml:space="preserve"> — </w:t>
      </w:r>
      <w:r w:rsidRPr="00AD4714">
        <w:rPr>
          <w:highlight w:val="green"/>
          <w:u w:val="single"/>
        </w:rPr>
        <w:t>become</w:t>
      </w:r>
      <w:r w:rsidRPr="00AD4714">
        <w:rPr>
          <w:u w:val="single"/>
        </w:rPr>
        <w:t xml:space="preserve"> much </w:t>
      </w:r>
      <w:r w:rsidRPr="00AD4714">
        <w:rPr>
          <w:highlight w:val="green"/>
          <w:u w:val="single"/>
        </w:rPr>
        <w:t>simpler</w:t>
      </w:r>
      <w:r w:rsidRPr="00AD4714">
        <w:rPr>
          <w:u w:val="single"/>
        </w:rPr>
        <w:t xml:space="preserve"> to solve</w:t>
      </w:r>
      <w:r w:rsidRPr="00AD4714">
        <w:rPr>
          <w:sz w:val="10"/>
        </w:rPr>
        <w:t xml:space="preserve">. In short, </w:t>
      </w:r>
      <w:r w:rsidRPr="00AD4714">
        <w:rPr>
          <w:rStyle w:val="Emphasis"/>
        </w:rPr>
        <w:t>the laws of physics seem to make more sense when written in two dimensions</w:t>
      </w:r>
      <w:r w:rsidRPr="00AD4714">
        <w:rPr>
          <w:sz w:val="1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w:t>
      </w:r>
      <w:proofErr w:type="gramStart"/>
      <w:r w:rsidRPr="00AD4714">
        <w:rPr>
          <w:sz w:val="10"/>
        </w:rPr>
        <w:t>actually is</w:t>
      </w:r>
      <w:proofErr w:type="gramEnd"/>
      <w:r w:rsidRPr="00AD4714">
        <w:rPr>
          <w:sz w:val="10"/>
        </w:rPr>
        <w:t xml:space="preserve"> a two-dimensional hologram. These calculations aren't the same as a mathematical proof. Rather, they're intriguing suggestions that our universe could be a hologram. And </w:t>
      </w:r>
      <w:proofErr w:type="gramStart"/>
      <w:r w:rsidRPr="00AD4714">
        <w:rPr>
          <w:sz w:val="10"/>
        </w:rPr>
        <w:t>as of yet</w:t>
      </w:r>
      <w:proofErr w:type="gramEnd"/>
      <w:r w:rsidRPr="00AD4714">
        <w:rPr>
          <w:sz w:val="10"/>
        </w:rPr>
        <w:t>, not all physicists believe we have a good way of testing the idea experimentally.</w:t>
      </w:r>
    </w:p>
    <w:p w14:paraId="7B6F559B" w14:textId="77777777" w:rsidR="00EB4D28" w:rsidRDefault="00EB4D28" w:rsidP="00EB4D28">
      <w:pPr>
        <w:pStyle w:val="Heading4"/>
      </w:pPr>
      <w:r>
        <w:lastRenderedPageBreak/>
        <w:t xml:space="preserve">2] </w:t>
      </w:r>
      <w:r w:rsidRPr="00AD4714">
        <w:rPr>
          <w:u w:val="single"/>
        </w:rPr>
        <w:t>Paradox of tolerance</w:t>
      </w:r>
      <w:r>
        <w:t xml:space="preserve">- to be completely open to the </w:t>
      </w:r>
      <w:proofErr w:type="spellStart"/>
      <w:r>
        <w:t>aff</w:t>
      </w:r>
      <w:proofErr w:type="spellEnd"/>
      <w:r>
        <w:t xml:space="preserve"> we must exclude perspectives that wouldn’t be open to it which makes complete tolerance impossible.</w:t>
      </w:r>
    </w:p>
    <w:p w14:paraId="79342699" w14:textId="77777777" w:rsidR="00EB4D28" w:rsidRDefault="00EB4D28" w:rsidP="00EB4D28">
      <w:pPr>
        <w:pStyle w:val="Heading4"/>
      </w:pPr>
      <w:r>
        <w:t xml:space="preserve">3] </w:t>
      </w:r>
      <w:r w:rsidRPr="001B30FD">
        <w:rPr>
          <w:u w:val="single"/>
        </w:rPr>
        <w:t>Decision Making Paradox</w:t>
      </w:r>
      <w:r>
        <w:t xml:space="preserve">- We need a decision-making procedure to enact the </w:t>
      </w:r>
      <w:proofErr w:type="spellStart"/>
      <w:r>
        <w:t>aff</w:t>
      </w:r>
      <w:proofErr w:type="spellEnd"/>
      <w:r>
        <w:t>, but to choose a procedure requires another meta level decision-making procedure and so forth leading to infinite regress.</w:t>
      </w:r>
    </w:p>
    <w:p w14:paraId="60B9AF32" w14:textId="77777777" w:rsidR="00EB4D28" w:rsidRDefault="00EB4D28" w:rsidP="00EB4D28">
      <w:pPr>
        <w:pStyle w:val="Heading4"/>
      </w:pPr>
      <w:r>
        <w:t xml:space="preserve">4] </w:t>
      </w:r>
      <w:r w:rsidRPr="001B30FD">
        <w:rPr>
          <w:u w:val="single"/>
        </w:rPr>
        <w:t>The Place Paradox</w:t>
      </w:r>
      <w:r>
        <w:t>- if everything exists in a place, that place must have a place that it exists in and so forth. Therefore, identifying ought statements is impossible since it assumes the space-time continuum.</w:t>
      </w:r>
    </w:p>
    <w:p w14:paraId="4E82F57E" w14:textId="77777777" w:rsidR="00EB4D28" w:rsidRPr="001B30FD" w:rsidRDefault="00EB4D28" w:rsidP="00EB4D28">
      <w:pPr>
        <w:pStyle w:val="Heading4"/>
      </w:pPr>
      <w:r>
        <w:t>5]</w:t>
      </w:r>
      <w:r w:rsidRPr="001B30FD">
        <w:t xml:space="preserve"> </w:t>
      </w:r>
      <w:r w:rsidRPr="00CE15A4">
        <w:rPr>
          <w:u w:val="single"/>
        </w:rPr>
        <w:t>Grain Paradox</w:t>
      </w:r>
      <w:r>
        <w:t>- One</w:t>
      </w:r>
      <w:r w:rsidRPr="001B30FD">
        <w:t xml:space="preserve"> grain </w:t>
      </w:r>
      <w:r>
        <w:t xml:space="preserve">falling </w:t>
      </w:r>
      <w:r w:rsidRPr="001B30FD">
        <w:t xml:space="preserve">makes no sound, but a thousand grains make a sound. </w:t>
      </w:r>
      <w:r>
        <w:t>A</w:t>
      </w:r>
      <w:r w:rsidRPr="001B30FD">
        <w:t xml:space="preserve"> thousand nothings</w:t>
      </w:r>
      <w:r>
        <w:t xml:space="preserve"> cannot make something which means the physical world is paradoxical.</w:t>
      </w:r>
    </w:p>
    <w:p w14:paraId="1110C4EF" w14:textId="77777777" w:rsidR="00EB4D28" w:rsidRDefault="00EB4D28" w:rsidP="00EB4D28">
      <w:pPr>
        <w:pStyle w:val="Heading4"/>
        <w:rPr>
          <w:shd w:val="clear" w:color="auto" w:fill="FFFFFF"/>
        </w:rPr>
      </w:pPr>
      <w:r>
        <w:t xml:space="preserve">6] </w:t>
      </w:r>
      <w:r w:rsidRPr="00CE15A4">
        <w:rPr>
          <w:u w:val="single"/>
        </w:rPr>
        <w:t>Arrows Paradox</w:t>
      </w:r>
      <w:r>
        <w:t xml:space="preserve">- </w:t>
      </w:r>
      <w:r>
        <w:rPr>
          <w:shd w:val="clear" w:color="auto" w:fill="FFFFFF"/>
        </w:rPr>
        <w:t xml:space="preserve">If time is divided into 0-duration slices, no motion is happening in each of them, so taking them </w:t>
      </w:r>
      <w:proofErr w:type="gramStart"/>
      <w:r>
        <w:rPr>
          <w:shd w:val="clear" w:color="auto" w:fill="FFFFFF"/>
        </w:rPr>
        <w:t>all as a whole, motion</w:t>
      </w:r>
      <w:proofErr w:type="gramEnd"/>
      <w:r>
        <w:rPr>
          <w:shd w:val="clear" w:color="auto" w:fill="FFFFFF"/>
        </w:rPr>
        <w:t xml:space="preserve"> is impossible.</w:t>
      </w:r>
    </w:p>
    <w:p w14:paraId="4B5FB65A" w14:textId="77777777" w:rsidR="00EB4D28" w:rsidRDefault="00EB4D28" w:rsidP="00EB4D28">
      <w:pPr>
        <w:pStyle w:val="Heading4"/>
      </w:pPr>
      <w:r>
        <w:t xml:space="preserve">7] </w:t>
      </w:r>
      <w:proofErr w:type="spellStart"/>
      <w:r w:rsidRPr="00CE15A4">
        <w:rPr>
          <w:u w:val="single"/>
        </w:rPr>
        <w:t>Bonini’s</w:t>
      </w:r>
      <w:proofErr w:type="spellEnd"/>
      <w:r w:rsidRPr="00CE15A4">
        <w:rPr>
          <w:u w:val="single"/>
        </w:rPr>
        <w:t xml:space="preserve"> Paradox</w:t>
      </w:r>
      <w:r>
        <w:t xml:space="preserve">- </w:t>
      </w:r>
      <w:r w:rsidRPr="00CE15A4">
        <w:t>As a model of a complex system becomes more complete, it becomes less understandable</w:t>
      </w:r>
      <w:r>
        <w:t xml:space="preserve"> and vice versa</w:t>
      </w:r>
      <w:r w:rsidRPr="00CE15A4">
        <w:t xml:space="preserve">; </w:t>
      </w:r>
      <w:r>
        <w:t>therefore, no model can be useful.</w:t>
      </w:r>
    </w:p>
    <w:p w14:paraId="31E37702" w14:textId="77777777" w:rsidR="00EB4D28" w:rsidRPr="00AE77A1" w:rsidRDefault="00EB4D28" w:rsidP="00EB4D28">
      <w:pPr>
        <w:pStyle w:val="Heading4"/>
        <w:rPr>
          <w:rStyle w:val="Style13ptBold"/>
          <w:b/>
          <w:bCs w:val="0"/>
        </w:rPr>
      </w:pPr>
      <w:r>
        <w:rPr>
          <w:rStyle w:val="Style13ptBold"/>
          <w:b/>
          <w:bCs w:val="0"/>
        </w:rPr>
        <w:t xml:space="preserve">8] </w:t>
      </w:r>
      <w:r w:rsidRPr="00740C90">
        <w:rPr>
          <w:rStyle w:val="Style13ptBold"/>
          <w:b/>
          <w:bCs w:val="0"/>
        </w:rPr>
        <w:t>All analysis fails</w:t>
      </w:r>
    </w:p>
    <w:p w14:paraId="7E59592C" w14:textId="77777777" w:rsidR="00EB4D28" w:rsidRDefault="00EB4D28" w:rsidP="00EB4D28">
      <w:r w:rsidRPr="00AE77A1">
        <w:rPr>
          <w:rStyle w:val="Style13ptBold"/>
        </w:rPr>
        <w:t>Wikipedia Summarizes</w:t>
      </w:r>
      <w:r>
        <w:rPr>
          <w:rStyle w:val="Style13ptBold"/>
        </w:rPr>
        <w:t xml:space="preserve"> </w:t>
      </w:r>
      <w:r>
        <w:t>[Wikipedia - “</w:t>
      </w:r>
      <w:r w:rsidRPr="00AE77A1">
        <w:t>Paradox of analysis</w:t>
      </w:r>
      <w:r>
        <w:t xml:space="preserve">” </w:t>
      </w:r>
      <w:hyperlink r:id="rId12" w:history="1">
        <w:r w:rsidRPr="00B00A09">
          <w:rPr>
            <w:rStyle w:val="Hyperlink"/>
          </w:rPr>
          <w:t>https://en.wikipedia.org/wiki/Paradox_of_analysis</w:t>
        </w:r>
      </w:hyperlink>
      <w:r>
        <w:t>] War Room Debate AI</w:t>
      </w:r>
    </w:p>
    <w:p w14:paraId="44BED7D5" w14:textId="77777777" w:rsidR="00EB4D28" w:rsidRPr="00AE77A1" w:rsidRDefault="00EB4D28" w:rsidP="00EB4D28">
      <w:pPr>
        <w:pStyle w:val="NormalWeb"/>
        <w:shd w:val="clear" w:color="auto" w:fill="FFFFFF"/>
        <w:spacing w:before="120" w:beforeAutospacing="0" w:after="120" w:afterAutospacing="0"/>
        <w:rPr>
          <w:rFonts w:asciiTheme="minorHAnsi" w:hAnsiTheme="minorHAnsi" w:cstheme="minorHAnsi"/>
          <w:color w:val="202122"/>
          <w:sz w:val="12"/>
          <w:szCs w:val="22"/>
        </w:rPr>
      </w:pPr>
      <w:r w:rsidRPr="00AE77A1">
        <w:rPr>
          <w:rFonts w:asciiTheme="minorHAnsi" w:hAnsiTheme="minorHAnsi" w:cstheme="minorHAnsi"/>
          <w:color w:val="202122"/>
          <w:sz w:val="22"/>
          <w:szCs w:val="22"/>
          <w:u w:val="single"/>
        </w:rPr>
        <w:t>A </w:t>
      </w:r>
      <w:hyperlink r:id="rId13" w:tooltip="Conceptual analysis" w:history="1">
        <w:r w:rsidRPr="00AE77A1">
          <w:rPr>
            <w:rStyle w:val="Hyperlink"/>
            <w:rFonts w:asciiTheme="minorHAnsi" w:eastAsiaTheme="majorEastAsia" w:hAnsiTheme="minorHAnsi" w:cstheme="minorHAnsi"/>
            <w:color w:val="0B0080"/>
            <w:sz w:val="22"/>
            <w:szCs w:val="22"/>
            <w:u w:val="single"/>
          </w:rPr>
          <w:t>conceptual analysis</w:t>
        </w:r>
      </w:hyperlink>
      <w:r w:rsidRPr="00AE77A1">
        <w:rPr>
          <w:rFonts w:asciiTheme="minorHAnsi" w:hAnsiTheme="minorHAnsi" w:cstheme="minorHAnsi"/>
          <w:color w:val="202122"/>
          <w:sz w:val="22"/>
          <w:szCs w:val="22"/>
          <w:u w:val="single"/>
        </w:rPr>
        <w:t> is something like the definition of a word.</w:t>
      </w:r>
      <w:r w:rsidRPr="00AE77A1">
        <w:rPr>
          <w:rFonts w:asciiTheme="minorHAnsi" w:hAnsiTheme="minorHAnsi" w:cstheme="minorHAnsi"/>
          <w:color w:val="202122"/>
          <w:sz w:val="12"/>
          <w:szCs w:val="22"/>
        </w:rPr>
        <w:t xml:space="preserve"> However, unlike a standard dictionary definition (which may list examples or talk about related terms as well), a </w:t>
      </w:r>
      <w:r w:rsidRPr="00AE77A1">
        <w:rPr>
          <w:rFonts w:asciiTheme="minorHAnsi" w:hAnsiTheme="minorHAnsi" w:cstheme="minorHAnsi"/>
          <w:color w:val="202122"/>
          <w:sz w:val="22"/>
          <w:szCs w:val="22"/>
          <w:u w:val="single"/>
        </w:rPr>
        <w:t>completely correct analysis of a concept</w:t>
      </w:r>
      <w:r w:rsidRPr="00AE77A1">
        <w:rPr>
          <w:rFonts w:asciiTheme="minorHAnsi" w:hAnsiTheme="minorHAnsi" w:cstheme="minorHAnsi"/>
          <w:color w:val="202122"/>
          <w:sz w:val="12"/>
          <w:szCs w:val="22"/>
        </w:rPr>
        <w:t xml:space="preserve"> in terms of others </w:t>
      </w:r>
      <w:r w:rsidRPr="00AE77A1">
        <w:rPr>
          <w:rFonts w:asciiTheme="minorHAnsi" w:hAnsiTheme="minorHAnsi" w:cstheme="minorHAnsi"/>
          <w:color w:val="202122"/>
          <w:sz w:val="22"/>
          <w:szCs w:val="22"/>
          <w:u w:val="single"/>
        </w:rPr>
        <w:t xml:space="preserve">seems like it should have </w:t>
      </w:r>
      <w:proofErr w:type="gramStart"/>
      <w:r w:rsidRPr="00AE77A1">
        <w:rPr>
          <w:rFonts w:asciiTheme="minorHAnsi" w:hAnsiTheme="minorHAnsi" w:cstheme="minorHAnsi"/>
          <w:color w:val="202122"/>
          <w:sz w:val="22"/>
          <w:szCs w:val="22"/>
          <w:u w:val="single"/>
        </w:rPr>
        <w:t>exactly the same</w:t>
      </w:r>
      <w:proofErr w:type="gramEnd"/>
      <w:r w:rsidRPr="00AE77A1">
        <w:rPr>
          <w:rFonts w:asciiTheme="minorHAnsi" w:hAnsiTheme="minorHAnsi" w:cstheme="minorHAnsi"/>
          <w:color w:val="202122"/>
          <w:sz w:val="22"/>
          <w:szCs w:val="22"/>
          <w:u w:val="single"/>
        </w:rPr>
        <w:t xml:space="preserve"> meaning as the original concept</w:t>
      </w:r>
      <w:r w:rsidRPr="00AE77A1">
        <w:rPr>
          <w:rFonts w:asciiTheme="minorHAnsi" w:hAnsiTheme="minorHAnsi" w:cstheme="minorHAnsi"/>
          <w:color w:val="202122"/>
          <w:sz w:val="12"/>
          <w:szCs w:val="22"/>
        </w:rPr>
        <w:t xml:space="preserve">. Thus, </w:t>
      </w:r>
      <w:proofErr w:type="gramStart"/>
      <w:r w:rsidRPr="00AE77A1">
        <w:rPr>
          <w:rFonts w:asciiTheme="minorHAnsi" w:hAnsiTheme="minorHAnsi" w:cstheme="minorHAnsi"/>
          <w:color w:val="202122"/>
          <w:sz w:val="12"/>
          <w:szCs w:val="22"/>
        </w:rPr>
        <w:t>in order to</w:t>
      </w:r>
      <w:proofErr w:type="gramEnd"/>
      <w:r w:rsidRPr="00AE77A1">
        <w:rPr>
          <w:rFonts w:asciiTheme="minorHAnsi" w:hAnsiTheme="minorHAnsi" w:cstheme="minorHAnsi"/>
          <w:color w:val="202122"/>
          <w:sz w:val="12"/>
          <w:szCs w:val="22"/>
        </w:rPr>
        <w:t xml:space="preserve"> be correct, </w:t>
      </w:r>
      <w:r w:rsidRPr="00AE77A1">
        <w:rPr>
          <w:rFonts w:asciiTheme="minorHAnsi" w:hAnsiTheme="minorHAnsi" w:cstheme="minorHAnsi"/>
          <w:color w:val="202122"/>
          <w:sz w:val="22"/>
          <w:szCs w:val="22"/>
          <w:u w:val="single"/>
        </w:rPr>
        <w:t>the analysis should be able to be used in any context</w:t>
      </w:r>
      <w:r w:rsidRPr="00AE77A1">
        <w:rPr>
          <w:rFonts w:asciiTheme="minorHAnsi" w:hAnsiTheme="minorHAnsi" w:cstheme="minorHAnsi"/>
          <w:color w:val="202122"/>
          <w:sz w:val="12"/>
          <w:szCs w:val="22"/>
        </w:rPr>
        <w:t xml:space="preserve"> where the original concept is used, </w:t>
      </w:r>
      <w:r w:rsidRPr="00AE77A1">
        <w:rPr>
          <w:rFonts w:asciiTheme="minorHAnsi" w:hAnsiTheme="minorHAnsi" w:cstheme="minorHAnsi"/>
          <w:color w:val="202122"/>
          <w:sz w:val="22"/>
          <w:szCs w:val="22"/>
          <w:u w:val="single"/>
        </w:rPr>
        <w:t>without changing the meaning of the discussion</w:t>
      </w:r>
      <w:r w:rsidRPr="00AE77A1">
        <w:rPr>
          <w:rFonts w:asciiTheme="minorHAnsi" w:hAnsiTheme="minorHAnsi" w:cstheme="minorHAnsi"/>
          <w:color w:val="202122"/>
          <w:sz w:val="12"/>
          <w:szCs w:val="22"/>
        </w:rPr>
        <w:t xml:space="preserve"> in context. Conceptual analyses of this sort are a major goal of </w:t>
      </w:r>
      <w:hyperlink r:id="rId14" w:tooltip="Analytic philosophy" w:history="1">
        <w:r w:rsidRPr="00AE77A1">
          <w:rPr>
            <w:rStyle w:val="Hyperlink"/>
            <w:rFonts w:asciiTheme="minorHAnsi" w:eastAsiaTheme="majorEastAsia" w:hAnsiTheme="minorHAnsi" w:cstheme="minorHAnsi"/>
            <w:color w:val="0B0080"/>
            <w:sz w:val="12"/>
            <w:szCs w:val="22"/>
          </w:rPr>
          <w:t>analytic philosophy</w:t>
        </w:r>
      </w:hyperlink>
      <w:r w:rsidRPr="00AE77A1">
        <w:rPr>
          <w:rFonts w:asciiTheme="minorHAnsi" w:hAnsiTheme="minorHAnsi" w:cstheme="minorHAnsi"/>
          <w:color w:val="202122"/>
          <w:sz w:val="12"/>
          <w:szCs w:val="22"/>
        </w:rPr>
        <w:t>.</w:t>
      </w:r>
    </w:p>
    <w:p w14:paraId="686AE11D" w14:textId="77777777" w:rsidR="00EB4D28" w:rsidRPr="00AE77A1" w:rsidRDefault="00EB4D28" w:rsidP="00EB4D28">
      <w:pPr>
        <w:pStyle w:val="NormalWeb"/>
        <w:shd w:val="clear" w:color="auto" w:fill="FFFFFF"/>
        <w:spacing w:before="120" w:beforeAutospacing="0" w:after="120" w:afterAutospacing="0"/>
        <w:rPr>
          <w:rFonts w:asciiTheme="minorHAnsi" w:hAnsiTheme="minorHAnsi" w:cstheme="minorHAnsi"/>
          <w:color w:val="202122"/>
          <w:sz w:val="14"/>
          <w:szCs w:val="22"/>
        </w:rPr>
      </w:pPr>
      <w:r w:rsidRPr="00AE77A1">
        <w:rPr>
          <w:rFonts w:asciiTheme="minorHAnsi" w:hAnsiTheme="minorHAnsi" w:cstheme="minorHAnsi"/>
          <w:color w:val="202122"/>
          <w:sz w:val="14"/>
          <w:szCs w:val="22"/>
        </w:rPr>
        <w:t xml:space="preserve">However, if </w:t>
      </w:r>
      <w:r w:rsidRPr="00AE77A1">
        <w:rPr>
          <w:rFonts w:asciiTheme="minorHAnsi" w:hAnsiTheme="minorHAnsi" w:cstheme="minorHAnsi"/>
          <w:color w:val="202122"/>
          <w:sz w:val="22"/>
          <w:szCs w:val="22"/>
          <w:u w:val="single"/>
        </w:rPr>
        <w:t>such an analysis is to be useful, it should be informative.</w:t>
      </w:r>
      <w:r w:rsidRPr="00AE77A1">
        <w:rPr>
          <w:rFonts w:asciiTheme="minorHAnsi" w:hAnsiTheme="minorHAnsi" w:cstheme="minorHAnsi"/>
          <w:color w:val="202122"/>
          <w:sz w:val="14"/>
          <w:szCs w:val="22"/>
        </w:rPr>
        <w:t xml:space="preserve"> That is, it </w:t>
      </w:r>
      <w:r w:rsidRPr="00AE77A1">
        <w:rPr>
          <w:rFonts w:asciiTheme="minorHAnsi" w:hAnsiTheme="minorHAnsi" w:cstheme="minorHAnsi"/>
          <w:color w:val="202122"/>
          <w:sz w:val="22"/>
          <w:szCs w:val="22"/>
          <w:u w:val="single"/>
        </w:rPr>
        <w:t>should tell us something we don't already know</w:t>
      </w:r>
      <w:r w:rsidRPr="00AE77A1">
        <w:rPr>
          <w:rFonts w:asciiTheme="minorHAnsi" w:hAnsiTheme="minorHAnsi" w:cstheme="minorHAnsi"/>
          <w:color w:val="202122"/>
          <w:sz w:val="14"/>
          <w:szCs w:val="22"/>
        </w:rPr>
        <w:t xml:space="preserve"> (or at least, something one can imagine someone might not already know). But it seems that </w:t>
      </w:r>
      <w:r w:rsidRPr="00AE77A1">
        <w:rPr>
          <w:rFonts w:asciiTheme="minorHAnsi" w:hAnsiTheme="minorHAnsi" w:cstheme="minorHAnsi"/>
          <w:color w:val="202122"/>
          <w:sz w:val="22"/>
          <w:szCs w:val="22"/>
          <w:u w:val="single"/>
        </w:rPr>
        <w:t>no conceptual analysis can both meet the requirement of correctness and of informativeness</w:t>
      </w:r>
      <w:r w:rsidRPr="00AE77A1">
        <w:rPr>
          <w:rFonts w:asciiTheme="minorHAnsi" w:hAnsiTheme="minorHAnsi" w:cstheme="minorHAnsi"/>
          <w:color w:val="202122"/>
          <w:sz w:val="14"/>
          <w:szCs w:val="22"/>
        </w:rPr>
        <w:t>, on these understandings of the requirements.</w:t>
      </w:r>
    </w:p>
    <w:p w14:paraId="674B1476" w14:textId="77777777" w:rsidR="00EB4D28" w:rsidRPr="00CE15A4" w:rsidRDefault="00EB4D28" w:rsidP="00EB4D28">
      <w:pPr>
        <w:pStyle w:val="NormalWeb"/>
        <w:shd w:val="clear" w:color="auto" w:fill="FFFFFF"/>
        <w:spacing w:before="120" w:beforeAutospacing="0" w:after="120" w:afterAutospacing="0"/>
        <w:rPr>
          <w:rFonts w:asciiTheme="minorHAnsi" w:hAnsiTheme="minorHAnsi" w:cstheme="minorHAnsi"/>
          <w:color w:val="202122"/>
          <w:sz w:val="22"/>
          <w:szCs w:val="22"/>
        </w:rPr>
      </w:pPr>
      <w:r w:rsidRPr="00CE15A4">
        <w:rPr>
          <w:rFonts w:asciiTheme="minorHAnsi" w:hAnsiTheme="minorHAnsi" w:cstheme="minorHAnsi"/>
          <w:color w:val="202122"/>
          <w:sz w:val="22"/>
          <w:szCs w:val="22"/>
        </w:rPr>
        <w:t>To see why, consider a potential simple analysis:</w:t>
      </w:r>
    </w:p>
    <w:p w14:paraId="465CE788" w14:textId="77777777" w:rsidR="00EB4D28" w:rsidRPr="00AE77A1" w:rsidRDefault="00EB4D28" w:rsidP="00EB4D28">
      <w:pPr>
        <w:shd w:val="clear" w:color="auto" w:fill="FFFFFF"/>
        <w:spacing w:after="24"/>
        <w:ind w:left="720"/>
        <w:rPr>
          <w:rFonts w:asciiTheme="minorHAnsi" w:hAnsiTheme="minorHAnsi" w:cstheme="minorHAnsi"/>
          <w:color w:val="202122"/>
          <w:u w:val="single"/>
        </w:rPr>
      </w:pPr>
      <w:r w:rsidRPr="00AE77A1">
        <w:rPr>
          <w:rFonts w:asciiTheme="minorHAnsi" w:hAnsiTheme="minorHAnsi" w:cstheme="minorHAnsi"/>
          <w:color w:val="202122"/>
          <w:sz w:val="14"/>
        </w:rPr>
        <w:t xml:space="preserve">(1) </w:t>
      </w:r>
      <w:r w:rsidRPr="00AE77A1">
        <w:rPr>
          <w:rStyle w:val="Emphasis"/>
        </w:rPr>
        <w:t xml:space="preserve">For all x (any given member of a class or set), </w:t>
      </w:r>
      <w:r w:rsidRPr="00AE77A1">
        <w:rPr>
          <w:rStyle w:val="Emphasis"/>
          <w:highlight w:val="green"/>
        </w:rPr>
        <w:t>x is a brother if</w:t>
      </w:r>
      <w:r w:rsidRPr="00AE77A1">
        <w:rPr>
          <w:rStyle w:val="Emphasis"/>
        </w:rPr>
        <w:t xml:space="preserve"> and only if </w:t>
      </w:r>
      <w:r w:rsidRPr="00AE77A1">
        <w:rPr>
          <w:rStyle w:val="Emphasis"/>
          <w:highlight w:val="green"/>
        </w:rPr>
        <w:t>x is a male sibling</w:t>
      </w:r>
    </w:p>
    <w:p w14:paraId="752B1F20" w14:textId="77777777" w:rsidR="00EB4D28" w:rsidRPr="00AE77A1" w:rsidRDefault="00EB4D28" w:rsidP="00EB4D28">
      <w:pPr>
        <w:pStyle w:val="NormalWeb"/>
        <w:shd w:val="clear" w:color="auto" w:fill="FFFFFF"/>
        <w:spacing w:before="120" w:beforeAutospacing="0" w:after="120" w:afterAutospacing="0"/>
        <w:ind w:left="384"/>
        <w:rPr>
          <w:rFonts w:asciiTheme="minorHAnsi" w:hAnsiTheme="minorHAnsi" w:cstheme="minorHAnsi"/>
          <w:color w:val="202122"/>
          <w:sz w:val="12"/>
          <w:szCs w:val="22"/>
        </w:rPr>
      </w:pPr>
      <w:r w:rsidRPr="00AE77A1">
        <w:rPr>
          <w:rFonts w:asciiTheme="minorHAnsi" w:hAnsiTheme="minorHAnsi" w:cstheme="minorHAnsi"/>
          <w:color w:val="202122"/>
          <w:sz w:val="12"/>
          <w:szCs w:val="22"/>
        </w:rPr>
        <w:t>One can say that (1</w:t>
      </w:r>
      <w:r w:rsidRPr="00AE77A1">
        <w:rPr>
          <w:rFonts w:asciiTheme="minorHAnsi" w:hAnsiTheme="minorHAnsi" w:cstheme="minorHAnsi"/>
          <w:color w:val="202122"/>
          <w:sz w:val="22"/>
          <w:szCs w:val="22"/>
          <w:u w:val="single"/>
        </w:rPr>
        <w:t xml:space="preserve">) </w:t>
      </w:r>
      <w:r w:rsidRPr="00AE77A1">
        <w:rPr>
          <w:rFonts w:asciiTheme="minorHAnsi" w:hAnsiTheme="minorHAnsi" w:cstheme="minorHAnsi"/>
          <w:color w:val="202122"/>
          <w:sz w:val="22"/>
          <w:szCs w:val="22"/>
          <w:highlight w:val="green"/>
          <w:u w:val="single"/>
        </w:rPr>
        <w:t>is correct because</w:t>
      </w:r>
      <w:r w:rsidRPr="00AE77A1">
        <w:rPr>
          <w:rFonts w:asciiTheme="minorHAnsi" w:hAnsiTheme="minorHAnsi" w:cstheme="minorHAnsi"/>
          <w:color w:val="202122"/>
          <w:sz w:val="22"/>
          <w:szCs w:val="22"/>
          <w:u w:val="single"/>
        </w:rPr>
        <w:t xml:space="preserve"> the expression "</w:t>
      </w:r>
      <w:r w:rsidRPr="00AE77A1">
        <w:rPr>
          <w:rFonts w:asciiTheme="minorHAnsi" w:hAnsiTheme="minorHAnsi" w:cstheme="minorHAnsi"/>
          <w:color w:val="202122"/>
          <w:sz w:val="22"/>
          <w:szCs w:val="22"/>
          <w:highlight w:val="green"/>
          <w:u w:val="single"/>
        </w:rPr>
        <w:t>brother</w:t>
      </w:r>
      <w:r w:rsidRPr="00AE77A1">
        <w:rPr>
          <w:rFonts w:asciiTheme="minorHAnsi" w:hAnsiTheme="minorHAnsi" w:cstheme="minorHAnsi"/>
          <w:color w:val="202122"/>
          <w:sz w:val="12"/>
          <w:szCs w:val="22"/>
          <w:highlight w:val="green"/>
        </w:rPr>
        <w:t xml:space="preserve">" </w:t>
      </w:r>
      <w:r w:rsidRPr="00AE77A1">
        <w:rPr>
          <w:rFonts w:asciiTheme="minorHAnsi" w:hAnsiTheme="minorHAnsi" w:cstheme="minorHAnsi"/>
          <w:color w:val="202122"/>
          <w:sz w:val="22"/>
          <w:szCs w:val="22"/>
          <w:highlight w:val="green"/>
          <w:u w:val="single"/>
        </w:rPr>
        <w:t>represents the same</w:t>
      </w:r>
      <w:r w:rsidRPr="00AE77A1">
        <w:rPr>
          <w:rFonts w:asciiTheme="minorHAnsi" w:hAnsiTheme="minorHAnsi" w:cstheme="minorHAnsi"/>
          <w:color w:val="202122"/>
          <w:sz w:val="12"/>
          <w:szCs w:val="22"/>
        </w:rPr>
        <w:t xml:space="preserve"> concept</w:t>
      </w:r>
      <w:r w:rsidRPr="00AE77A1">
        <w:rPr>
          <w:rFonts w:asciiTheme="minorHAnsi" w:hAnsiTheme="minorHAnsi" w:cstheme="minorHAnsi"/>
          <w:color w:val="202122"/>
          <w:sz w:val="22"/>
          <w:szCs w:val="22"/>
          <w:u w:val="single"/>
        </w:rPr>
        <w:t xml:space="preserve"> </w:t>
      </w:r>
      <w:r w:rsidRPr="00AE77A1">
        <w:rPr>
          <w:rFonts w:asciiTheme="minorHAnsi" w:hAnsiTheme="minorHAnsi" w:cstheme="minorHAnsi"/>
          <w:color w:val="202122"/>
          <w:sz w:val="22"/>
          <w:szCs w:val="22"/>
          <w:highlight w:val="green"/>
          <w:u w:val="single"/>
        </w:rPr>
        <w:t>as</w:t>
      </w:r>
      <w:r w:rsidRPr="00AE77A1">
        <w:rPr>
          <w:rFonts w:asciiTheme="minorHAnsi" w:hAnsiTheme="minorHAnsi" w:cstheme="minorHAnsi"/>
          <w:color w:val="202122"/>
          <w:sz w:val="12"/>
          <w:szCs w:val="22"/>
        </w:rPr>
        <w:t xml:space="preserve"> the expression "</w:t>
      </w:r>
      <w:r w:rsidRPr="00AE77A1">
        <w:rPr>
          <w:rFonts w:asciiTheme="minorHAnsi" w:hAnsiTheme="minorHAnsi" w:cstheme="minorHAnsi"/>
          <w:color w:val="202122"/>
          <w:sz w:val="22"/>
          <w:szCs w:val="22"/>
          <w:highlight w:val="green"/>
          <w:u w:val="single"/>
        </w:rPr>
        <w:t>male sibling</w:t>
      </w:r>
      <w:r w:rsidRPr="00AE77A1">
        <w:rPr>
          <w:rFonts w:asciiTheme="minorHAnsi" w:hAnsiTheme="minorHAnsi" w:cstheme="minorHAnsi"/>
          <w:color w:val="202122"/>
          <w:sz w:val="12"/>
          <w:szCs w:val="22"/>
        </w:rPr>
        <w:t xml:space="preserve">," and (1) seems to be informative because the two expressions are not identical. </w:t>
      </w:r>
      <w:r w:rsidRPr="00AE77A1">
        <w:rPr>
          <w:rFonts w:asciiTheme="minorHAnsi" w:hAnsiTheme="minorHAnsi" w:cstheme="minorHAnsi"/>
          <w:color w:val="202122"/>
          <w:sz w:val="22"/>
          <w:szCs w:val="22"/>
          <w:u w:val="single"/>
        </w:rPr>
        <w:t xml:space="preserve">And </w:t>
      </w:r>
      <w:r w:rsidRPr="00AE77A1">
        <w:rPr>
          <w:rFonts w:asciiTheme="minorHAnsi" w:hAnsiTheme="minorHAnsi" w:cstheme="minorHAnsi"/>
          <w:color w:val="202122"/>
          <w:sz w:val="22"/>
          <w:szCs w:val="22"/>
          <w:highlight w:val="green"/>
          <w:u w:val="single"/>
        </w:rPr>
        <w:t>if (1) is truly correct, then</w:t>
      </w:r>
      <w:r w:rsidRPr="00AE77A1">
        <w:rPr>
          <w:rFonts w:asciiTheme="minorHAnsi" w:hAnsiTheme="minorHAnsi" w:cstheme="minorHAnsi"/>
          <w:color w:val="202122"/>
          <w:sz w:val="22"/>
          <w:szCs w:val="22"/>
          <w:u w:val="single"/>
        </w:rPr>
        <w:t xml:space="preserve"> "brother" and "male sibling" </w:t>
      </w:r>
      <w:r w:rsidRPr="00AE77A1">
        <w:rPr>
          <w:rFonts w:asciiTheme="minorHAnsi" w:hAnsiTheme="minorHAnsi" w:cstheme="minorHAnsi"/>
          <w:color w:val="202122"/>
          <w:sz w:val="22"/>
          <w:szCs w:val="22"/>
          <w:highlight w:val="green"/>
          <w:u w:val="single"/>
        </w:rPr>
        <w:t>must be interchangeable</w:t>
      </w:r>
      <w:r w:rsidRPr="00AE77A1">
        <w:rPr>
          <w:rFonts w:asciiTheme="minorHAnsi" w:hAnsiTheme="minorHAnsi" w:cstheme="minorHAnsi"/>
          <w:color w:val="202122"/>
          <w:sz w:val="12"/>
          <w:szCs w:val="22"/>
          <w:highlight w:val="green"/>
        </w:rPr>
        <w:t>:</w:t>
      </w:r>
    </w:p>
    <w:p w14:paraId="1255FCD9" w14:textId="77777777" w:rsidR="00EB4D28" w:rsidRPr="00CE15A4" w:rsidRDefault="00EB4D28" w:rsidP="00EB4D28">
      <w:pPr>
        <w:shd w:val="clear" w:color="auto" w:fill="FFFFFF"/>
        <w:spacing w:after="24"/>
        <w:ind w:left="720"/>
        <w:rPr>
          <w:rFonts w:asciiTheme="minorHAnsi" w:hAnsiTheme="minorHAnsi" w:cstheme="minorHAnsi"/>
          <w:color w:val="202122"/>
        </w:rPr>
      </w:pPr>
      <w:r w:rsidRPr="00CE15A4">
        <w:rPr>
          <w:rFonts w:asciiTheme="minorHAnsi" w:hAnsiTheme="minorHAnsi" w:cstheme="minorHAnsi"/>
          <w:color w:val="202122"/>
        </w:rPr>
        <w:t xml:space="preserve">(2) </w:t>
      </w:r>
      <w:r w:rsidRPr="00AE77A1">
        <w:rPr>
          <w:rStyle w:val="Emphasis"/>
        </w:rPr>
        <w:t xml:space="preserve">For all x, x </w:t>
      </w:r>
      <w:r w:rsidRPr="00AE77A1">
        <w:rPr>
          <w:rStyle w:val="Emphasis"/>
          <w:highlight w:val="green"/>
        </w:rPr>
        <w:t>is a brother if</w:t>
      </w:r>
      <w:r w:rsidRPr="00AE77A1">
        <w:rPr>
          <w:rStyle w:val="Emphasis"/>
        </w:rPr>
        <w:t xml:space="preserve"> and only if </w:t>
      </w:r>
      <w:r w:rsidRPr="00AE77A1">
        <w:rPr>
          <w:rStyle w:val="Emphasis"/>
          <w:highlight w:val="green"/>
        </w:rPr>
        <w:t>x is a broth</w:t>
      </w:r>
      <w:r w:rsidRPr="00AE77A1">
        <w:rPr>
          <w:rFonts w:asciiTheme="minorHAnsi" w:hAnsiTheme="minorHAnsi" w:cstheme="minorHAnsi"/>
          <w:color w:val="202122"/>
          <w:highlight w:val="green"/>
          <w:u w:val="single"/>
        </w:rPr>
        <w:t>er</w:t>
      </w:r>
    </w:p>
    <w:p w14:paraId="07D1CBCE" w14:textId="77777777" w:rsidR="00EB4D28" w:rsidRPr="00AE77A1" w:rsidRDefault="00EB4D28" w:rsidP="00EB4D28">
      <w:pPr>
        <w:pStyle w:val="NormalWeb"/>
        <w:shd w:val="clear" w:color="auto" w:fill="FFFFFF"/>
        <w:spacing w:before="120" w:beforeAutospacing="0" w:after="120" w:afterAutospacing="0"/>
        <w:ind w:left="768"/>
        <w:rPr>
          <w:rFonts w:asciiTheme="minorHAnsi" w:hAnsiTheme="minorHAnsi" w:cstheme="minorHAnsi"/>
          <w:color w:val="202122"/>
          <w:sz w:val="22"/>
          <w:szCs w:val="22"/>
          <w:u w:val="single"/>
        </w:rPr>
      </w:pPr>
      <w:r w:rsidRPr="00AE77A1">
        <w:rPr>
          <w:rFonts w:asciiTheme="minorHAnsi" w:hAnsiTheme="minorHAnsi" w:cstheme="minorHAnsi"/>
          <w:color w:val="202122"/>
          <w:sz w:val="22"/>
          <w:szCs w:val="22"/>
          <w:highlight w:val="green"/>
          <w:u w:val="single"/>
        </w:rPr>
        <w:t>Yet (2) is not informative</w:t>
      </w:r>
      <w:r w:rsidRPr="00AE77A1">
        <w:rPr>
          <w:rFonts w:asciiTheme="minorHAnsi" w:hAnsiTheme="minorHAnsi" w:cstheme="minorHAnsi"/>
          <w:color w:val="202122"/>
          <w:sz w:val="12"/>
          <w:szCs w:val="22"/>
        </w:rPr>
        <w:t xml:space="preserve">, so either (1) is not informative, or </w:t>
      </w:r>
      <w:r w:rsidRPr="00AE77A1">
        <w:rPr>
          <w:rStyle w:val="Emphasis"/>
          <w:highlight w:val="green"/>
        </w:rPr>
        <w:t>the two expressions</w:t>
      </w:r>
      <w:r w:rsidRPr="00AE77A1">
        <w:rPr>
          <w:rStyle w:val="Emphasis"/>
        </w:rPr>
        <w:t xml:space="preserve"> used in (1) </w:t>
      </w:r>
      <w:r w:rsidRPr="00AE77A1">
        <w:rPr>
          <w:rStyle w:val="Emphasis"/>
          <w:highlight w:val="green"/>
        </w:rPr>
        <w:t>are not interchangeable</w:t>
      </w:r>
      <w:r w:rsidRPr="00AE77A1">
        <w:rPr>
          <w:rFonts w:asciiTheme="minorHAnsi" w:hAnsiTheme="minorHAnsi" w:cstheme="minorHAnsi"/>
          <w:color w:val="202122"/>
          <w:sz w:val="12"/>
          <w:szCs w:val="22"/>
        </w:rPr>
        <w:t xml:space="preserve"> (because they change an informative analysis into an uninformative one) so (1) is not actually correct. In other words, if the </w:t>
      </w:r>
      <w:r w:rsidRPr="00AE77A1">
        <w:rPr>
          <w:rFonts w:asciiTheme="minorHAnsi" w:hAnsiTheme="minorHAnsi" w:cstheme="minorHAnsi"/>
          <w:color w:val="202122"/>
          <w:sz w:val="12"/>
          <w:szCs w:val="22"/>
        </w:rPr>
        <w:lastRenderedPageBreak/>
        <w:t xml:space="preserve">analysis is correct and informative, then (1) and (2) must be essentially equal, but this is not true because (2) is not informative. Therefore, it </w:t>
      </w:r>
      <w:r w:rsidRPr="00AE77A1">
        <w:rPr>
          <w:rStyle w:val="Emphasis"/>
        </w:rPr>
        <w:t xml:space="preserve">seems </w:t>
      </w:r>
      <w:r w:rsidRPr="00AE77A1">
        <w:rPr>
          <w:rStyle w:val="Emphasis"/>
          <w:highlight w:val="green"/>
        </w:rPr>
        <w:t>an analysis cannot be both correct and informative</w:t>
      </w:r>
      <w:r w:rsidRPr="00AE77A1">
        <w:rPr>
          <w:rStyle w:val="Emphasis"/>
        </w:rPr>
        <w:t xml:space="preserve"> at the same time</w:t>
      </w:r>
      <w:r w:rsidRPr="00AE77A1">
        <w:rPr>
          <w:rFonts w:asciiTheme="minorHAnsi" w:hAnsiTheme="minorHAnsi" w:cstheme="minorHAnsi"/>
          <w:color w:val="202122"/>
          <w:sz w:val="22"/>
          <w:szCs w:val="22"/>
          <w:u w:val="single"/>
        </w:rPr>
        <w:t>.</w:t>
      </w:r>
    </w:p>
    <w:p w14:paraId="16844F71" w14:textId="77777777" w:rsidR="00EB4D28" w:rsidRDefault="00EB4D28" w:rsidP="00EB4D28">
      <w:pPr>
        <w:pStyle w:val="Heading4"/>
      </w:pPr>
      <w:r>
        <w:t xml:space="preserve">9] </w:t>
      </w:r>
      <w:r w:rsidRPr="006E78AB">
        <w:rPr>
          <w:u w:val="single"/>
        </w:rPr>
        <w:t>Linguistics fail</w:t>
      </w:r>
      <w:r>
        <w:t>-</w:t>
      </w:r>
      <w:r w:rsidRPr="006E78AB">
        <w:t xml:space="preserve"> </w:t>
      </w:r>
      <w:r>
        <w:t>Words have no intrinsic meaning but are constructed by signs and signifiers. For example, pencil refers to a specific image pops in your head that doesn’t replicate all pencils.</w:t>
      </w:r>
    </w:p>
    <w:p w14:paraId="16A9CC17" w14:textId="705D244D" w:rsidR="00E42E4C" w:rsidRDefault="00E42E4C" w:rsidP="00F601E6"/>
    <w:p w14:paraId="40469CFA" w14:textId="60D829F9" w:rsidR="00F87574" w:rsidRDefault="00F87574" w:rsidP="00F87574">
      <w:pPr>
        <w:pStyle w:val="Heading3"/>
      </w:pPr>
      <w:r>
        <w:lastRenderedPageBreak/>
        <w:t>4</w:t>
      </w:r>
    </w:p>
    <w:p w14:paraId="00B2FE3E" w14:textId="7A870A46" w:rsidR="00F87574" w:rsidRDefault="00F87574" w:rsidP="007443CE">
      <w:pPr>
        <w:pStyle w:val="Heading4"/>
      </w:pPr>
      <w:r>
        <w:t>The standard is consistency with the categorical imperative</w:t>
      </w:r>
    </w:p>
    <w:p w14:paraId="3F5D3867" w14:textId="77777777" w:rsidR="007443CE" w:rsidRDefault="007443CE" w:rsidP="007443CE">
      <w:pPr>
        <w:pStyle w:val="Heading4"/>
      </w:pPr>
      <w:r>
        <w:t>Prefer intent based frameworks</w:t>
      </w:r>
    </w:p>
    <w:p w14:paraId="57383A32" w14:textId="02BEE565" w:rsidR="007443CE" w:rsidRDefault="007443CE" w:rsidP="007443CE">
      <w:pPr>
        <w:pStyle w:val="Heading4"/>
      </w:pPr>
      <w:r>
        <w:t xml:space="preserve">1] </w:t>
      </w:r>
      <w:r w:rsidRPr="00392D46">
        <w:t xml:space="preserve">Our framework ensures big squads don’t have a comparative advantage since debates become about quality of arguments rather than quantity - their model crowds out small schools because they </w:t>
      </w:r>
      <w:proofErr w:type="gramStart"/>
      <w:r w:rsidRPr="00392D46">
        <w:t>have to</w:t>
      </w:r>
      <w:proofErr w:type="gramEnd"/>
      <w:r w:rsidRPr="00392D46">
        <w:t xml:space="preserve"> prep for every unique advantage under each </w:t>
      </w:r>
      <w:proofErr w:type="spellStart"/>
      <w:r w:rsidRPr="00392D46">
        <w:t>aff</w:t>
      </w:r>
      <w:proofErr w:type="spellEnd"/>
      <w:r w:rsidRPr="00392D46">
        <w:t xml:space="preserve">, every counterplan, and every </w:t>
      </w:r>
      <w:proofErr w:type="spellStart"/>
      <w:r w:rsidRPr="00392D46">
        <w:t>disad</w:t>
      </w:r>
      <w:proofErr w:type="spellEnd"/>
      <w:r w:rsidRPr="00392D46">
        <w:t xml:space="preserve"> with carded responses to each of them</w:t>
      </w:r>
    </w:p>
    <w:p w14:paraId="6C58A4BB" w14:textId="378E3BE9" w:rsidR="007443CE" w:rsidRDefault="007443CE" w:rsidP="007443CE">
      <w:pPr>
        <w:pStyle w:val="Heading4"/>
      </w:pPr>
      <w:r>
        <w:t>2</w:t>
      </w:r>
      <w:r w:rsidRPr="00703C39">
        <w:t xml:space="preserve">] </w:t>
      </w:r>
      <w:r>
        <w:t xml:space="preserve">Predictability – intent based frameworks force affirmatives to defend the whole resolution but under consequential frameworks, </w:t>
      </w:r>
      <w:proofErr w:type="spellStart"/>
      <w:r w:rsidR="00101084">
        <w:t>affs</w:t>
      </w:r>
      <w:proofErr w:type="spellEnd"/>
      <w:r w:rsidR="00101084">
        <w:t xml:space="preserve"> break new plans all the time which decks small schools and prevents us from engaging</w:t>
      </w:r>
    </w:p>
    <w:p w14:paraId="1FB48CF3" w14:textId="6355128B" w:rsidR="007443CE" w:rsidRDefault="00101084" w:rsidP="007443CE">
      <w:pPr>
        <w:pStyle w:val="Heading4"/>
      </w:pPr>
      <w:r>
        <w:t>3</w:t>
      </w:r>
      <w:r w:rsidR="007443CE" w:rsidRPr="00703C39">
        <w:t xml:space="preserve">] </w:t>
      </w:r>
      <w:r w:rsidR="007443CE">
        <w:t xml:space="preserve">Political Education – politicians </w:t>
      </w:r>
      <w:proofErr w:type="gramStart"/>
      <w:r w:rsidR="007443CE">
        <w:t>have to</w:t>
      </w:r>
      <w:proofErr w:type="gramEnd"/>
      <w:r w:rsidR="007443CE">
        <w:t xml:space="preserve"> understand </w:t>
      </w:r>
      <w:r>
        <w:t>the implications of practical reason</w:t>
      </w:r>
      <w:r w:rsidR="007443CE">
        <w:t xml:space="preserve"> in order to know what powers they have and what they have to provide citizens and debating about Hobbes helps us learn about that.</w:t>
      </w:r>
    </w:p>
    <w:p w14:paraId="1C6CE6E6" w14:textId="1C89EE0B" w:rsidR="007443CE" w:rsidRDefault="00101084" w:rsidP="007443CE">
      <w:pPr>
        <w:pStyle w:val="Heading4"/>
      </w:pPr>
      <w:r>
        <w:t>4</w:t>
      </w:r>
      <w:r w:rsidR="007443CE">
        <w:t xml:space="preserve">] </w:t>
      </w:r>
      <w:r w:rsidR="007443CE" w:rsidRPr="00703C39">
        <w:t xml:space="preserve">Resolvability </w:t>
      </w:r>
      <w:r w:rsidR="007443CE">
        <w:t>–</w:t>
      </w:r>
      <w:r w:rsidR="007443CE" w:rsidRPr="00703C39">
        <w:t xml:space="preserve"> </w:t>
      </w:r>
      <w:r w:rsidR="007443CE">
        <w:t>other debates create a mess of weighing and link turns</w:t>
      </w:r>
      <w:r w:rsidR="007443CE" w:rsidRPr="00703C39">
        <w:t xml:space="preserve">, but using </w:t>
      </w:r>
      <w:r>
        <w:t>Kant</w:t>
      </w:r>
      <w:r w:rsidR="007443CE" w:rsidRPr="00703C39">
        <w:t xml:space="preserve"> is easily resolvable because it becomes a question of </w:t>
      </w:r>
      <w:r>
        <w:t xml:space="preserve">violating the </w:t>
      </w:r>
      <w:proofErr w:type="spellStart"/>
      <w:r>
        <w:t>cateogircal</w:t>
      </w:r>
      <w:proofErr w:type="spellEnd"/>
      <w:r>
        <w:t xml:space="preserve"> imperative</w:t>
      </w:r>
    </w:p>
    <w:p w14:paraId="727DECEA" w14:textId="77777777" w:rsidR="007C63CA" w:rsidRPr="007C63CA" w:rsidRDefault="007C63CA" w:rsidP="007C63CA"/>
    <w:p w14:paraId="039D5906" w14:textId="77777777" w:rsidR="00EA7B49" w:rsidRDefault="00EA7B49" w:rsidP="00EA7B49">
      <w:pPr>
        <w:pStyle w:val="Heading4"/>
      </w:pPr>
      <w:r>
        <w:t xml:space="preserve">Reducing IP is a form of </w:t>
      </w:r>
      <w:proofErr w:type="gramStart"/>
      <w:r>
        <w:t>free-riding</w:t>
      </w:r>
      <w:proofErr w:type="gramEnd"/>
      <w:r>
        <w:t xml:space="preserve"> that fails the universality test, but also uses the creators of the medicine as means to an end.</w:t>
      </w:r>
    </w:p>
    <w:p w14:paraId="466CE6DD" w14:textId="77777777" w:rsidR="00EA7B49" w:rsidRPr="00166B54" w:rsidRDefault="00EA7B49" w:rsidP="00EA7B49">
      <w:r w:rsidRPr="00166B54">
        <w:rPr>
          <w:rStyle w:val="Style13ptBold"/>
        </w:rPr>
        <w:t>Dyke 1</w:t>
      </w:r>
      <w:r>
        <w:rPr>
          <w:rStyle w:val="Style13ptBold"/>
        </w:rPr>
        <w:t>8</w:t>
      </w:r>
      <w:r>
        <w:t xml:space="preserve"> </w:t>
      </w:r>
      <w:r w:rsidRPr="00166B54">
        <w:t>Dyke, Raymond. “The Categorical Imperative for Innovation and Patenting - IPWatchdog.com: Patents &amp;amp; Patent Law.” IPWatchdog.com | Patents &amp;amp; Patent Law, 1 Oct. 2018, www.ipwatchdog.com/2018/07/17/categorical-imperative-innovation-patenting/id=99178/.</w:t>
      </w:r>
      <w:r>
        <w:t>//dhsNJ</w:t>
      </w:r>
    </w:p>
    <w:p w14:paraId="5AE18227" w14:textId="74095518" w:rsidR="00EA7B49" w:rsidRPr="00740AB1" w:rsidRDefault="00EA7B49" w:rsidP="00EA7B49">
      <w:pPr>
        <w:rPr>
          <w:b/>
          <w:iCs/>
          <w:u w:val="single"/>
        </w:rPr>
      </w:pPr>
      <w:r w:rsidRPr="00740AB1">
        <w:rPr>
          <w:sz w:val="10"/>
        </w:rPr>
        <w:t xml:space="preserve">As we shall see, </w:t>
      </w:r>
      <w:r w:rsidRPr="00740AB1">
        <w:rPr>
          <w:rStyle w:val="Emphasis"/>
        </w:rPr>
        <w:t xml:space="preserve">applying </w:t>
      </w:r>
      <w:r w:rsidRPr="00740AB1">
        <w:rPr>
          <w:rStyle w:val="Emphasis"/>
          <w:highlight w:val="green"/>
        </w:rPr>
        <w:t>Kantian logic entails</w:t>
      </w:r>
      <w:r w:rsidRPr="00740AB1">
        <w:rPr>
          <w:sz w:val="10"/>
        </w:rPr>
        <w:t xml:space="preserve"> first acknowledging some basic principles; that the people have a right to express themselves, that that expression (the fruits of their labor) has value and is theirs (unless consent is given otherwise), and that government is obligated to protect people and their property. Thus, </w:t>
      </w:r>
      <w:r w:rsidRPr="00740AB1">
        <w:rPr>
          <w:rStyle w:val="Emphasis"/>
          <w:highlight w:val="green"/>
        </w:rPr>
        <w:t>an inventor</w:t>
      </w:r>
      <w:r w:rsidRPr="00740AB1">
        <w:rPr>
          <w:rStyle w:val="Emphasis"/>
        </w:rPr>
        <w:t xml:space="preserve"> or creator </w:t>
      </w:r>
      <w:r w:rsidRPr="00740AB1">
        <w:rPr>
          <w:rStyle w:val="Emphasis"/>
          <w:highlight w:val="green"/>
        </w:rPr>
        <w:t>has a right</w:t>
      </w:r>
      <w:r w:rsidRPr="00740AB1">
        <w:rPr>
          <w:rStyle w:val="Emphasis"/>
        </w:rPr>
        <w:t xml:space="preserve"> </w:t>
      </w:r>
      <w:r w:rsidRPr="00740AB1">
        <w:rPr>
          <w:rStyle w:val="Emphasis"/>
          <w:highlight w:val="green"/>
        </w:rPr>
        <w:t>in their</w:t>
      </w:r>
      <w:r w:rsidRPr="00740AB1">
        <w:rPr>
          <w:rStyle w:val="Emphasis"/>
        </w:rPr>
        <w:t xml:space="preserve"> own </w:t>
      </w:r>
      <w:r w:rsidRPr="00740AB1">
        <w:rPr>
          <w:rStyle w:val="Emphasis"/>
          <w:highlight w:val="green"/>
        </w:rPr>
        <w:t>creation, which cannot be taken</w:t>
      </w:r>
      <w:r w:rsidRPr="00740AB1">
        <w:rPr>
          <w:rStyle w:val="Emphasis"/>
        </w:rPr>
        <w:t xml:space="preserve"> from them </w:t>
      </w:r>
      <w:r w:rsidRPr="00740AB1">
        <w:rPr>
          <w:rStyle w:val="Emphasis"/>
          <w:highlight w:val="green"/>
        </w:rPr>
        <w:t>without</w:t>
      </w:r>
      <w:r w:rsidRPr="00740AB1">
        <w:rPr>
          <w:rStyle w:val="Emphasis"/>
        </w:rPr>
        <w:t xml:space="preserve"> their </w:t>
      </w:r>
      <w:r w:rsidRPr="00740AB1">
        <w:rPr>
          <w:rStyle w:val="Emphasis"/>
          <w:highlight w:val="green"/>
        </w:rPr>
        <w:t>consent</w:t>
      </w:r>
      <w:r w:rsidRPr="00740AB1">
        <w:rPr>
          <w:rStyle w:val="Emphasis"/>
        </w:rPr>
        <w:t>.</w:t>
      </w:r>
      <w:r w:rsidRPr="00740AB1">
        <w:rPr>
          <w:sz w:val="10"/>
        </w:rPr>
        <w:t xml:space="preserve"> So, employing this canon, </w:t>
      </w:r>
      <w:r w:rsidRPr="00740AB1">
        <w:rPr>
          <w:rStyle w:val="Emphasis"/>
        </w:rPr>
        <w:t xml:space="preserve">a proposed Categorical Imperative (CI) is </w:t>
      </w:r>
      <w:r w:rsidRPr="00740AB1">
        <w:rPr>
          <w:rStyle w:val="Emphasis"/>
          <w:highlight w:val="green"/>
        </w:rPr>
        <w:t>the</w:t>
      </w:r>
      <w:r w:rsidRPr="00740AB1">
        <w:rPr>
          <w:rStyle w:val="Emphasis"/>
        </w:rPr>
        <w:t xml:space="preserve"> following </w:t>
      </w:r>
      <w:r w:rsidRPr="00740AB1">
        <w:rPr>
          <w:rStyle w:val="Emphasis"/>
          <w:highlight w:val="green"/>
        </w:rPr>
        <w:t>Statement: creators should be protected against</w:t>
      </w:r>
      <w:r w:rsidRPr="00740AB1">
        <w:rPr>
          <w:rStyle w:val="Emphasis"/>
        </w:rPr>
        <w:t xml:space="preserve"> the unlawful </w:t>
      </w:r>
      <w:r w:rsidRPr="00740AB1">
        <w:rPr>
          <w:rStyle w:val="Emphasis"/>
          <w:highlight w:val="green"/>
        </w:rPr>
        <w:t>taking of their creation</w:t>
      </w:r>
      <w:r w:rsidRPr="00740AB1">
        <w:rPr>
          <w:rStyle w:val="Emphasis"/>
        </w:rPr>
        <w:t xml:space="preserve"> by others. </w:t>
      </w:r>
      <w:r w:rsidRPr="00740AB1">
        <w:rPr>
          <w:rStyle w:val="Emphasis"/>
          <w:highlight w:val="green"/>
        </w:rPr>
        <w:t>Applying this</w:t>
      </w:r>
      <w:r w:rsidRPr="00740AB1">
        <w:rPr>
          <w:rStyle w:val="Emphasis"/>
        </w:rPr>
        <w:t xml:space="preserve"> Statement </w:t>
      </w:r>
      <w:r w:rsidRPr="00740AB1">
        <w:rPr>
          <w:rStyle w:val="Emphasis"/>
          <w:highlight w:val="green"/>
        </w:rPr>
        <w:t>to everyone</w:t>
      </w:r>
      <w:r w:rsidRPr="00740AB1">
        <w:rPr>
          <w:rStyle w:val="Emphasis"/>
        </w:rPr>
        <w:t>, i</w:t>
      </w:r>
      <w:r w:rsidRPr="00740AB1">
        <w:rPr>
          <w:sz w:val="10"/>
        </w:rPr>
        <w:t xml:space="preserve">.e., does the Statement hold water if everyone does this, leads to a yes determination. Whether a child, a book or a prototype, creations of all sorts should be protected, and </w:t>
      </w:r>
      <w:r w:rsidRPr="00740AB1">
        <w:rPr>
          <w:rStyle w:val="Emphasis"/>
        </w:rPr>
        <w:t xml:space="preserve">this CI </w:t>
      </w:r>
      <w:r w:rsidRPr="00740AB1">
        <w:rPr>
          <w:rStyle w:val="Emphasis"/>
          <w:highlight w:val="green"/>
        </w:rPr>
        <w:t>stands</w:t>
      </w:r>
      <w:r w:rsidRPr="00740AB1">
        <w:rPr>
          <w:rStyle w:val="Emphasis"/>
        </w:rPr>
        <w:t>.</w:t>
      </w:r>
      <w:r w:rsidRPr="00740AB1">
        <w:rPr>
          <w:sz w:val="10"/>
        </w:rPr>
        <w:t xml:space="preserve"> This result also dovetails with the purpose of government: to protect the people and their possessions by providing laws to that effect, whether for the protection of tangible or intangible things. However</w:t>
      </w:r>
      <w:r w:rsidRPr="00740AB1">
        <w:rPr>
          <w:rStyle w:val="Emphasis"/>
        </w:rPr>
        <w:t xml:space="preserve">, a </w:t>
      </w:r>
      <w:r w:rsidRPr="00740AB1">
        <w:rPr>
          <w:rStyle w:val="Emphasis"/>
          <w:highlight w:val="green"/>
        </w:rPr>
        <w:t>contrary</w:t>
      </w:r>
      <w:r w:rsidRPr="00740AB1">
        <w:rPr>
          <w:rStyle w:val="Emphasis"/>
        </w:rPr>
        <w:t xml:space="preserve"> proposal </w:t>
      </w:r>
      <w:r w:rsidRPr="00740AB1">
        <w:rPr>
          <w:rStyle w:val="Emphasis"/>
          <w:highlight w:val="green"/>
        </w:rPr>
        <w:t>can be postulated</w:t>
      </w:r>
      <w:r w:rsidRPr="00740AB1">
        <w:rPr>
          <w:rStyle w:val="Emphasis"/>
        </w:rPr>
        <w:t xml:space="preserve">: </w:t>
      </w:r>
      <w:r w:rsidRPr="00740AB1">
        <w:rPr>
          <w:rStyle w:val="Emphasis"/>
          <w:highlight w:val="green"/>
        </w:rPr>
        <w:t>everyone should be able to use</w:t>
      </w:r>
      <w:r w:rsidRPr="00740AB1">
        <w:rPr>
          <w:rStyle w:val="Emphasis"/>
        </w:rPr>
        <w:t xml:space="preserve"> the </w:t>
      </w:r>
      <w:r w:rsidRPr="00740AB1">
        <w:rPr>
          <w:rStyle w:val="Emphasis"/>
          <w:highlight w:val="green"/>
        </w:rPr>
        <w:t>creations of</w:t>
      </w:r>
      <w:r w:rsidRPr="00740AB1">
        <w:rPr>
          <w:rStyle w:val="Emphasis"/>
        </w:rPr>
        <w:t xml:space="preserve"> </w:t>
      </w:r>
      <w:r w:rsidRPr="00740AB1">
        <w:rPr>
          <w:rStyle w:val="Emphasis"/>
          <w:highlight w:val="green"/>
        </w:rPr>
        <w:t>another</w:t>
      </w:r>
      <w:r w:rsidRPr="00740AB1">
        <w:rPr>
          <w:rStyle w:val="Emphasis"/>
        </w:rPr>
        <w:t xml:space="preserve"> </w:t>
      </w:r>
      <w:r w:rsidRPr="00740AB1">
        <w:rPr>
          <w:rStyle w:val="Emphasis"/>
          <w:highlight w:val="green"/>
        </w:rPr>
        <w:t>without charge</w:t>
      </w:r>
      <w:r w:rsidRPr="00740AB1">
        <w:rPr>
          <w:rStyle w:val="Emphasis"/>
        </w:rPr>
        <w:t>.</w:t>
      </w:r>
      <w:r w:rsidRPr="00740AB1">
        <w:rPr>
          <w:sz w:val="10"/>
        </w:rPr>
        <w:t xml:space="preserve"> </w:t>
      </w:r>
    </w:p>
    <w:p w14:paraId="6B003FD2" w14:textId="77777777" w:rsidR="00EA7B49" w:rsidRPr="00EA7B49" w:rsidRDefault="00EA7B49" w:rsidP="00EA7B49"/>
    <w:p w14:paraId="2535D06F" w14:textId="77777777" w:rsidR="007C63CA" w:rsidRPr="007C63CA" w:rsidRDefault="007C63CA" w:rsidP="007C63CA"/>
    <w:p w14:paraId="28C1B066" w14:textId="6AFB4546" w:rsidR="00F87574" w:rsidRDefault="00F87574" w:rsidP="00F87574"/>
    <w:p w14:paraId="5648250C" w14:textId="77777777" w:rsidR="00101084" w:rsidRPr="00101084" w:rsidRDefault="00101084" w:rsidP="00101084"/>
    <w:p w14:paraId="4F11CB8D" w14:textId="03345B2F" w:rsidR="007443CE" w:rsidRPr="00EB4D28" w:rsidRDefault="007443CE" w:rsidP="00101084">
      <w:pPr>
        <w:pStyle w:val="Heading4"/>
      </w:pPr>
    </w:p>
    <w:sectPr w:rsidR="007443CE" w:rsidRPr="00EB4D28"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E7CDB" w14:textId="77777777" w:rsidR="00B21629" w:rsidRDefault="00B21629" w:rsidP="00EB4D28">
      <w:pPr>
        <w:spacing w:after="0" w:line="240" w:lineRule="auto"/>
      </w:pPr>
      <w:r>
        <w:separator/>
      </w:r>
    </w:p>
  </w:endnote>
  <w:endnote w:type="continuationSeparator" w:id="0">
    <w:p w14:paraId="5DE0048A" w14:textId="77777777" w:rsidR="00B21629" w:rsidRDefault="00B21629" w:rsidP="00EB4D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BD816" w14:textId="77777777" w:rsidR="00B21629" w:rsidRDefault="00B21629" w:rsidP="00EB4D28">
      <w:pPr>
        <w:spacing w:after="0" w:line="240" w:lineRule="auto"/>
      </w:pPr>
      <w:r>
        <w:separator/>
      </w:r>
    </w:p>
  </w:footnote>
  <w:footnote w:type="continuationSeparator" w:id="0">
    <w:p w14:paraId="3E8C6F08" w14:textId="77777777" w:rsidR="00B21629" w:rsidRDefault="00B21629" w:rsidP="00EB4D28">
      <w:pPr>
        <w:spacing w:after="0" w:line="240" w:lineRule="auto"/>
      </w:pPr>
      <w:r>
        <w:continuationSeparator/>
      </w:r>
    </w:p>
  </w:footnote>
  <w:footnote w:id="1">
    <w:p w14:paraId="3CA0980A" w14:textId="77777777" w:rsidR="00EB4D28" w:rsidRPr="00752E9C" w:rsidRDefault="00EB4D28" w:rsidP="00EB4D28">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77F59451" w14:textId="77777777" w:rsidR="00EB4D28" w:rsidRPr="00855FDC" w:rsidRDefault="00EB4D28" w:rsidP="00EB4D28">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6CE85EF7" w14:textId="77777777" w:rsidR="00EB4D28" w:rsidRDefault="00EB4D28" w:rsidP="00EB4D28">
      <w:pPr>
        <w:pStyle w:val="FootnoteText"/>
      </w:pPr>
      <w:r>
        <w:rPr>
          <w:rStyle w:val="FootnoteReference"/>
        </w:rPr>
        <w:footnoteRef/>
      </w:r>
      <w:r>
        <w:t xml:space="preserve"> </w:t>
      </w:r>
      <w:r w:rsidRPr="00C216A9">
        <w:t>https://www.google.com/search?q=of+definition&amp;rlz=1C1CHBF_enUS877US877&amp;oq=of+definition&amp;aqs=chrome.0.69i59j69i61l3.1473j0j7&amp;sourceid=chrome&amp;ie=UTF-8</w:t>
      </w:r>
    </w:p>
  </w:footnote>
  <w:footnote w:id="4">
    <w:p w14:paraId="29901D6C" w14:textId="77777777" w:rsidR="00EB4D28" w:rsidRDefault="00EB4D28" w:rsidP="00EB4D28">
      <w:pPr>
        <w:pStyle w:val="FootnoteText"/>
      </w:pPr>
      <w:r>
        <w:rPr>
          <w:rStyle w:val="FootnoteReference"/>
        </w:rPr>
        <w:footnoteRef/>
      </w:r>
      <w:r>
        <w:t xml:space="preserve"> </w:t>
      </w:r>
      <w:r w:rsidRPr="00C216A9">
        <w:t>https://www.google.com/search?q=the+definition&amp;rlz=1C1CHBF_enUS877US877&amp;oq=the+definition&amp;aqs=chrome..69i57j69i64j69i61j69i60l2.1976j0j7&amp;sourceid=chrome&amp;ie=UTF-8</w:t>
      </w:r>
    </w:p>
  </w:footnote>
  <w:footnote w:id="5">
    <w:p w14:paraId="18C57D19" w14:textId="77777777" w:rsidR="00EB4D28" w:rsidRDefault="00EB4D28" w:rsidP="00EB4D28">
      <w:pPr>
        <w:pStyle w:val="FootnoteText"/>
      </w:pPr>
      <w:r>
        <w:rPr>
          <w:rStyle w:val="FootnoteReference"/>
        </w:rPr>
        <w:footnoteRef/>
      </w:r>
      <w:r>
        <w:t xml:space="preserve"> </w:t>
      </w:r>
      <w:r w:rsidRPr="00076282">
        <w: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w:t>
      </w:r>
    </w:p>
  </w:footnote>
  <w:footnote w:id="6">
    <w:p w14:paraId="6B5CD8C8" w14:textId="77777777" w:rsidR="00EB4D28" w:rsidRDefault="00EB4D28" w:rsidP="00EB4D28">
      <w:pPr>
        <w:pStyle w:val="FootnoteText"/>
      </w:pPr>
      <w:r>
        <w:rPr>
          <w:rStyle w:val="FootnoteReference"/>
        </w:rPr>
        <w:footnoteRef/>
      </w:r>
      <w:r>
        <w:t xml:space="preserve"> </w:t>
      </w:r>
      <w:r w:rsidRPr="00B013FD">
        <w:t>https://www.google.com/search?q=medicine+definition&amp;rlz=1C1CHBF_enUS877US877&amp;oq=medicine+definition&amp;aqs=chrome.0.69i59.2986j0j7&amp;sourceid=chrome&amp;ie=UTF-8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7"/>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9290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1084"/>
    <w:rsid w:val="00117316"/>
    <w:rsid w:val="001209B4"/>
    <w:rsid w:val="001578F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1A7"/>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1322"/>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40A1"/>
    <w:rsid w:val="006F5693"/>
    <w:rsid w:val="006F5D4C"/>
    <w:rsid w:val="00717B01"/>
    <w:rsid w:val="007227D9"/>
    <w:rsid w:val="0072491F"/>
    <w:rsid w:val="00725598"/>
    <w:rsid w:val="007374A1"/>
    <w:rsid w:val="007443CE"/>
    <w:rsid w:val="00752712"/>
    <w:rsid w:val="00753A84"/>
    <w:rsid w:val="007611F5"/>
    <w:rsid w:val="007619E4"/>
    <w:rsid w:val="00761E75"/>
    <w:rsid w:val="0076495E"/>
    <w:rsid w:val="00765FC8"/>
    <w:rsid w:val="00775694"/>
    <w:rsid w:val="0079290D"/>
    <w:rsid w:val="00793F46"/>
    <w:rsid w:val="007A1325"/>
    <w:rsid w:val="007A1A18"/>
    <w:rsid w:val="007A3BAF"/>
    <w:rsid w:val="007B53D8"/>
    <w:rsid w:val="007C22C5"/>
    <w:rsid w:val="007C57E1"/>
    <w:rsid w:val="007C5811"/>
    <w:rsid w:val="007C63CA"/>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6448"/>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372E"/>
    <w:rsid w:val="00A65C0B"/>
    <w:rsid w:val="00A776BA"/>
    <w:rsid w:val="00A81FD2"/>
    <w:rsid w:val="00A8441A"/>
    <w:rsid w:val="00A8674A"/>
    <w:rsid w:val="00A96E24"/>
    <w:rsid w:val="00AA6F6E"/>
    <w:rsid w:val="00AB122B"/>
    <w:rsid w:val="00AB21B0"/>
    <w:rsid w:val="00AB48D3"/>
    <w:rsid w:val="00AD3EF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1629"/>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49B6"/>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0BB7"/>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7B49"/>
    <w:rsid w:val="00EB33FF"/>
    <w:rsid w:val="00EB3D1A"/>
    <w:rsid w:val="00EB4D28"/>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757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80F46E"/>
  <w14:defaultImageDpi w14:val="300"/>
  <w15:docId w15:val="{6B168BB6-38A1-0942-9F92-86836106D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6644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664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6644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86644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No Spacing1111,ta,TAG,Heading 21,Ch1"/>
    <w:basedOn w:val="Normal"/>
    <w:next w:val="Normal"/>
    <w:link w:val="Heading4Char"/>
    <w:uiPriority w:val="9"/>
    <w:unhideWhenUsed/>
    <w:qFormat/>
    <w:rsid w:val="0086644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664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6448"/>
  </w:style>
  <w:style w:type="character" w:customStyle="1" w:styleId="Heading1Char">
    <w:name w:val="Heading 1 Char"/>
    <w:aliases w:val="Pocket Char"/>
    <w:basedOn w:val="DefaultParagraphFont"/>
    <w:link w:val="Heading1"/>
    <w:uiPriority w:val="9"/>
    <w:rsid w:val="0086644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66448"/>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866448"/>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 Char"/>
    <w:basedOn w:val="DefaultParagraphFont"/>
    <w:link w:val="Heading4"/>
    <w:uiPriority w:val="9"/>
    <w:rsid w:val="0086644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866448"/>
    <w:rPr>
      <w:b/>
      <w:sz w:val="26"/>
      <w:u w:val="none"/>
    </w:rPr>
  </w:style>
  <w:style w:type="character" w:customStyle="1" w:styleId="StyleUnderline">
    <w:name w:val="Style Underline"/>
    <w:aliases w:val="Underline"/>
    <w:basedOn w:val="DefaultParagraphFont"/>
    <w:uiPriority w:val="1"/>
    <w:qFormat/>
    <w:rsid w:val="00866448"/>
    <w:rPr>
      <w:b/>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86644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6644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
    <w:basedOn w:val="DefaultParagraphFont"/>
    <w:link w:val="Card"/>
    <w:uiPriority w:val="99"/>
    <w:unhideWhenUsed/>
    <w:rsid w:val="00866448"/>
    <w:rPr>
      <w:color w:val="auto"/>
      <w:u w:val="none"/>
    </w:rPr>
  </w:style>
  <w:style w:type="paragraph" w:styleId="DocumentMap">
    <w:name w:val="Document Map"/>
    <w:basedOn w:val="Normal"/>
    <w:link w:val="DocumentMapChar"/>
    <w:uiPriority w:val="99"/>
    <w:semiHidden/>
    <w:unhideWhenUsed/>
    <w:rsid w:val="0086644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66448"/>
    <w:rPr>
      <w:rFonts w:ascii="Lucida Grande" w:hAnsi="Lucida Grande" w:cs="Lucida Grande"/>
    </w:r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
    <w:basedOn w:val="Heading1"/>
    <w:link w:val="Hyperlink"/>
    <w:autoRedefine/>
    <w:uiPriority w:val="99"/>
    <w:qFormat/>
    <w:rsid w:val="00EB4D2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EB4D28"/>
    <w:rPr>
      <w:vertAlign w:val="superscript"/>
    </w:rPr>
  </w:style>
  <w:style w:type="paragraph" w:styleId="FootnoteText">
    <w:name w:val="footnote text"/>
    <w:basedOn w:val="Normal"/>
    <w:link w:val="FootnoteTextChar"/>
    <w:uiPriority w:val="99"/>
    <w:unhideWhenUsed/>
    <w:qFormat/>
    <w:rsid w:val="00EB4D28"/>
    <w:pPr>
      <w:spacing w:after="0" w:line="240" w:lineRule="auto"/>
    </w:pPr>
    <w:rPr>
      <w:sz w:val="24"/>
    </w:rPr>
  </w:style>
  <w:style w:type="character" w:customStyle="1" w:styleId="FootnoteTextChar">
    <w:name w:val="Footnote Text Char"/>
    <w:basedOn w:val="DefaultParagraphFont"/>
    <w:link w:val="FootnoteText"/>
    <w:uiPriority w:val="99"/>
    <w:rsid w:val="00EB4D28"/>
    <w:rPr>
      <w:rFonts w:ascii="Calibri" w:hAnsi="Calibri" w:cs="Calibri"/>
    </w:rPr>
  </w:style>
  <w:style w:type="paragraph" w:customStyle="1" w:styleId="textbold">
    <w:name w:val="text bold"/>
    <w:basedOn w:val="Normal"/>
    <w:link w:val="Emphasis"/>
    <w:autoRedefine/>
    <w:uiPriority w:val="20"/>
    <w:qFormat/>
    <w:rsid w:val="00EB4D28"/>
    <w:pPr>
      <w:pBdr>
        <w:top w:val="single" w:sz="6" w:space="1" w:color="auto"/>
        <w:left w:val="single" w:sz="6" w:space="4" w:color="auto"/>
        <w:bottom w:val="single" w:sz="6" w:space="1" w:color="auto"/>
        <w:right w:val="single" w:sz="6" w:space="4" w:color="auto"/>
      </w:pBdr>
      <w:spacing w:after="0" w:line="240" w:lineRule="auto"/>
      <w:ind w:left="720"/>
      <w:contextualSpacing/>
      <w:jc w:val="both"/>
    </w:pPr>
    <w:rPr>
      <w:b/>
      <w:iCs/>
      <w:u w:val="single"/>
      <w:bdr w:val="single" w:sz="8" w:space="0" w:color="auto"/>
    </w:rPr>
  </w:style>
  <w:style w:type="paragraph" w:styleId="NormalWeb">
    <w:name w:val="Normal (Web)"/>
    <w:basedOn w:val="Normal"/>
    <w:uiPriority w:val="99"/>
    <w:semiHidden/>
    <w:unhideWhenUsed/>
    <w:rsid w:val="00EB4D28"/>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319564">
      <w:bodyDiv w:val="1"/>
      <w:marLeft w:val="0"/>
      <w:marRight w:val="0"/>
      <w:marTop w:val="0"/>
      <w:marBottom w:val="0"/>
      <w:divBdr>
        <w:top w:val="none" w:sz="0" w:space="0" w:color="auto"/>
        <w:left w:val="none" w:sz="0" w:space="0" w:color="auto"/>
        <w:bottom w:val="none" w:sz="0" w:space="0" w:color="auto"/>
        <w:right w:val="none" w:sz="0" w:space="0" w:color="auto"/>
      </w:divBdr>
    </w:div>
    <w:div w:id="145898833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Conceptual_analysi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n.wikipedia.org/wiki/Paradox_of_analysi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ox.com/2015/6/29/8847863/holographic-principle-universe-theory-physic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n.wikipedia.org/wiki/Analytic_philosophy"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8</Pages>
  <Words>1685</Words>
  <Characters>9611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13</cp:revision>
  <dcterms:created xsi:type="dcterms:W3CDTF">2021-09-19T22:17:00Z</dcterms:created>
  <dcterms:modified xsi:type="dcterms:W3CDTF">2021-09-21T07:27:00Z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