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B4F9B" w14:textId="272FE2EA" w:rsidR="00821FAE" w:rsidRDefault="00821FAE" w:rsidP="00821FAE">
      <w:pPr>
        <w:pStyle w:val="Heading3"/>
      </w:pPr>
      <w:r>
        <w:t>1</w:t>
      </w:r>
    </w:p>
    <w:p w14:paraId="73210525" w14:textId="56DE4650" w:rsidR="004A3591" w:rsidRDefault="004A3591" w:rsidP="004A3591">
      <w:pPr>
        <w:pStyle w:val="Heading4"/>
      </w:pPr>
      <w:r>
        <w:t xml:space="preserve">Interpretation: </w:t>
      </w:r>
      <w:r w:rsidR="00882266">
        <w:t xml:space="preserve">The affirmative </w:t>
      </w:r>
      <w:r w:rsidRPr="004A3591">
        <w:t>ca</w:t>
      </w:r>
      <w:r w:rsidR="00882266">
        <w:t>n’</w:t>
      </w:r>
      <w:r w:rsidRPr="004A3591">
        <w:t>t say 1</w:t>
      </w:r>
      <w:r w:rsidR="00742D82">
        <w:t>AR</w:t>
      </w:r>
      <w:r w:rsidRPr="004A3591">
        <w:t xml:space="preserve"> theory is </w:t>
      </w:r>
      <w:r w:rsidR="00742D82">
        <w:t>DTD</w:t>
      </w:r>
      <w:r w:rsidRPr="004A3591">
        <w:t xml:space="preserve">. no </w:t>
      </w:r>
      <w:proofErr w:type="spellStart"/>
      <w:r w:rsidRPr="004A3591">
        <w:t>rvi</w:t>
      </w:r>
      <w:proofErr w:type="spellEnd"/>
      <w:r w:rsidRPr="004A3591">
        <w:t xml:space="preserve">, </w:t>
      </w:r>
      <w:r w:rsidR="00742D82">
        <w:t>CI</w:t>
      </w:r>
      <w:r w:rsidRPr="004A3591">
        <w:t xml:space="preserve"> and </w:t>
      </w:r>
      <w:r w:rsidR="00742D82">
        <w:t xml:space="preserve">CX </w:t>
      </w:r>
      <w:r w:rsidRPr="004A3591">
        <w:t xml:space="preserve">checks all neg </w:t>
      </w:r>
      <w:proofErr w:type="spellStart"/>
      <w:r w:rsidRPr="004A3591">
        <w:t>interps</w:t>
      </w:r>
      <w:proofErr w:type="spellEnd"/>
    </w:p>
    <w:p w14:paraId="6EECFA11" w14:textId="5471FDFC" w:rsidR="00742D82" w:rsidRDefault="00742D82" w:rsidP="00742D82">
      <w:pPr>
        <w:pStyle w:val="Heading4"/>
      </w:pPr>
      <w:r>
        <w:t>Prefer:</w:t>
      </w:r>
    </w:p>
    <w:p w14:paraId="34299B97" w14:textId="438D018B" w:rsidR="00742D82" w:rsidRDefault="00742D82" w:rsidP="00742D82">
      <w:pPr>
        <w:pStyle w:val="Heading4"/>
      </w:pPr>
      <w:r>
        <w:t>Infinite abuse</w:t>
      </w:r>
      <w:r w:rsidR="00EE12A0">
        <w:t xml:space="preserve">- </w:t>
      </w:r>
      <w:proofErr w:type="spellStart"/>
      <w:r w:rsidR="00EE12A0">
        <w:t>Extempt</w:t>
      </w:r>
      <w:proofErr w:type="spellEnd"/>
    </w:p>
    <w:p w14:paraId="29C4DDCC" w14:textId="77777777" w:rsidR="004A3591" w:rsidRDefault="004A3591" w:rsidP="004A3591">
      <w:pPr>
        <w:pStyle w:val="Heading4"/>
      </w:pPr>
      <w:r>
        <w:t xml:space="preserve">Fairness and education are voters – </w:t>
      </w:r>
      <w:proofErr w:type="spellStart"/>
      <w:r>
        <w:t>its</w:t>
      </w:r>
      <w:proofErr w:type="spellEnd"/>
      <w:r>
        <w:t xml:space="preserve"> how judges evaluate rounds and why schools fund debate</w:t>
      </w:r>
    </w:p>
    <w:p w14:paraId="647D09B2" w14:textId="77777777" w:rsidR="00882266" w:rsidRPr="004A3591" w:rsidRDefault="00882266" w:rsidP="004A3591"/>
    <w:p w14:paraId="4B55F7A8" w14:textId="0A07168D" w:rsidR="00821FAE" w:rsidRDefault="00821FAE" w:rsidP="00821FAE">
      <w:pPr>
        <w:pStyle w:val="Heading3"/>
      </w:pPr>
      <w:r>
        <w:t>2</w:t>
      </w:r>
    </w:p>
    <w:p w14:paraId="62F20914" w14:textId="2168FAF8" w:rsidR="00882266" w:rsidRDefault="00882266" w:rsidP="00882266">
      <w:pPr>
        <w:pStyle w:val="Heading4"/>
      </w:pPr>
      <w:proofErr w:type="spellStart"/>
      <w:r>
        <w:t>Interp</w:t>
      </w:r>
      <w:proofErr w:type="spellEnd"/>
      <w:r w:rsidR="00742D82">
        <w:t>: D</w:t>
      </w:r>
      <w:r>
        <w:t xml:space="preserve">ebaters must provide full citations for sources. to clarify, publisher or author, date, and article name. </w:t>
      </w:r>
    </w:p>
    <w:p w14:paraId="7A533D92" w14:textId="77777777" w:rsidR="00882266" w:rsidRDefault="00882266" w:rsidP="00882266">
      <w:pPr>
        <w:pStyle w:val="Heading4"/>
      </w:pPr>
      <w:r>
        <w:t xml:space="preserve">violation - outer space </w:t>
      </w:r>
      <w:proofErr w:type="spellStart"/>
      <w:r>
        <w:t>definintion</w:t>
      </w:r>
      <w:proofErr w:type="spellEnd"/>
      <w:r>
        <w:t xml:space="preserve"> at the bottom</w:t>
      </w:r>
    </w:p>
    <w:p w14:paraId="666E0D29" w14:textId="77777777" w:rsidR="00882266" w:rsidRDefault="00882266" w:rsidP="00882266">
      <w:pPr>
        <w:pStyle w:val="Heading4"/>
      </w:pPr>
      <w:r>
        <w:t xml:space="preserve">vote for </w:t>
      </w:r>
      <w:proofErr w:type="spellStart"/>
      <w:r>
        <w:t>prpe</w:t>
      </w:r>
      <w:proofErr w:type="spellEnd"/>
      <w:r>
        <w:t xml:space="preserve"> skew - a] </w:t>
      </w:r>
      <w:proofErr w:type="spellStart"/>
      <w:r>
        <w:t>incentivzes</w:t>
      </w:r>
      <w:proofErr w:type="spellEnd"/>
      <w:r>
        <w:t xml:space="preserve"> the </w:t>
      </w:r>
      <w:proofErr w:type="spellStart"/>
      <w:r>
        <w:t>aff</w:t>
      </w:r>
      <w:proofErr w:type="spellEnd"/>
      <w:r>
        <w:t xml:space="preserve"> to cite random sources that we </w:t>
      </w:r>
      <w:proofErr w:type="spellStart"/>
      <w:proofErr w:type="gramStart"/>
      <w:r>
        <w:t>cant</w:t>
      </w:r>
      <w:proofErr w:type="spellEnd"/>
      <w:proofErr w:type="gramEnd"/>
      <w:r>
        <w:t xml:space="preserve"> verify that is legit immediately and b] forces me to waste time in properly cite sources that you </w:t>
      </w:r>
      <w:proofErr w:type="spellStart"/>
      <w:r>
        <w:t>dont</w:t>
      </w:r>
      <w:proofErr w:type="spellEnd"/>
      <w:r>
        <w:t xml:space="preserve"> </w:t>
      </w:r>
    </w:p>
    <w:p w14:paraId="26FBD94E" w14:textId="77777777" w:rsidR="00882266" w:rsidRDefault="00882266" w:rsidP="00882266">
      <w:pPr>
        <w:pStyle w:val="Heading4"/>
      </w:pPr>
      <w:r>
        <w:t>that o/w</w:t>
      </w:r>
    </w:p>
    <w:p w14:paraId="26CC3F08" w14:textId="77777777" w:rsidR="00882266" w:rsidRDefault="00882266" w:rsidP="00882266">
      <w:pPr>
        <w:pStyle w:val="Heading4"/>
      </w:pPr>
      <w:r>
        <w:t xml:space="preserve">a] topic ed - means we </w:t>
      </w:r>
      <w:proofErr w:type="spellStart"/>
      <w:r>
        <w:t>arent</w:t>
      </w:r>
      <w:proofErr w:type="spellEnd"/>
      <w:r>
        <w:t xml:space="preserve"> </w:t>
      </w:r>
      <w:proofErr w:type="spellStart"/>
      <w:r>
        <w:t>incentized</w:t>
      </w:r>
      <w:proofErr w:type="spellEnd"/>
      <w:r>
        <w:t xml:space="preserve"> to find good sources that have relevant applications which skills </w:t>
      </w:r>
      <w:proofErr w:type="spellStart"/>
      <w:r>
        <w:t>substnace</w:t>
      </w:r>
      <w:proofErr w:type="spellEnd"/>
      <w:r>
        <w:t xml:space="preserve"> ed</w:t>
      </w:r>
    </w:p>
    <w:p w14:paraId="049AEA81" w14:textId="77777777" w:rsidR="00882266" w:rsidRDefault="00882266" w:rsidP="00882266">
      <w:pPr>
        <w:pStyle w:val="Heading4"/>
      </w:pPr>
      <w:r>
        <w:t xml:space="preserve">b] engagement- proves that playing field is already skewed since you came in with more time to prep and means you </w:t>
      </w:r>
      <w:proofErr w:type="spellStart"/>
      <w:r>
        <w:t>arent</w:t>
      </w:r>
      <w:proofErr w:type="spellEnd"/>
      <w:r>
        <w:t xml:space="preserve"> subject to researched scrutiny - triggers presumption since we </w:t>
      </w:r>
      <w:proofErr w:type="spellStart"/>
      <w:r>
        <w:t>couldnt</w:t>
      </w:r>
      <w:proofErr w:type="spellEnd"/>
      <w:r>
        <w:t xml:space="preserve"> properly test the </w:t>
      </w:r>
      <w:proofErr w:type="spellStart"/>
      <w:r>
        <w:t>aff</w:t>
      </w:r>
      <w:proofErr w:type="spellEnd"/>
    </w:p>
    <w:p w14:paraId="4CF8E3A2" w14:textId="46230D1C" w:rsidR="00882266" w:rsidRPr="00882266" w:rsidRDefault="00882266" w:rsidP="00882266">
      <w:pPr>
        <w:pStyle w:val="Heading4"/>
      </w:pPr>
      <w:r>
        <w:t xml:space="preserve">c] time skew - </w:t>
      </w:r>
      <w:proofErr w:type="spellStart"/>
      <w:r>
        <w:t>im</w:t>
      </w:r>
      <w:proofErr w:type="spellEnd"/>
      <w:r>
        <w:t xml:space="preserve"> forced to read all my authors and dates allowed while you brush past them</w:t>
      </w:r>
    </w:p>
    <w:p w14:paraId="5055BF29" w14:textId="5BDC042F" w:rsidR="004A3591" w:rsidRDefault="00821FAE" w:rsidP="00882266">
      <w:pPr>
        <w:pStyle w:val="Heading3"/>
      </w:pPr>
      <w:r>
        <w:t>3</w:t>
      </w:r>
    </w:p>
    <w:p w14:paraId="04936FAD" w14:textId="1FF4BCF3" w:rsidR="004A3591" w:rsidRDefault="004A3591" w:rsidP="004A3591">
      <w:pPr>
        <w:pStyle w:val="Heading4"/>
      </w:pPr>
      <w:r w:rsidRPr="004A3591">
        <w:t xml:space="preserve">Permissibility is irrelevant on this topic since there is no action to be obligated </w:t>
      </w:r>
      <w:proofErr w:type="gramStart"/>
      <w:r w:rsidRPr="004A3591">
        <w:t>to  Presumption</w:t>
      </w:r>
      <w:proofErr w:type="gramEnd"/>
      <w:r w:rsidRPr="004A3591">
        <w:t xml:space="preserve"> negates – A] If we deny the truth of the </w:t>
      </w:r>
      <w:proofErr w:type="spellStart"/>
      <w:r w:rsidRPr="004A3591">
        <w:t>aff</w:t>
      </w:r>
      <w:proofErr w:type="spellEnd"/>
      <w:r w:rsidRPr="004A3591">
        <w:t xml:space="preserve"> then you negate – textuality B] resolved in the resolution denotes certainty which means if they aren’t determined and uncertain then you can’t affirm</w:t>
      </w:r>
    </w:p>
    <w:p w14:paraId="1E8ECDA9" w14:textId="77777777" w:rsidR="00882266" w:rsidRDefault="00882266" w:rsidP="00882266">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w:t>
      </w:r>
      <w:proofErr w:type="gramStart"/>
      <w:r w:rsidRPr="00F570EE">
        <w:rPr>
          <w:rFonts w:cs="Calibri"/>
        </w:rPr>
        <w:t>has to</w:t>
      </w:r>
      <w:proofErr w:type="gramEnd"/>
      <w:r w:rsidRPr="00F570EE">
        <w:rPr>
          <w:rFonts w:cs="Calibri"/>
        </w:rPr>
        <w:t xml:space="preserve"> prove an obligation, and permissibility would deny the existence of an obligation </w:t>
      </w:r>
    </w:p>
    <w:p w14:paraId="677493A6" w14:textId="77777777" w:rsidR="00882266" w:rsidRDefault="00882266" w:rsidP="00882266">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proving one part of the statement false disproves the entire statement. Presuming all statements are true creates contradictions which would be ethically bankrupt.</w:t>
      </w:r>
    </w:p>
    <w:p w14:paraId="7E513D8A" w14:textId="77777777" w:rsidR="00882266" w:rsidRDefault="00882266" w:rsidP="00882266">
      <w:pPr>
        <w:pStyle w:val="Heading4"/>
      </w:pPr>
      <w:r>
        <w:t xml:space="preserve">3] </w:t>
      </w:r>
      <w:r w:rsidRPr="004F2341">
        <w:rPr>
          <w:u w:val="single"/>
        </w:rPr>
        <w:t>Negating is harder</w:t>
      </w:r>
      <w:r>
        <w:t xml:space="preserve"> – A] </w:t>
      </w:r>
      <w:proofErr w:type="spellStart"/>
      <w:r>
        <w:t>Aff</w:t>
      </w:r>
      <w:proofErr w:type="spellEnd"/>
      <w:r>
        <w:t xml:space="preserve"> gets first and last speech which control the direction of the debate B] Affirmatives can strategically </w:t>
      </w:r>
      <w:proofErr w:type="spellStart"/>
      <w:r>
        <w:t>uplayer</w:t>
      </w:r>
      <w:proofErr w:type="spellEnd"/>
      <w:r>
        <w:t xml:space="preserve"> in the 1ar giving them a </w:t>
      </w:r>
      <w:proofErr w:type="gramStart"/>
      <w:r>
        <w:t>7-6 time</w:t>
      </w:r>
      <w:proofErr w:type="gramEnd"/>
      <w:r>
        <w:t xml:space="preserve"> skew advantage, splitting the 2nr C] They get infinite prep time</w:t>
      </w:r>
    </w:p>
    <w:p w14:paraId="0B01870E" w14:textId="77777777" w:rsidR="00882266" w:rsidRPr="00882266" w:rsidRDefault="00882266" w:rsidP="00882266"/>
    <w:p w14:paraId="22BE8B50" w14:textId="77777777" w:rsidR="00821FAE" w:rsidRPr="00AD4714" w:rsidRDefault="00821FAE" w:rsidP="00821FAE">
      <w:pPr>
        <w:pStyle w:val="Heading4"/>
        <w:tabs>
          <w:tab w:val="left" w:pos="7172"/>
        </w:tabs>
        <w:rPr>
          <w:rStyle w:val="Style13ptBold"/>
          <w:b/>
          <w:bCs w:val="0"/>
        </w:rPr>
      </w:pPr>
      <w:r>
        <w:rPr>
          <w:rStyle w:val="Style13ptBold"/>
          <w:b/>
          <w:bCs w:val="0"/>
        </w:rPr>
        <w:t xml:space="preserve">1] </w:t>
      </w:r>
      <w:r w:rsidRPr="00740C90">
        <w:rPr>
          <w:rStyle w:val="Style13ptBold"/>
          <w:b/>
          <w:bCs w:val="0"/>
        </w:rPr>
        <w:t>We’re in a hologram</w:t>
      </w:r>
      <w:r>
        <w:rPr>
          <w:rStyle w:val="Style13ptBold"/>
          <w:b/>
          <w:bCs w:val="0"/>
        </w:rPr>
        <w:t xml:space="preserve"> </w:t>
      </w:r>
    </w:p>
    <w:p w14:paraId="02F34040" w14:textId="77777777" w:rsidR="00821FAE" w:rsidRDefault="00821FAE" w:rsidP="00821FAE">
      <w:r w:rsidRPr="00AD4714">
        <w:rPr>
          <w:rStyle w:val="Style13ptBold"/>
        </w:rPr>
        <w:t>Stromberg 15</w:t>
      </w:r>
      <w:r>
        <w:t>[</w:t>
      </w:r>
      <w:r w:rsidRPr="00AD4714">
        <w:t>Joseph Stromberg</w:t>
      </w:r>
      <w:r>
        <w:t>- “</w:t>
      </w:r>
      <w:r w:rsidRPr="00AD4714">
        <w:t>Some physicists believe we're living in a giant hologram — and it's not that far-fetched</w:t>
      </w:r>
      <w:r>
        <w:t>”</w:t>
      </w:r>
      <w:r w:rsidRPr="00AD4714">
        <w:t xml:space="preserve"> </w:t>
      </w:r>
      <w:hyperlink r:id="rId11" w:history="1">
        <w:r w:rsidRPr="00B00A09">
          <w:rPr>
            <w:rStyle w:val="Hyperlink"/>
          </w:rPr>
          <w:t>https://www.vox.com/2015/6/29/8847863/holographic-principle-universe-theory-physics</w:t>
        </w:r>
      </w:hyperlink>
      <w:r>
        <w:t xml:space="preserve"> Vox. June 29</w:t>
      </w:r>
      <w:r w:rsidRPr="00AD4714">
        <w:rPr>
          <w:vertAlign w:val="superscript"/>
        </w:rPr>
        <w:t>th</w:t>
      </w:r>
      <w:proofErr w:type="gramStart"/>
      <w:r>
        <w:t xml:space="preserve"> 2015</w:t>
      </w:r>
      <w:proofErr w:type="gramEnd"/>
      <w:r>
        <w:t>] War Room Debate AI</w:t>
      </w:r>
    </w:p>
    <w:p w14:paraId="48F495F7" w14:textId="77777777" w:rsidR="00821FAE" w:rsidRDefault="00821FAE" w:rsidP="00821FAE">
      <w:pPr>
        <w:rPr>
          <w:sz w:val="10"/>
        </w:rPr>
      </w:pPr>
      <w:r w:rsidRPr="00AD4714">
        <w:rPr>
          <w:sz w:val="10"/>
        </w:rPr>
        <w:t xml:space="preserve">Some physicists </w:t>
      </w:r>
      <w:proofErr w:type="gramStart"/>
      <w:r w:rsidRPr="00AD4714">
        <w:rPr>
          <w:sz w:val="10"/>
        </w:rPr>
        <w:t>actually believe</w:t>
      </w:r>
      <w:proofErr w:type="gramEnd"/>
      <w:r w:rsidRPr="00AD4714">
        <w:rPr>
          <w:sz w:val="10"/>
        </w:rPr>
        <w:t xml:space="preserve"> that </w:t>
      </w:r>
      <w:r w:rsidRPr="00AD4714">
        <w:rPr>
          <w:highlight w:val="green"/>
          <w:u w:val="single"/>
        </w:rPr>
        <w:t>the universe</w:t>
      </w:r>
      <w:r w:rsidRPr="00AD4714">
        <w:rPr>
          <w:sz w:val="10"/>
        </w:rPr>
        <w:t xml:space="preserve"> we live in </w:t>
      </w:r>
      <w:r w:rsidRPr="00AD4714">
        <w:rPr>
          <w:highlight w:val="green"/>
          <w:u w:val="single"/>
        </w:rPr>
        <w:t>might be a hologram</w:t>
      </w:r>
      <w:r w:rsidRPr="00AD4714">
        <w:rPr>
          <w:sz w:val="10"/>
        </w:rPr>
        <w:t>. The idea isn't that the universe is some sort of fake simulation out of The Matrix, but rather that even though we appear to live in a three-dimensional universe</w:t>
      </w:r>
      <w:r w:rsidRPr="00AD4714">
        <w:rPr>
          <w:u w:val="single"/>
        </w:rPr>
        <w:t xml:space="preserve">, </w:t>
      </w:r>
      <w:r w:rsidRPr="00740C90">
        <w:rPr>
          <w:u w:val="single"/>
        </w:rPr>
        <w:t>it might only have two dimensions</w:t>
      </w:r>
      <w:r w:rsidRPr="00AD4714">
        <w:rPr>
          <w:sz w:val="10"/>
        </w:rPr>
        <w:t xml:space="preserve">. It's called </w:t>
      </w:r>
      <w:r w:rsidRPr="00AD4714">
        <w:rPr>
          <w:u w:val="single"/>
        </w:rPr>
        <w:t>the holographic principle</w:t>
      </w:r>
      <w:r w:rsidRPr="00AD4714">
        <w:rPr>
          <w:sz w:val="10"/>
        </w:rPr>
        <w:t xml:space="preserve">. The thinking goes like this: Some distant </w:t>
      </w:r>
      <w:r w:rsidRPr="00AD4714">
        <w:rPr>
          <w:highlight w:val="green"/>
          <w:u w:val="single"/>
        </w:rPr>
        <w:t>two-d</w:t>
      </w:r>
      <w:r w:rsidRPr="00AD4714">
        <w:rPr>
          <w:u w:val="single"/>
        </w:rPr>
        <w:t xml:space="preserve">imensional </w:t>
      </w:r>
      <w:r w:rsidRPr="00AD4714">
        <w:rPr>
          <w:highlight w:val="green"/>
          <w:u w:val="single"/>
        </w:rPr>
        <w:t>surface contains</w:t>
      </w:r>
      <w:r w:rsidRPr="00AD4714">
        <w:rPr>
          <w:sz w:val="10"/>
        </w:rPr>
        <w:t xml:space="preserve"> all the </w:t>
      </w:r>
      <w:r w:rsidRPr="00AD4714">
        <w:rPr>
          <w:highlight w:val="green"/>
          <w:u w:val="single"/>
        </w:rPr>
        <w:t>data needed to</w:t>
      </w:r>
      <w:r w:rsidRPr="00AD4714">
        <w:rPr>
          <w:sz w:val="10"/>
        </w:rPr>
        <w:t xml:space="preserve"> fully </w:t>
      </w:r>
      <w:r w:rsidRPr="00AD4714">
        <w:rPr>
          <w:highlight w:val="green"/>
          <w:u w:val="single"/>
        </w:rPr>
        <w:t>describe our world</w:t>
      </w:r>
      <w:r w:rsidRPr="00AD4714">
        <w:rPr>
          <w:u w:val="single"/>
        </w:rPr>
        <w:t xml:space="preserve"> </w:t>
      </w:r>
      <w:r w:rsidRPr="00AD4714">
        <w:rPr>
          <w:sz w:val="10"/>
        </w:rPr>
        <w:t>— and much like in a hologram, this data is projected to appear in three dimensions</w:t>
      </w:r>
      <w:r w:rsidRPr="00AD4714">
        <w:rPr>
          <w:u w:val="single"/>
        </w:rPr>
        <w:t>. Like the characters on a TV screen</w:t>
      </w:r>
      <w:r w:rsidRPr="00AD4714">
        <w:rPr>
          <w:sz w:val="10"/>
        </w:rPr>
        <w:t xml:space="preserve">, we live on a flat surface that happens to look like it has depth. It might sound absurd. But when physicists assume it's true in their calculations, all sorts of </w:t>
      </w:r>
      <w:r w:rsidRPr="00AD4714">
        <w:rPr>
          <w:highlight w:val="green"/>
          <w:u w:val="single"/>
        </w:rPr>
        <w:t>big</w:t>
      </w:r>
      <w:r w:rsidRPr="00AD4714">
        <w:rPr>
          <w:u w:val="single"/>
        </w:rPr>
        <w:t xml:space="preserve"> physics </w:t>
      </w:r>
      <w:r w:rsidRPr="00AD4714">
        <w:rPr>
          <w:highlight w:val="green"/>
          <w:u w:val="single"/>
        </w:rPr>
        <w:t>problems</w:t>
      </w:r>
      <w:r w:rsidRPr="00AD4714">
        <w:rPr>
          <w:sz w:val="10"/>
          <w:highlight w:val="green"/>
        </w:rPr>
        <w:t xml:space="preserve"> — </w:t>
      </w:r>
      <w:r w:rsidRPr="00AD4714">
        <w:rPr>
          <w:highlight w:val="green"/>
          <w:u w:val="single"/>
        </w:rPr>
        <w:t>such as</w:t>
      </w:r>
      <w:r w:rsidRPr="00AD4714">
        <w:rPr>
          <w:u w:val="single"/>
        </w:rPr>
        <w:t xml:space="preserve"> the </w:t>
      </w:r>
      <w:r w:rsidRPr="00740C90">
        <w:rPr>
          <w:u w:val="single"/>
        </w:rPr>
        <w:t xml:space="preserve">nature of </w:t>
      </w:r>
      <w:r w:rsidRPr="00AD4714">
        <w:rPr>
          <w:highlight w:val="green"/>
          <w:u w:val="single"/>
        </w:rPr>
        <w:t>black holes and</w:t>
      </w:r>
      <w:r w:rsidRPr="00AD4714">
        <w:rPr>
          <w:sz w:val="10"/>
        </w:rPr>
        <w:t xml:space="preserve"> the </w:t>
      </w:r>
      <w:r w:rsidRPr="00AD4714">
        <w:rPr>
          <w:u w:val="single"/>
        </w:rPr>
        <w:t xml:space="preserve">reconciling of gravity and </w:t>
      </w:r>
      <w:r w:rsidRPr="00AD4714">
        <w:rPr>
          <w:highlight w:val="green"/>
          <w:u w:val="single"/>
        </w:rPr>
        <w:t>quantum mechanics</w:t>
      </w:r>
      <w:r w:rsidRPr="00AD4714">
        <w:rPr>
          <w:sz w:val="10"/>
          <w:highlight w:val="green"/>
        </w:rPr>
        <w:t xml:space="preserve"> — </w:t>
      </w:r>
      <w:r w:rsidRPr="00AD4714">
        <w:rPr>
          <w:highlight w:val="green"/>
          <w:u w:val="single"/>
        </w:rPr>
        <w:t>become</w:t>
      </w:r>
      <w:r w:rsidRPr="00AD4714">
        <w:rPr>
          <w:u w:val="single"/>
        </w:rPr>
        <w:t xml:space="preserve"> much </w:t>
      </w:r>
      <w:r w:rsidRPr="00AD4714">
        <w:rPr>
          <w:highlight w:val="green"/>
          <w:u w:val="single"/>
        </w:rPr>
        <w:t>simpler</w:t>
      </w:r>
      <w:r w:rsidRPr="00AD4714">
        <w:rPr>
          <w:u w:val="single"/>
        </w:rPr>
        <w:t xml:space="preserve"> to solve</w:t>
      </w:r>
      <w:r w:rsidRPr="00AD4714">
        <w:rPr>
          <w:sz w:val="10"/>
        </w:rPr>
        <w:t xml:space="preserve">. In short, </w:t>
      </w:r>
      <w:r w:rsidRPr="00AD4714">
        <w:rPr>
          <w:rStyle w:val="Emphasis"/>
        </w:rPr>
        <w:t>the laws of physics seem to make more sense when written in two dimensions</w:t>
      </w:r>
      <w:r w:rsidRPr="00AD4714">
        <w:rPr>
          <w:sz w:val="1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w:t>
      </w:r>
      <w:proofErr w:type="gramStart"/>
      <w:r w:rsidRPr="00AD4714">
        <w:rPr>
          <w:sz w:val="10"/>
        </w:rPr>
        <w:t>actually is</w:t>
      </w:r>
      <w:proofErr w:type="gramEnd"/>
      <w:r w:rsidRPr="00AD4714">
        <w:rPr>
          <w:sz w:val="10"/>
        </w:rPr>
        <w:t xml:space="preserve"> a two-dimensional hologram. These calculations aren't the same as a mathematical proof. Rather, they're intriguing suggestions that our universe could be a hologram. And </w:t>
      </w:r>
      <w:proofErr w:type="gramStart"/>
      <w:r w:rsidRPr="00AD4714">
        <w:rPr>
          <w:sz w:val="10"/>
        </w:rPr>
        <w:t>as of yet</w:t>
      </w:r>
      <w:proofErr w:type="gramEnd"/>
      <w:r w:rsidRPr="00AD4714">
        <w:rPr>
          <w:sz w:val="10"/>
        </w:rPr>
        <w:t>, not all physicists believe we have a good way of testing the idea experimentally.</w:t>
      </w:r>
    </w:p>
    <w:p w14:paraId="6A29FFD8" w14:textId="77777777" w:rsidR="00821FAE" w:rsidRDefault="00821FAE" w:rsidP="00821FAE">
      <w:pPr>
        <w:pStyle w:val="Heading4"/>
      </w:pPr>
      <w:r>
        <w:t xml:space="preserve">2] </w:t>
      </w:r>
      <w:r w:rsidRPr="00AD4714">
        <w:rPr>
          <w:u w:val="single"/>
        </w:rPr>
        <w:t>Paradox of tolerance</w:t>
      </w:r>
      <w:r>
        <w:t xml:space="preserve">- to be completely open to the </w:t>
      </w:r>
      <w:proofErr w:type="spellStart"/>
      <w:r>
        <w:t>aff</w:t>
      </w:r>
      <w:proofErr w:type="spellEnd"/>
      <w:r>
        <w:t xml:space="preserve"> we must exclude perspectives that wouldn’t be open to it which makes complete tolerance impossible.</w:t>
      </w:r>
    </w:p>
    <w:p w14:paraId="6848ED83" w14:textId="77777777" w:rsidR="00821FAE" w:rsidRDefault="00821FAE" w:rsidP="00821FAE">
      <w:pPr>
        <w:pStyle w:val="Heading4"/>
      </w:pPr>
      <w:r>
        <w:t xml:space="preserve">3] </w:t>
      </w:r>
      <w:r w:rsidRPr="001B30FD">
        <w:rPr>
          <w:u w:val="single"/>
        </w:rPr>
        <w:t>Decision Making Paradox</w:t>
      </w:r>
      <w:r>
        <w:t xml:space="preserve">- We need a decision-making procedure to enact the </w:t>
      </w:r>
      <w:proofErr w:type="spellStart"/>
      <w:r>
        <w:t>aff</w:t>
      </w:r>
      <w:proofErr w:type="spellEnd"/>
      <w:r>
        <w:t>, but to choose a procedure requires another meta level decision-making procedure and so forth leading to infinite regress.</w:t>
      </w:r>
    </w:p>
    <w:p w14:paraId="50CCB7F2" w14:textId="77777777" w:rsidR="00821FAE" w:rsidRDefault="00821FAE" w:rsidP="00821FAE">
      <w:pPr>
        <w:pStyle w:val="Heading4"/>
      </w:pPr>
      <w:r>
        <w:t xml:space="preserve">4] </w:t>
      </w:r>
      <w:r w:rsidRPr="001B30FD">
        <w:rPr>
          <w:u w:val="single"/>
        </w:rPr>
        <w:t>The Place Paradox</w:t>
      </w:r>
      <w:r>
        <w:t>- if everything exists in a place, that place must have a place that it exists in and so forth. Therefore, identifying ought statements is impossible since it assumes the space-time continuum.</w:t>
      </w:r>
    </w:p>
    <w:p w14:paraId="58B99455" w14:textId="77777777" w:rsidR="00821FAE" w:rsidRPr="001B30FD" w:rsidRDefault="00821FAE" w:rsidP="00821FAE">
      <w:pPr>
        <w:pStyle w:val="Heading4"/>
      </w:pPr>
      <w:r>
        <w:t>5]</w:t>
      </w:r>
      <w:r w:rsidRPr="001B30FD">
        <w:t xml:space="preserve"> </w:t>
      </w:r>
      <w:r w:rsidRPr="00CE15A4">
        <w:rPr>
          <w:u w:val="single"/>
        </w:rPr>
        <w:t>Grain Paradox</w:t>
      </w:r>
      <w:r>
        <w:t>- One</w:t>
      </w:r>
      <w:r w:rsidRPr="001B30FD">
        <w:t xml:space="preserve"> grain </w:t>
      </w:r>
      <w:r>
        <w:t xml:space="preserve">falling </w:t>
      </w:r>
      <w:r w:rsidRPr="001B30FD">
        <w:t xml:space="preserve">makes no sound, but a thousand grains make a sound. </w:t>
      </w:r>
      <w:r>
        <w:t>A</w:t>
      </w:r>
      <w:r w:rsidRPr="001B30FD">
        <w:t xml:space="preserve"> thousand nothings</w:t>
      </w:r>
      <w:r>
        <w:t xml:space="preserve"> cannot make something which means the physical world is paradoxical.</w:t>
      </w:r>
    </w:p>
    <w:p w14:paraId="627C5D6A" w14:textId="77777777" w:rsidR="00821FAE" w:rsidRDefault="00821FAE" w:rsidP="00821FAE">
      <w:pPr>
        <w:pStyle w:val="Heading4"/>
        <w:rPr>
          <w:shd w:val="clear" w:color="auto" w:fill="FFFFFF"/>
        </w:rPr>
      </w:pPr>
      <w:r>
        <w:t xml:space="preserve">6] </w:t>
      </w:r>
      <w:r w:rsidRPr="00CE15A4">
        <w:rPr>
          <w:u w:val="single"/>
        </w:rPr>
        <w:t>Arrows Paradox</w:t>
      </w:r>
      <w:r>
        <w:t xml:space="preserve">- </w:t>
      </w:r>
      <w:r>
        <w:rPr>
          <w:shd w:val="clear" w:color="auto" w:fill="FFFFFF"/>
        </w:rPr>
        <w:t xml:space="preserve">If time is divided into 0-duration slices, no motion is happening in each of them, so taking them </w:t>
      </w:r>
      <w:proofErr w:type="gramStart"/>
      <w:r>
        <w:rPr>
          <w:shd w:val="clear" w:color="auto" w:fill="FFFFFF"/>
        </w:rPr>
        <w:t>all as a whole, motion</w:t>
      </w:r>
      <w:proofErr w:type="gramEnd"/>
      <w:r>
        <w:rPr>
          <w:shd w:val="clear" w:color="auto" w:fill="FFFFFF"/>
        </w:rPr>
        <w:t xml:space="preserve"> is impossible.</w:t>
      </w:r>
    </w:p>
    <w:p w14:paraId="581891DC" w14:textId="77777777" w:rsidR="00821FAE" w:rsidRDefault="00821FAE" w:rsidP="00821FAE">
      <w:pPr>
        <w:pStyle w:val="Heading4"/>
      </w:pPr>
      <w:r>
        <w:t xml:space="preserve">7] </w:t>
      </w:r>
      <w:proofErr w:type="spellStart"/>
      <w:r w:rsidRPr="00CE15A4">
        <w:rPr>
          <w:u w:val="single"/>
        </w:rPr>
        <w:t>Bonini’s</w:t>
      </w:r>
      <w:proofErr w:type="spellEnd"/>
      <w:r w:rsidRPr="00CE15A4">
        <w:rPr>
          <w:u w:val="single"/>
        </w:rPr>
        <w:t xml:space="preserve"> Paradox</w:t>
      </w:r>
      <w:r>
        <w:t xml:space="preserve">- </w:t>
      </w:r>
      <w:r w:rsidRPr="00CE15A4">
        <w:t>As a model of a complex system becomes more complete, it becomes less understandable</w:t>
      </w:r>
      <w:r>
        <w:t xml:space="preserve"> and vice versa</w:t>
      </w:r>
      <w:r w:rsidRPr="00CE15A4">
        <w:t xml:space="preserve">; </w:t>
      </w:r>
      <w:r>
        <w:t>therefore, no model can be useful.</w:t>
      </w:r>
    </w:p>
    <w:p w14:paraId="41A08368" w14:textId="77777777" w:rsidR="00821FAE" w:rsidRPr="00AE77A1" w:rsidRDefault="00821FAE" w:rsidP="00821FAE">
      <w:pPr>
        <w:pStyle w:val="Heading4"/>
        <w:rPr>
          <w:rStyle w:val="Style13ptBold"/>
          <w:b/>
          <w:bCs w:val="0"/>
        </w:rPr>
      </w:pPr>
      <w:r>
        <w:rPr>
          <w:rStyle w:val="Style13ptBold"/>
          <w:b/>
          <w:bCs w:val="0"/>
        </w:rPr>
        <w:t xml:space="preserve">8] </w:t>
      </w:r>
      <w:r w:rsidRPr="00740C90">
        <w:rPr>
          <w:rStyle w:val="Style13ptBold"/>
          <w:b/>
          <w:bCs w:val="0"/>
        </w:rPr>
        <w:t>All analysis fails</w:t>
      </w:r>
    </w:p>
    <w:p w14:paraId="45DE087E" w14:textId="77777777" w:rsidR="00821FAE" w:rsidRDefault="00821FAE" w:rsidP="00821FAE">
      <w:r w:rsidRPr="00AE77A1">
        <w:rPr>
          <w:rStyle w:val="Style13ptBold"/>
        </w:rPr>
        <w:t>Wikipedia Summarizes</w:t>
      </w:r>
      <w:r>
        <w:rPr>
          <w:rStyle w:val="Style13ptBold"/>
        </w:rPr>
        <w:t xml:space="preserve"> </w:t>
      </w:r>
      <w:r>
        <w:t>[Wikipedia - “</w:t>
      </w:r>
      <w:r w:rsidRPr="00AE77A1">
        <w:t>Paradox of analysis</w:t>
      </w:r>
      <w:r>
        <w:t xml:space="preserve">” </w:t>
      </w:r>
      <w:hyperlink r:id="rId12" w:history="1">
        <w:r w:rsidRPr="00B00A09">
          <w:rPr>
            <w:rStyle w:val="Hyperlink"/>
          </w:rPr>
          <w:t>https://en.wikipedia.org/wiki/Paradox_of_analysis</w:t>
        </w:r>
      </w:hyperlink>
      <w:r>
        <w:t>] War Room Debate AI</w:t>
      </w:r>
    </w:p>
    <w:p w14:paraId="71F8B033" w14:textId="77777777" w:rsidR="00821FAE" w:rsidRPr="00AE77A1" w:rsidRDefault="00821FAE" w:rsidP="00821FAE">
      <w:pPr>
        <w:pStyle w:val="NormalWeb"/>
        <w:shd w:val="clear" w:color="auto" w:fill="FFFFFF"/>
        <w:spacing w:before="120" w:beforeAutospacing="0" w:after="120" w:afterAutospacing="0"/>
        <w:rPr>
          <w:rFonts w:asciiTheme="minorHAnsi" w:hAnsiTheme="minorHAnsi" w:cstheme="minorHAnsi"/>
          <w:color w:val="202122"/>
          <w:sz w:val="12"/>
          <w:szCs w:val="22"/>
        </w:rPr>
      </w:pPr>
      <w:r w:rsidRPr="00AE77A1">
        <w:rPr>
          <w:rFonts w:asciiTheme="minorHAnsi" w:hAnsiTheme="minorHAnsi" w:cstheme="minorHAnsi"/>
          <w:color w:val="202122"/>
          <w:sz w:val="22"/>
          <w:szCs w:val="22"/>
          <w:u w:val="single"/>
        </w:rPr>
        <w:t>A </w:t>
      </w:r>
      <w:hyperlink r:id="rId13" w:tooltip="Conceptual analysis" w:history="1">
        <w:r w:rsidRPr="00AE77A1">
          <w:rPr>
            <w:rStyle w:val="Hyperlink"/>
            <w:rFonts w:asciiTheme="minorHAnsi" w:eastAsiaTheme="majorEastAsia" w:hAnsiTheme="minorHAnsi" w:cstheme="minorHAnsi"/>
            <w:color w:val="0B0080"/>
            <w:sz w:val="22"/>
            <w:szCs w:val="22"/>
            <w:u w:val="single"/>
          </w:rPr>
          <w:t>conceptual analysis</w:t>
        </w:r>
      </w:hyperlink>
      <w:r w:rsidRPr="00AE77A1">
        <w:rPr>
          <w:rFonts w:asciiTheme="minorHAnsi" w:hAnsiTheme="minorHAnsi" w:cstheme="minorHAnsi"/>
          <w:color w:val="202122"/>
          <w:sz w:val="22"/>
          <w:szCs w:val="22"/>
          <w:u w:val="single"/>
        </w:rPr>
        <w:t> is something like the definition of a word.</w:t>
      </w:r>
      <w:r w:rsidRPr="00AE77A1">
        <w:rPr>
          <w:rFonts w:asciiTheme="minorHAnsi" w:hAnsiTheme="minorHAnsi" w:cstheme="minorHAnsi"/>
          <w:color w:val="202122"/>
          <w:sz w:val="12"/>
          <w:szCs w:val="22"/>
        </w:rPr>
        <w:t xml:space="preserve"> However, unlike a standard dictionary definition (which may list examples or talk about related terms as well), a </w:t>
      </w:r>
      <w:r w:rsidRPr="00AE77A1">
        <w:rPr>
          <w:rFonts w:asciiTheme="minorHAnsi" w:hAnsiTheme="minorHAnsi" w:cstheme="minorHAnsi"/>
          <w:color w:val="202122"/>
          <w:sz w:val="22"/>
          <w:szCs w:val="22"/>
          <w:u w:val="single"/>
        </w:rPr>
        <w:t>completely correct analysis of a concept</w:t>
      </w:r>
      <w:r w:rsidRPr="00AE77A1">
        <w:rPr>
          <w:rFonts w:asciiTheme="minorHAnsi" w:hAnsiTheme="minorHAnsi" w:cstheme="minorHAnsi"/>
          <w:color w:val="202122"/>
          <w:sz w:val="12"/>
          <w:szCs w:val="22"/>
        </w:rPr>
        <w:t xml:space="preserve"> in terms of others </w:t>
      </w:r>
      <w:r w:rsidRPr="00AE77A1">
        <w:rPr>
          <w:rFonts w:asciiTheme="minorHAnsi" w:hAnsiTheme="minorHAnsi" w:cstheme="minorHAnsi"/>
          <w:color w:val="202122"/>
          <w:sz w:val="22"/>
          <w:szCs w:val="22"/>
          <w:u w:val="single"/>
        </w:rPr>
        <w:t xml:space="preserve">seems like it should have </w:t>
      </w:r>
      <w:proofErr w:type="gramStart"/>
      <w:r w:rsidRPr="00AE77A1">
        <w:rPr>
          <w:rFonts w:asciiTheme="minorHAnsi" w:hAnsiTheme="minorHAnsi" w:cstheme="minorHAnsi"/>
          <w:color w:val="202122"/>
          <w:sz w:val="22"/>
          <w:szCs w:val="22"/>
          <w:u w:val="single"/>
        </w:rPr>
        <w:t>exactly the same</w:t>
      </w:r>
      <w:proofErr w:type="gramEnd"/>
      <w:r w:rsidRPr="00AE77A1">
        <w:rPr>
          <w:rFonts w:asciiTheme="minorHAnsi" w:hAnsiTheme="minorHAnsi" w:cstheme="minorHAnsi"/>
          <w:color w:val="202122"/>
          <w:sz w:val="22"/>
          <w:szCs w:val="22"/>
          <w:u w:val="single"/>
        </w:rPr>
        <w:t xml:space="preserve"> meaning as the original concept</w:t>
      </w:r>
      <w:r w:rsidRPr="00AE77A1">
        <w:rPr>
          <w:rFonts w:asciiTheme="minorHAnsi" w:hAnsiTheme="minorHAnsi" w:cstheme="minorHAnsi"/>
          <w:color w:val="202122"/>
          <w:sz w:val="12"/>
          <w:szCs w:val="22"/>
        </w:rPr>
        <w:t xml:space="preserve">. Thus, </w:t>
      </w:r>
      <w:proofErr w:type="gramStart"/>
      <w:r w:rsidRPr="00AE77A1">
        <w:rPr>
          <w:rFonts w:asciiTheme="minorHAnsi" w:hAnsiTheme="minorHAnsi" w:cstheme="minorHAnsi"/>
          <w:color w:val="202122"/>
          <w:sz w:val="12"/>
          <w:szCs w:val="22"/>
        </w:rPr>
        <w:t>in order to</w:t>
      </w:r>
      <w:proofErr w:type="gramEnd"/>
      <w:r w:rsidRPr="00AE77A1">
        <w:rPr>
          <w:rFonts w:asciiTheme="minorHAnsi" w:hAnsiTheme="minorHAnsi" w:cstheme="minorHAnsi"/>
          <w:color w:val="202122"/>
          <w:sz w:val="12"/>
          <w:szCs w:val="22"/>
        </w:rPr>
        <w:t xml:space="preserve"> be correct, </w:t>
      </w:r>
      <w:r w:rsidRPr="00AE77A1">
        <w:rPr>
          <w:rFonts w:asciiTheme="minorHAnsi" w:hAnsiTheme="minorHAnsi" w:cstheme="minorHAnsi"/>
          <w:color w:val="202122"/>
          <w:sz w:val="22"/>
          <w:szCs w:val="22"/>
          <w:u w:val="single"/>
        </w:rPr>
        <w:t>the analysis should be able to be used in any context</w:t>
      </w:r>
      <w:r w:rsidRPr="00AE77A1">
        <w:rPr>
          <w:rFonts w:asciiTheme="minorHAnsi" w:hAnsiTheme="minorHAnsi" w:cstheme="minorHAnsi"/>
          <w:color w:val="202122"/>
          <w:sz w:val="12"/>
          <w:szCs w:val="22"/>
        </w:rPr>
        <w:t xml:space="preserve"> where the original concept is used, </w:t>
      </w:r>
      <w:r w:rsidRPr="00AE77A1">
        <w:rPr>
          <w:rFonts w:asciiTheme="minorHAnsi" w:hAnsiTheme="minorHAnsi" w:cstheme="minorHAnsi"/>
          <w:color w:val="202122"/>
          <w:sz w:val="22"/>
          <w:szCs w:val="22"/>
          <w:u w:val="single"/>
        </w:rPr>
        <w:t>without changing the meaning of the discussion</w:t>
      </w:r>
      <w:r w:rsidRPr="00AE77A1">
        <w:rPr>
          <w:rFonts w:asciiTheme="minorHAnsi" w:hAnsiTheme="minorHAnsi" w:cstheme="minorHAnsi"/>
          <w:color w:val="202122"/>
          <w:sz w:val="12"/>
          <w:szCs w:val="22"/>
        </w:rPr>
        <w:t xml:space="preserve"> in context. Conceptual analyses of this sort are a major goal of </w:t>
      </w:r>
      <w:hyperlink r:id="rId14" w:tooltip="Analytic philosophy" w:history="1">
        <w:r w:rsidRPr="00AE77A1">
          <w:rPr>
            <w:rStyle w:val="Hyperlink"/>
            <w:rFonts w:asciiTheme="minorHAnsi" w:eastAsiaTheme="majorEastAsia" w:hAnsiTheme="minorHAnsi" w:cstheme="minorHAnsi"/>
            <w:color w:val="0B0080"/>
            <w:sz w:val="12"/>
            <w:szCs w:val="22"/>
          </w:rPr>
          <w:t>analytic philosophy</w:t>
        </w:r>
      </w:hyperlink>
      <w:r w:rsidRPr="00AE77A1">
        <w:rPr>
          <w:rFonts w:asciiTheme="minorHAnsi" w:hAnsiTheme="minorHAnsi" w:cstheme="minorHAnsi"/>
          <w:color w:val="202122"/>
          <w:sz w:val="12"/>
          <w:szCs w:val="22"/>
        </w:rPr>
        <w:t>.</w:t>
      </w:r>
    </w:p>
    <w:p w14:paraId="6C8C79FA" w14:textId="77777777" w:rsidR="00821FAE" w:rsidRPr="00AE77A1" w:rsidRDefault="00821FAE" w:rsidP="00821FAE">
      <w:pPr>
        <w:pStyle w:val="NormalWeb"/>
        <w:shd w:val="clear" w:color="auto" w:fill="FFFFFF"/>
        <w:spacing w:before="120" w:beforeAutospacing="0" w:after="120" w:afterAutospacing="0"/>
        <w:rPr>
          <w:rFonts w:asciiTheme="minorHAnsi" w:hAnsiTheme="minorHAnsi" w:cstheme="minorHAnsi"/>
          <w:color w:val="202122"/>
          <w:sz w:val="14"/>
          <w:szCs w:val="22"/>
        </w:rPr>
      </w:pPr>
      <w:r w:rsidRPr="00AE77A1">
        <w:rPr>
          <w:rFonts w:asciiTheme="minorHAnsi" w:hAnsiTheme="minorHAnsi" w:cstheme="minorHAnsi"/>
          <w:color w:val="202122"/>
          <w:sz w:val="14"/>
          <w:szCs w:val="22"/>
        </w:rPr>
        <w:t xml:space="preserve">However, if </w:t>
      </w:r>
      <w:r w:rsidRPr="00AE77A1">
        <w:rPr>
          <w:rFonts w:asciiTheme="minorHAnsi" w:hAnsiTheme="minorHAnsi" w:cstheme="minorHAnsi"/>
          <w:color w:val="202122"/>
          <w:sz w:val="22"/>
          <w:szCs w:val="22"/>
          <w:u w:val="single"/>
        </w:rPr>
        <w:t>such an analysis is to be useful, it should be informative.</w:t>
      </w:r>
      <w:r w:rsidRPr="00AE77A1">
        <w:rPr>
          <w:rFonts w:asciiTheme="minorHAnsi" w:hAnsiTheme="minorHAnsi" w:cstheme="minorHAnsi"/>
          <w:color w:val="202122"/>
          <w:sz w:val="14"/>
          <w:szCs w:val="22"/>
        </w:rPr>
        <w:t xml:space="preserve"> That is, it </w:t>
      </w:r>
      <w:r w:rsidRPr="00AE77A1">
        <w:rPr>
          <w:rFonts w:asciiTheme="minorHAnsi" w:hAnsiTheme="minorHAnsi" w:cstheme="minorHAnsi"/>
          <w:color w:val="202122"/>
          <w:sz w:val="22"/>
          <w:szCs w:val="22"/>
          <w:u w:val="single"/>
        </w:rPr>
        <w:t>should tell us something we don't already know</w:t>
      </w:r>
      <w:r w:rsidRPr="00AE77A1">
        <w:rPr>
          <w:rFonts w:asciiTheme="minorHAnsi" w:hAnsiTheme="minorHAnsi" w:cstheme="minorHAnsi"/>
          <w:color w:val="202122"/>
          <w:sz w:val="14"/>
          <w:szCs w:val="22"/>
        </w:rPr>
        <w:t xml:space="preserve"> (or at least, something one can imagine someone might not already know). But it seems that </w:t>
      </w:r>
      <w:r w:rsidRPr="00AE77A1">
        <w:rPr>
          <w:rFonts w:asciiTheme="minorHAnsi" w:hAnsiTheme="minorHAnsi" w:cstheme="minorHAnsi"/>
          <w:color w:val="202122"/>
          <w:sz w:val="22"/>
          <w:szCs w:val="22"/>
          <w:u w:val="single"/>
        </w:rPr>
        <w:t>no conceptual analysis can both meet the requirement of correctness and of informativeness</w:t>
      </w:r>
      <w:r w:rsidRPr="00AE77A1">
        <w:rPr>
          <w:rFonts w:asciiTheme="minorHAnsi" w:hAnsiTheme="minorHAnsi" w:cstheme="minorHAnsi"/>
          <w:color w:val="202122"/>
          <w:sz w:val="14"/>
          <w:szCs w:val="22"/>
        </w:rPr>
        <w:t>, on these understandings of the requirements.</w:t>
      </w:r>
    </w:p>
    <w:p w14:paraId="643069EC" w14:textId="77777777" w:rsidR="00821FAE" w:rsidRPr="00CE15A4" w:rsidRDefault="00821FAE" w:rsidP="00821FAE">
      <w:pPr>
        <w:pStyle w:val="NormalWeb"/>
        <w:shd w:val="clear" w:color="auto" w:fill="FFFFFF"/>
        <w:spacing w:before="120" w:beforeAutospacing="0" w:after="120" w:afterAutospacing="0"/>
        <w:rPr>
          <w:rFonts w:asciiTheme="minorHAnsi" w:hAnsiTheme="minorHAnsi" w:cstheme="minorHAnsi"/>
          <w:color w:val="202122"/>
          <w:sz w:val="22"/>
          <w:szCs w:val="22"/>
        </w:rPr>
      </w:pPr>
      <w:r w:rsidRPr="00CE15A4">
        <w:rPr>
          <w:rFonts w:asciiTheme="minorHAnsi" w:hAnsiTheme="minorHAnsi" w:cstheme="minorHAnsi"/>
          <w:color w:val="202122"/>
          <w:sz w:val="22"/>
          <w:szCs w:val="22"/>
        </w:rPr>
        <w:t>To see why, consider a potential simple analysis:</w:t>
      </w:r>
    </w:p>
    <w:p w14:paraId="305C778D" w14:textId="77777777" w:rsidR="00821FAE" w:rsidRPr="00AE77A1" w:rsidRDefault="00821FAE" w:rsidP="00821FAE">
      <w:pPr>
        <w:shd w:val="clear" w:color="auto" w:fill="FFFFFF"/>
        <w:spacing w:after="24"/>
        <w:ind w:left="720"/>
        <w:rPr>
          <w:rFonts w:asciiTheme="minorHAnsi" w:hAnsiTheme="minorHAnsi" w:cstheme="minorHAnsi"/>
          <w:color w:val="202122"/>
          <w:u w:val="single"/>
        </w:rPr>
      </w:pPr>
      <w:r w:rsidRPr="00AE77A1">
        <w:rPr>
          <w:rFonts w:asciiTheme="minorHAnsi" w:hAnsiTheme="minorHAnsi" w:cstheme="minorHAnsi"/>
          <w:color w:val="202122"/>
          <w:sz w:val="14"/>
        </w:rPr>
        <w:t xml:space="preserve">(1) </w:t>
      </w:r>
      <w:r w:rsidRPr="00AE77A1">
        <w:rPr>
          <w:rStyle w:val="Emphasis"/>
        </w:rPr>
        <w:t xml:space="preserve">For all x (any given member of a class or set), </w:t>
      </w:r>
      <w:r w:rsidRPr="00AE77A1">
        <w:rPr>
          <w:rStyle w:val="Emphasis"/>
          <w:highlight w:val="green"/>
        </w:rPr>
        <w:t>x is a brother if</w:t>
      </w:r>
      <w:r w:rsidRPr="00AE77A1">
        <w:rPr>
          <w:rStyle w:val="Emphasis"/>
        </w:rPr>
        <w:t xml:space="preserve"> and only if </w:t>
      </w:r>
      <w:r w:rsidRPr="00AE77A1">
        <w:rPr>
          <w:rStyle w:val="Emphasis"/>
          <w:highlight w:val="green"/>
        </w:rPr>
        <w:t>x is a male sibling</w:t>
      </w:r>
    </w:p>
    <w:p w14:paraId="66631684" w14:textId="77777777" w:rsidR="00821FAE" w:rsidRPr="00AE77A1" w:rsidRDefault="00821FAE" w:rsidP="00821FAE">
      <w:pPr>
        <w:pStyle w:val="NormalWeb"/>
        <w:shd w:val="clear" w:color="auto" w:fill="FFFFFF"/>
        <w:spacing w:before="120" w:beforeAutospacing="0" w:after="120" w:afterAutospacing="0"/>
        <w:ind w:left="384"/>
        <w:rPr>
          <w:rFonts w:asciiTheme="minorHAnsi" w:hAnsiTheme="minorHAnsi" w:cstheme="minorHAnsi"/>
          <w:color w:val="202122"/>
          <w:sz w:val="12"/>
          <w:szCs w:val="22"/>
        </w:rPr>
      </w:pPr>
      <w:r w:rsidRPr="00AE77A1">
        <w:rPr>
          <w:rFonts w:asciiTheme="minorHAnsi" w:hAnsiTheme="minorHAnsi" w:cstheme="minorHAnsi"/>
          <w:color w:val="202122"/>
          <w:sz w:val="12"/>
          <w:szCs w:val="22"/>
        </w:rPr>
        <w:t>One can say that (1</w:t>
      </w:r>
      <w:r w:rsidRPr="00AE77A1">
        <w:rPr>
          <w:rFonts w:asciiTheme="minorHAnsi" w:hAnsiTheme="minorHAnsi" w:cstheme="minorHAnsi"/>
          <w:color w:val="202122"/>
          <w:sz w:val="22"/>
          <w:szCs w:val="22"/>
          <w:u w:val="single"/>
        </w:rPr>
        <w:t xml:space="preserve">) </w:t>
      </w:r>
      <w:r w:rsidRPr="00AE77A1">
        <w:rPr>
          <w:rFonts w:asciiTheme="minorHAnsi" w:hAnsiTheme="minorHAnsi" w:cstheme="minorHAnsi"/>
          <w:color w:val="202122"/>
          <w:sz w:val="22"/>
          <w:szCs w:val="22"/>
          <w:highlight w:val="green"/>
          <w:u w:val="single"/>
        </w:rPr>
        <w:t>is correct because</w:t>
      </w:r>
      <w:r w:rsidRPr="00AE77A1">
        <w:rPr>
          <w:rFonts w:asciiTheme="minorHAnsi" w:hAnsiTheme="minorHAnsi" w:cstheme="minorHAnsi"/>
          <w:color w:val="202122"/>
          <w:sz w:val="22"/>
          <w:szCs w:val="22"/>
          <w:u w:val="single"/>
        </w:rPr>
        <w:t xml:space="preserve"> the expression "</w:t>
      </w:r>
      <w:r w:rsidRPr="00AE77A1">
        <w:rPr>
          <w:rFonts w:asciiTheme="minorHAnsi" w:hAnsiTheme="minorHAnsi" w:cstheme="minorHAnsi"/>
          <w:color w:val="202122"/>
          <w:sz w:val="22"/>
          <w:szCs w:val="22"/>
          <w:highlight w:val="green"/>
          <w:u w:val="single"/>
        </w:rPr>
        <w:t>brother</w:t>
      </w:r>
      <w:r w:rsidRPr="00AE77A1">
        <w:rPr>
          <w:rFonts w:asciiTheme="minorHAnsi" w:hAnsiTheme="minorHAnsi" w:cstheme="minorHAnsi"/>
          <w:color w:val="202122"/>
          <w:sz w:val="12"/>
          <w:szCs w:val="22"/>
          <w:highlight w:val="green"/>
        </w:rPr>
        <w:t xml:space="preserve">" </w:t>
      </w:r>
      <w:r w:rsidRPr="00AE77A1">
        <w:rPr>
          <w:rFonts w:asciiTheme="minorHAnsi" w:hAnsiTheme="minorHAnsi" w:cstheme="minorHAnsi"/>
          <w:color w:val="202122"/>
          <w:sz w:val="22"/>
          <w:szCs w:val="22"/>
          <w:highlight w:val="green"/>
          <w:u w:val="single"/>
        </w:rPr>
        <w:t>represents the same</w:t>
      </w:r>
      <w:r w:rsidRPr="00AE77A1">
        <w:rPr>
          <w:rFonts w:asciiTheme="minorHAnsi" w:hAnsiTheme="minorHAnsi" w:cstheme="minorHAnsi"/>
          <w:color w:val="202122"/>
          <w:sz w:val="12"/>
          <w:szCs w:val="22"/>
        </w:rPr>
        <w:t xml:space="preserve"> concept</w:t>
      </w:r>
      <w:r w:rsidRPr="00AE77A1">
        <w:rPr>
          <w:rFonts w:asciiTheme="minorHAnsi" w:hAnsiTheme="minorHAnsi" w:cstheme="minorHAnsi"/>
          <w:color w:val="202122"/>
          <w:sz w:val="22"/>
          <w:szCs w:val="22"/>
          <w:u w:val="single"/>
        </w:rPr>
        <w:t xml:space="preserve"> </w:t>
      </w:r>
      <w:r w:rsidRPr="00AE77A1">
        <w:rPr>
          <w:rFonts w:asciiTheme="minorHAnsi" w:hAnsiTheme="minorHAnsi" w:cstheme="minorHAnsi"/>
          <w:color w:val="202122"/>
          <w:sz w:val="22"/>
          <w:szCs w:val="22"/>
          <w:highlight w:val="green"/>
          <w:u w:val="single"/>
        </w:rPr>
        <w:t>as</w:t>
      </w:r>
      <w:r w:rsidRPr="00AE77A1">
        <w:rPr>
          <w:rFonts w:asciiTheme="minorHAnsi" w:hAnsiTheme="minorHAnsi" w:cstheme="minorHAnsi"/>
          <w:color w:val="202122"/>
          <w:sz w:val="12"/>
          <w:szCs w:val="22"/>
        </w:rPr>
        <w:t xml:space="preserve"> the expression "</w:t>
      </w:r>
      <w:r w:rsidRPr="00AE77A1">
        <w:rPr>
          <w:rFonts w:asciiTheme="minorHAnsi" w:hAnsiTheme="minorHAnsi" w:cstheme="minorHAnsi"/>
          <w:color w:val="202122"/>
          <w:sz w:val="22"/>
          <w:szCs w:val="22"/>
          <w:highlight w:val="green"/>
          <w:u w:val="single"/>
        </w:rPr>
        <w:t>male sibling</w:t>
      </w:r>
      <w:r w:rsidRPr="00AE77A1">
        <w:rPr>
          <w:rFonts w:asciiTheme="minorHAnsi" w:hAnsiTheme="minorHAnsi" w:cstheme="minorHAnsi"/>
          <w:color w:val="202122"/>
          <w:sz w:val="12"/>
          <w:szCs w:val="22"/>
        </w:rPr>
        <w:t xml:space="preserve">," and (1) seems to be informative because the two expressions are not identical. </w:t>
      </w:r>
      <w:r w:rsidRPr="00AE77A1">
        <w:rPr>
          <w:rFonts w:asciiTheme="minorHAnsi" w:hAnsiTheme="minorHAnsi" w:cstheme="minorHAnsi"/>
          <w:color w:val="202122"/>
          <w:sz w:val="22"/>
          <w:szCs w:val="22"/>
          <w:u w:val="single"/>
        </w:rPr>
        <w:t xml:space="preserve">And </w:t>
      </w:r>
      <w:r w:rsidRPr="00AE77A1">
        <w:rPr>
          <w:rFonts w:asciiTheme="minorHAnsi" w:hAnsiTheme="minorHAnsi" w:cstheme="minorHAnsi"/>
          <w:color w:val="202122"/>
          <w:sz w:val="22"/>
          <w:szCs w:val="22"/>
          <w:highlight w:val="green"/>
          <w:u w:val="single"/>
        </w:rPr>
        <w:t>if (1) is truly correct, then</w:t>
      </w:r>
      <w:r w:rsidRPr="00AE77A1">
        <w:rPr>
          <w:rFonts w:asciiTheme="minorHAnsi" w:hAnsiTheme="minorHAnsi" w:cstheme="minorHAnsi"/>
          <w:color w:val="202122"/>
          <w:sz w:val="22"/>
          <w:szCs w:val="22"/>
          <w:u w:val="single"/>
        </w:rPr>
        <w:t xml:space="preserve"> "brother" and "male sibling" </w:t>
      </w:r>
      <w:r w:rsidRPr="00AE77A1">
        <w:rPr>
          <w:rFonts w:asciiTheme="minorHAnsi" w:hAnsiTheme="minorHAnsi" w:cstheme="minorHAnsi"/>
          <w:color w:val="202122"/>
          <w:sz w:val="22"/>
          <w:szCs w:val="22"/>
          <w:highlight w:val="green"/>
          <w:u w:val="single"/>
        </w:rPr>
        <w:t>must be interchangeable</w:t>
      </w:r>
      <w:r w:rsidRPr="00AE77A1">
        <w:rPr>
          <w:rFonts w:asciiTheme="minorHAnsi" w:hAnsiTheme="minorHAnsi" w:cstheme="minorHAnsi"/>
          <w:color w:val="202122"/>
          <w:sz w:val="12"/>
          <w:szCs w:val="22"/>
          <w:highlight w:val="green"/>
        </w:rPr>
        <w:t>:</w:t>
      </w:r>
    </w:p>
    <w:p w14:paraId="0263ABEF" w14:textId="77777777" w:rsidR="00821FAE" w:rsidRPr="00CE15A4" w:rsidRDefault="00821FAE" w:rsidP="00821FAE">
      <w:pPr>
        <w:shd w:val="clear" w:color="auto" w:fill="FFFFFF"/>
        <w:spacing w:after="24"/>
        <w:ind w:left="720"/>
        <w:rPr>
          <w:rFonts w:asciiTheme="minorHAnsi" w:hAnsiTheme="minorHAnsi" w:cstheme="minorHAnsi"/>
          <w:color w:val="202122"/>
        </w:rPr>
      </w:pPr>
      <w:r w:rsidRPr="00CE15A4">
        <w:rPr>
          <w:rFonts w:asciiTheme="minorHAnsi" w:hAnsiTheme="minorHAnsi" w:cstheme="minorHAnsi"/>
          <w:color w:val="202122"/>
        </w:rPr>
        <w:t xml:space="preserve">(2) </w:t>
      </w:r>
      <w:r w:rsidRPr="00AE77A1">
        <w:rPr>
          <w:rStyle w:val="Emphasis"/>
        </w:rPr>
        <w:t xml:space="preserve">For all x, x </w:t>
      </w:r>
      <w:r w:rsidRPr="00AE77A1">
        <w:rPr>
          <w:rStyle w:val="Emphasis"/>
          <w:highlight w:val="green"/>
        </w:rPr>
        <w:t>is a brother if</w:t>
      </w:r>
      <w:r w:rsidRPr="00AE77A1">
        <w:rPr>
          <w:rStyle w:val="Emphasis"/>
        </w:rPr>
        <w:t xml:space="preserve"> and only if </w:t>
      </w:r>
      <w:r w:rsidRPr="00AE77A1">
        <w:rPr>
          <w:rStyle w:val="Emphasis"/>
          <w:highlight w:val="green"/>
        </w:rPr>
        <w:t>x is a broth</w:t>
      </w:r>
      <w:r w:rsidRPr="00AE77A1">
        <w:rPr>
          <w:rFonts w:asciiTheme="minorHAnsi" w:hAnsiTheme="minorHAnsi" w:cstheme="minorHAnsi"/>
          <w:color w:val="202122"/>
          <w:highlight w:val="green"/>
          <w:u w:val="single"/>
        </w:rPr>
        <w:t>er</w:t>
      </w:r>
    </w:p>
    <w:p w14:paraId="44C7AB78" w14:textId="77777777" w:rsidR="00821FAE" w:rsidRPr="00AE77A1" w:rsidRDefault="00821FAE" w:rsidP="00821FAE">
      <w:pPr>
        <w:pStyle w:val="NormalWeb"/>
        <w:shd w:val="clear" w:color="auto" w:fill="FFFFFF"/>
        <w:spacing w:before="120" w:beforeAutospacing="0" w:after="120" w:afterAutospacing="0"/>
        <w:ind w:left="768"/>
        <w:rPr>
          <w:rFonts w:asciiTheme="minorHAnsi" w:hAnsiTheme="minorHAnsi" w:cstheme="minorHAnsi"/>
          <w:color w:val="202122"/>
          <w:sz w:val="22"/>
          <w:szCs w:val="22"/>
          <w:u w:val="single"/>
        </w:rPr>
      </w:pPr>
      <w:r w:rsidRPr="00AE77A1">
        <w:rPr>
          <w:rFonts w:asciiTheme="minorHAnsi" w:hAnsiTheme="minorHAnsi" w:cstheme="minorHAnsi"/>
          <w:color w:val="202122"/>
          <w:sz w:val="22"/>
          <w:szCs w:val="22"/>
          <w:highlight w:val="green"/>
          <w:u w:val="single"/>
        </w:rPr>
        <w:t>Yet (2) is not informative</w:t>
      </w:r>
      <w:r w:rsidRPr="00AE77A1">
        <w:rPr>
          <w:rFonts w:asciiTheme="minorHAnsi" w:hAnsiTheme="minorHAnsi" w:cstheme="minorHAnsi"/>
          <w:color w:val="202122"/>
          <w:sz w:val="12"/>
          <w:szCs w:val="22"/>
        </w:rPr>
        <w:t xml:space="preserve">, so either (1) is not informative, or </w:t>
      </w:r>
      <w:r w:rsidRPr="00AE77A1">
        <w:rPr>
          <w:rStyle w:val="Emphasis"/>
          <w:highlight w:val="green"/>
        </w:rPr>
        <w:t>the two expressions</w:t>
      </w:r>
      <w:r w:rsidRPr="00AE77A1">
        <w:rPr>
          <w:rStyle w:val="Emphasis"/>
        </w:rPr>
        <w:t xml:space="preserve"> used in (1) </w:t>
      </w:r>
      <w:r w:rsidRPr="00AE77A1">
        <w:rPr>
          <w:rStyle w:val="Emphasis"/>
          <w:highlight w:val="green"/>
        </w:rPr>
        <w:t>are not interchangeable</w:t>
      </w:r>
      <w:r w:rsidRPr="00AE77A1">
        <w:rPr>
          <w:rFonts w:asciiTheme="minorHAnsi" w:hAnsiTheme="minorHAnsi" w:cstheme="minorHAnsi"/>
          <w:color w:val="202122"/>
          <w:sz w:val="12"/>
          <w:szCs w:val="22"/>
        </w:rPr>
        <w:t xml:space="preserve"> (because they change an informative analysis into an uninformative one) so (1) is not actually correct. In other words, if the analysis is correct and informative, then (1) and (2) must be essentially equal, but this is not true because (2) is not informative. Therefore, it </w:t>
      </w:r>
      <w:r w:rsidRPr="00AE77A1">
        <w:rPr>
          <w:rStyle w:val="Emphasis"/>
        </w:rPr>
        <w:t xml:space="preserve">seems </w:t>
      </w:r>
      <w:r w:rsidRPr="00AE77A1">
        <w:rPr>
          <w:rStyle w:val="Emphasis"/>
          <w:highlight w:val="green"/>
        </w:rPr>
        <w:t>an analysis cannot be both correct and informative</w:t>
      </w:r>
      <w:r w:rsidRPr="00AE77A1">
        <w:rPr>
          <w:rStyle w:val="Emphasis"/>
        </w:rPr>
        <w:t xml:space="preserve"> at the same time</w:t>
      </w:r>
      <w:r w:rsidRPr="00AE77A1">
        <w:rPr>
          <w:rFonts w:asciiTheme="minorHAnsi" w:hAnsiTheme="minorHAnsi" w:cstheme="minorHAnsi"/>
          <w:color w:val="202122"/>
          <w:sz w:val="22"/>
          <w:szCs w:val="22"/>
          <w:u w:val="single"/>
        </w:rPr>
        <w:t>.</w:t>
      </w:r>
    </w:p>
    <w:p w14:paraId="3B09E48D" w14:textId="77777777" w:rsidR="00821FAE" w:rsidRDefault="00821FAE" w:rsidP="00821FAE">
      <w:pPr>
        <w:pStyle w:val="Heading4"/>
      </w:pPr>
      <w:r>
        <w:t xml:space="preserve">9] </w:t>
      </w:r>
      <w:r w:rsidRPr="006E78AB">
        <w:rPr>
          <w:u w:val="single"/>
        </w:rPr>
        <w:t>Linguistics fail</w:t>
      </w:r>
      <w:r>
        <w:t>-</w:t>
      </w:r>
      <w:r w:rsidRPr="006E78AB">
        <w:t xml:space="preserve"> </w:t>
      </w:r>
      <w:r>
        <w:t>Words have no intrinsic meaning but are constructed by signs and signifiers. For example, pencil refers to a specific image pops in your head that doesn’t replicate all pencils.</w:t>
      </w:r>
    </w:p>
    <w:p w14:paraId="0591CA6C" w14:textId="77777777" w:rsidR="00821FAE" w:rsidRDefault="00821FAE" w:rsidP="00821FAE"/>
    <w:p w14:paraId="450F3281" w14:textId="77777777" w:rsidR="00821FAE" w:rsidRPr="000E6813" w:rsidRDefault="00821FAE" w:rsidP="00821FAE">
      <w:pPr>
        <w:pStyle w:val="Heading4"/>
        <w:rPr>
          <w:rFonts w:eastAsia="Times New Roman"/>
          <w:color w:val="000000"/>
          <w:u w:val="single"/>
        </w:rPr>
      </w:pPr>
      <w:r>
        <w:t>10] A trivial entity exists which proves the statement “vote neg”</w:t>
      </w:r>
    </w:p>
    <w:p w14:paraId="73114B36" w14:textId="77777777" w:rsidR="00821FAE" w:rsidRDefault="00821FAE" w:rsidP="00821FAE">
      <w:pPr>
        <w:autoSpaceDE w:val="0"/>
        <w:autoSpaceDN w:val="0"/>
        <w:adjustRightInd w:val="0"/>
        <w:spacing w:line="254" w:lineRule="auto"/>
        <w:rPr>
          <w:lang w:val="x-none"/>
        </w:rPr>
      </w:pPr>
      <w:proofErr w:type="spellStart"/>
      <w:r>
        <w:rPr>
          <w:b/>
          <w:bCs/>
          <w:sz w:val="26"/>
          <w:szCs w:val="26"/>
          <w:lang w:val="x-none"/>
        </w:rPr>
        <w:t>Kabay</w:t>
      </w:r>
      <w:proofErr w:type="spellEnd"/>
      <w:r>
        <w:rPr>
          <w:b/>
          <w:bCs/>
          <w:sz w:val="26"/>
          <w:szCs w:val="26"/>
          <w:lang w:val="x-none"/>
        </w:rPr>
        <w:t xml:space="preserve"> 08</w:t>
      </w:r>
      <w:r>
        <w:rPr>
          <w:lang w:val="x-none"/>
        </w:rPr>
        <w:t xml:space="preserve"> [Paul Douglas </w:t>
      </w:r>
      <w:proofErr w:type="spellStart"/>
      <w:r>
        <w:rPr>
          <w:lang w:val="x-none"/>
        </w:rPr>
        <w:t>Kabay</w:t>
      </w:r>
      <w:proofErr w:type="spellEnd"/>
      <w:r>
        <w:rPr>
          <w:lang w:val="x-none"/>
        </w:rPr>
        <w:t>, (PhD thesis, School of Philosophy, Anthropology, and Social Inquiry) "A Defense Of Trivialism" The University Of Melbourne, 2008, https://minerva-access.unimelb.edu.au/handle/11343/35203, DOA:10-25-2017]</w:t>
      </w:r>
    </w:p>
    <w:p w14:paraId="797F5A57" w14:textId="77777777" w:rsidR="00821FAE" w:rsidRDefault="00821FAE" w:rsidP="00821FAE">
      <w:pPr>
        <w:autoSpaceDE w:val="0"/>
        <w:autoSpaceDN w:val="0"/>
        <w:adjustRightInd w:val="0"/>
        <w:spacing w:line="254" w:lineRule="auto"/>
        <w:rPr>
          <w:b/>
          <w:bCs/>
          <w:u w:val="single"/>
          <w:shd w:val="clear" w:color="auto" w:fill="00FFFF"/>
          <w:lang w:val="x-none"/>
        </w:rPr>
      </w:pPr>
      <w:r w:rsidRPr="002E7AD3">
        <w:rPr>
          <w:sz w:val="14"/>
        </w:rPr>
        <w:t xml:space="preserve">Let us define a trivial entity as an entity that instantiates every predicate, </w:t>
      </w:r>
      <w:proofErr w:type="gramStart"/>
      <w:r w:rsidRPr="002E7AD3">
        <w:rPr>
          <w:sz w:val="14"/>
        </w:rPr>
        <w:t>i.e.</w:t>
      </w:r>
      <w:proofErr w:type="gramEnd"/>
      <w:r w:rsidRPr="002E7AD3">
        <w:rPr>
          <w:sz w:val="14"/>
        </w:rPr>
        <w:t xml:space="preserve"> an entity of which</w:t>
      </w:r>
      <w:r>
        <w:rPr>
          <w:b/>
          <w:bCs/>
          <w:u w:val="single"/>
          <w:shd w:val="clear" w:color="auto" w:fill="00FFFF"/>
          <w:lang w:val="x-none"/>
        </w:rPr>
        <w:t xml:space="preserve"> everything is true. </w:t>
      </w:r>
      <w:r w:rsidRPr="002E7AD3">
        <w:rPr>
          <w:sz w:val="14"/>
        </w:rPr>
        <w:t>One of the things true of</w:t>
      </w:r>
      <w:r>
        <w:rPr>
          <w:b/>
          <w:bCs/>
          <w:u w:val="single"/>
          <w:shd w:val="clear" w:color="auto" w:fill="00FFFF"/>
          <w:lang w:val="x-none"/>
        </w:rPr>
        <w:t xml:space="preserve"> a trivial entity </w:t>
      </w:r>
      <w:r w:rsidRPr="002E7AD3">
        <w:rPr>
          <w:sz w:val="14"/>
        </w:rPr>
        <w:t>is that it</w:t>
      </w:r>
      <w:r>
        <w:rPr>
          <w:b/>
          <w:bCs/>
          <w:u w:val="single"/>
          <w:shd w:val="clear" w:color="auto" w:fill="00FFFF"/>
          <w:lang w:val="x-none"/>
        </w:rPr>
        <w:t xml:space="preserve"> exists in a reality in which trivialism is true. Hence, if a trivial entity exists, then trivialism is true.</w:t>
      </w:r>
      <w:r w:rsidRPr="002E7AD3">
        <w:rPr>
          <w:sz w:val="14"/>
          <w:szCs w:val="16"/>
          <w:lang w:val="x-none"/>
        </w:rPr>
        <w:t xml:space="preserve"> But is it true that there exists a trivial entity? Here is an argument for thinking that it is true: </w:t>
      </w:r>
      <w:r>
        <w:rPr>
          <w:b/>
          <w:bCs/>
          <w:u w:val="single"/>
          <w:shd w:val="clear" w:color="auto" w:fill="00FFFF"/>
          <w:lang w:val="x-none"/>
        </w:rPr>
        <w:t xml:space="preserve">1) Every being </w:t>
      </w:r>
      <w:r>
        <w:rPr>
          <w:b/>
          <w:bCs/>
          <w:u w:val="single"/>
          <w:lang w:val="x-none"/>
        </w:rPr>
        <w:t xml:space="preserve">(or entity or object) </w:t>
      </w:r>
      <w:r>
        <w:rPr>
          <w:b/>
          <w:bCs/>
          <w:u w:val="single"/>
          <w:shd w:val="clear" w:color="auto" w:fill="00FFFF"/>
          <w:lang w:val="x-none"/>
        </w:rPr>
        <w:t>is either trivial or nontrivial 2) It is not the case that every being is nontrivial 3) Hence, there exists a trivial being</w:t>
      </w:r>
    </w:p>
    <w:p w14:paraId="25B9A209" w14:textId="77777777" w:rsidR="00821FAE" w:rsidRPr="0080722E" w:rsidRDefault="00821FAE" w:rsidP="00821FAE"/>
    <w:p w14:paraId="5D89F26F" w14:textId="77777777" w:rsidR="00821FAE" w:rsidRDefault="00821FAE" w:rsidP="00821FAE">
      <w:pPr>
        <w:pStyle w:val="Heading4"/>
      </w:pPr>
      <w:r>
        <w:t>11] Overthinking paradox- the 1AR onward is a form of unnecessary overthinking that prevents decisions to be made so don’t evaluate it</w:t>
      </w:r>
    </w:p>
    <w:p w14:paraId="10266AE3" w14:textId="77777777" w:rsidR="00821FAE" w:rsidRPr="00562C3E" w:rsidRDefault="00821FAE" w:rsidP="00821FAE">
      <w:pPr>
        <w:spacing w:line="276" w:lineRule="auto"/>
        <w:rPr>
          <w:rFonts w:asciiTheme="minorHAnsi" w:hAnsiTheme="minorHAnsi" w:cstheme="minorHAnsi"/>
          <w:sz w:val="16"/>
          <w:szCs w:val="16"/>
        </w:rPr>
      </w:pPr>
      <w:r>
        <w:rPr>
          <w:rFonts w:asciiTheme="minorHAnsi" w:hAnsiTheme="minorHAnsi" w:cstheme="minorHAnsi"/>
          <w:b/>
          <w:bCs/>
        </w:rPr>
        <w:t>Wikipedia</w:t>
      </w:r>
      <w:r w:rsidRPr="005A2539">
        <w:rPr>
          <w:rFonts w:asciiTheme="minorHAnsi" w:hAnsiTheme="minorHAnsi" w:cstheme="minorHAnsi"/>
          <w:sz w:val="16"/>
          <w:szCs w:val="16"/>
        </w:rPr>
        <w:t xml:space="preserve"> [Brackets Original. “</w:t>
      </w:r>
      <w:r>
        <w:rPr>
          <w:rFonts w:asciiTheme="minorHAnsi" w:hAnsiTheme="minorHAnsi" w:cstheme="minorHAnsi"/>
          <w:sz w:val="16"/>
          <w:szCs w:val="16"/>
        </w:rPr>
        <w:t>Analysis Paralysis</w:t>
      </w:r>
      <w:r w:rsidRPr="005A2539">
        <w:rPr>
          <w:rFonts w:asciiTheme="minorHAnsi" w:hAnsiTheme="minorHAnsi" w:cstheme="minorHAnsi"/>
          <w:sz w:val="16"/>
          <w:szCs w:val="16"/>
        </w:rPr>
        <w:t xml:space="preserve">”. Wikipedia. No Date. </w:t>
      </w:r>
      <w:hyperlink r:id="rId15" w:history="1">
        <w:r w:rsidRPr="005A2539">
          <w:rPr>
            <w:rStyle w:val="Hyperlink"/>
            <w:rFonts w:asciiTheme="minorHAnsi" w:hAnsiTheme="minorHAnsi" w:cstheme="minorHAnsi"/>
            <w:sz w:val="16"/>
            <w:szCs w:val="16"/>
          </w:rPr>
          <w:t>https://en.wikipedia.org/wiki/Bonini%27s_paradox</w:t>
        </w:r>
      </w:hyperlink>
      <w:r w:rsidRPr="005A2539">
        <w:rPr>
          <w:rFonts w:asciiTheme="minorHAnsi" w:hAnsiTheme="minorHAnsi" w:cstheme="minorHAnsi"/>
          <w:sz w:val="16"/>
          <w:szCs w:val="16"/>
        </w:rPr>
        <w:t>]</w:t>
      </w:r>
    </w:p>
    <w:p w14:paraId="2CDF42C9" w14:textId="77777777" w:rsidR="00821FAE" w:rsidRPr="00965857" w:rsidRDefault="00821FAE" w:rsidP="00821FAE">
      <w:pPr>
        <w:rPr>
          <w:sz w:val="12"/>
        </w:rPr>
      </w:pPr>
      <w:r w:rsidRPr="00562C3E">
        <w:rPr>
          <w:sz w:val="12"/>
        </w:rPr>
        <w:t xml:space="preserve">Analysis paralysis (or paralysis by analysis) describes an individual or group process when </w:t>
      </w:r>
      <w:r w:rsidRPr="00562C3E">
        <w:rPr>
          <w:rStyle w:val="StyleUnderline"/>
          <w:highlight w:val="green"/>
        </w:rPr>
        <w:t>overanalyzing</w:t>
      </w:r>
      <w:r w:rsidRPr="00562C3E">
        <w:rPr>
          <w:rStyle w:val="StyleUnderline"/>
        </w:rPr>
        <w:t xml:space="preserve"> or overthinking </w:t>
      </w:r>
      <w:r w:rsidRPr="00562C3E">
        <w:rPr>
          <w:rStyle w:val="StyleUnderline"/>
          <w:highlight w:val="green"/>
        </w:rPr>
        <w:t>a situation</w:t>
      </w:r>
      <w:r w:rsidRPr="00562C3E">
        <w:rPr>
          <w:rStyle w:val="StyleUnderline"/>
        </w:rPr>
        <w:t xml:space="preserve"> can </w:t>
      </w:r>
      <w:r w:rsidRPr="00562C3E">
        <w:rPr>
          <w:rStyle w:val="StyleUnderline"/>
          <w:highlight w:val="green"/>
        </w:rPr>
        <w:t>cause</w:t>
      </w:r>
      <w:r w:rsidRPr="00562C3E">
        <w:rPr>
          <w:rStyle w:val="StyleUnderline"/>
        </w:rPr>
        <w:t xml:space="preserve"> forward motion or </w:t>
      </w:r>
      <w:r w:rsidRPr="00562C3E">
        <w:rPr>
          <w:rStyle w:val="StyleUnderline"/>
          <w:highlight w:val="green"/>
        </w:rPr>
        <w:t>decision-making to become [frozen]</w:t>
      </w:r>
      <w:r w:rsidRPr="00562C3E">
        <w:rPr>
          <w:rStyle w:val="StyleUnderline"/>
        </w:rPr>
        <w:t xml:space="preserve"> "paralyzed", </w:t>
      </w:r>
      <w:r w:rsidRPr="00562C3E">
        <w:rPr>
          <w:rStyle w:val="StyleUnderline"/>
          <w:highlight w:val="green"/>
        </w:rPr>
        <w:t>meaning that no solution or course of action is decided upon</w:t>
      </w:r>
      <w:r w:rsidRPr="00562C3E">
        <w:rPr>
          <w:rStyle w:val="StyleUnderline"/>
        </w:rPr>
        <w:t xml:space="preserve">. A situation may be deemed too </w:t>
      </w:r>
      <w:proofErr w:type="gramStart"/>
      <w:r w:rsidRPr="00562C3E">
        <w:rPr>
          <w:rStyle w:val="StyleUnderline"/>
        </w:rPr>
        <w:t>complicated</w:t>
      </w:r>
      <w:proofErr w:type="gramEnd"/>
      <w:r w:rsidRPr="00562C3E">
        <w:rPr>
          <w:rStyle w:val="StyleUnderline"/>
        </w:rPr>
        <w:t xml:space="preserve"> and a </w:t>
      </w:r>
      <w:r w:rsidRPr="00562C3E">
        <w:rPr>
          <w:rStyle w:val="StyleUnderline"/>
          <w:highlight w:val="green"/>
        </w:rPr>
        <w:t>decision is never made, due to the fear that a potentially larger problem may arise.</w:t>
      </w:r>
      <w:r w:rsidRPr="00562C3E">
        <w:rPr>
          <w:rStyle w:val="StyleUnderline"/>
        </w:rPr>
        <w:t xml:space="preserve"> A person may desire a perfect </w:t>
      </w:r>
      <w:proofErr w:type="gramStart"/>
      <w:r w:rsidRPr="00562C3E">
        <w:rPr>
          <w:rStyle w:val="StyleUnderline"/>
        </w:rPr>
        <w:t>solution, but</w:t>
      </w:r>
      <w:proofErr w:type="gramEnd"/>
      <w:r w:rsidRPr="00562C3E">
        <w:rPr>
          <w:rStyle w:val="StyleUnderline"/>
        </w:rPr>
        <w:t xml:space="preserve"> may fear making a decision that could result in error, while on the way to a better solution. </w:t>
      </w:r>
      <w:r w:rsidRPr="00562C3E">
        <w:rPr>
          <w:sz w:val="12"/>
        </w:rPr>
        <w:t>Equally, a person may hold that a superior solution is a short step away, and stall in its endless pursuit, with no concept of diminishing returns. On the opposite end of the time spectrum is the phrase extinct by instinct, which is making a fatal decision based on hasty judgment or a gut reaction.</w:t>
      </w:r>
    </w:p>
    <w:p w14:paraId="0C11D4F7" w14:textId="77777777" w:rsidR="00821FAE" w:rsidRPr="00F72822" w:rsidRDefault="00821FAE" w:rsidP="00821FAE">
      <w:pPr>
        <w:pStyle w:val="Heading4"/>
        <w:rPr>
          <w:rFonts w:cs="Calibri"/>
        </w:rPr>
      </w:pPr>
      <w:r>
        <w:t xml:space="preserve">12] </w:t>
      </w:r>
      <w:r w:rsidRPr="00F72822">
        <w:rPr>
          <w:rFonts w:cs="Calibri"/>
        </w:rPr>
        <w:t xml:space="preserve">The rules of logic claim that the only time a statement is invalid is if the antecedent is true, but the consequent is false.  </w:t>
      </w:r>
    </w:p>
    <w:p w14:paraId="2323C732" w14:textId="77777777" w:rsidR="00821FAE" w:rsidRDefault="00821FAE" w:rsidP="00821FAE">
      <w:r w:rsidRPr="00E62FB2">
        <w:rPr>
          <w:rStyle w:val="StyleUnderline"/>
        </w:rPr>
        <w:t>SEP</w:t>
      </w:r>
      <w:r>
        <w:t xml:space="preserve"> [Stanford Encyclopedia of Philosophy.] “An Introduction to Philosophy.” Stanford University. </w:t>
      </w:r>
      <w:hyperlink r:id="rId16" w:history="1">
        <w:r>
          <w:rPr>
            <w:rStyle w:val="Hyperlink"/>
          </w:rPr>
          <w:t>https://web.stanford.edu/~bobonich/dictionary/dictionary.html</w:t>
        </w:r>
      </w:hyperlink>
      <w:r>
        <w:t xml:space="preserve"> TG </w:t>
      </w:r>
      <w:r w:rsidRPr="00A07974">
        <w:rPr>
          <w:color w:val="FFFFFF" w:themeColor="background1"/>
        </w:rPr>
        <w:t>Massa</w:t>
      </w:r>
    </w:p>
    <w:p w14:paraId="2E9D9D3C" w14:textId="77777777" w:rsidR="00821FAE" w:rsidRPr="0083660B" w:rsidRDefault="00821FAE" w:rsidP="00821FAE">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w:t>
      </w:r>
      <w:proofErr w:type="gramStart"/>
      <w:r w:rsidRPr="00F3167B">
        <w:rPr>
          <w:rStyle w:val="StyleUnderline"/>
          <w:highlight w:val="green"/>
        </w:rPr>
        <w:t>conditional asserts</w:t>
      </w:r>
      <w:proofErr w:type="gramEnd"/>
      <w:r w:rsidRPr="00F3167B">
        <w:rPr>
          <w:rStyle w:val="StyleUnderline"/>
          <w:highlight w:val="green"/>
        </w:rPr>
        <w:t xml:space="preserve">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w:t>
      </w:r>
      <w:r w:rsidRPr="0083660B">
        <w:rPr>
          <w:rStyle w:val="StyleUnderline"/>
        </w:rPr>
        <w:t xml:space="preserve">.  </w:t>
      </w:r>
      <w:r w:rsidRPr="00F3167B">
        <w:rPr>
          <w:rStyle w:val="StyleUnderline"/>
          <w:highlight w:val="green"/>
        </w:rPr>
        <w:t>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6FA5D8FE" w14:textId="77777777" w:rsidR="00821FAE" w:rsidRDefault="00821FAE" w:rsidP="00821FAE">
      <w:pPr>
        <w:pStyle w:val="Heading4"/>
        <w:rPr>
          <w:rFonts w:cs="Calibri"/>
        </w:rPr>
      </w:pPr>
      <w:r>
        <w:rPr>
          <w:rFonts w:cs="Calibri"/>
        </w:rPr>
        <w:t>I</w:t>
      </w:r>
      <w:r w:rsidRPr="00F72822">
        <w:rPr>
          <w:rFonts w:cs="Calibri"/>
        </w:rPr>
        <w:t xml:space="preserve">f the </w:t>
      </w:r>
      <w:r>
        <w:rPr>
          <w:rFonts w:cs="Calibri"/>
        </w:rPr>
        <w:t>neg</w:t>
      </w:r>
      <w:r w:rsidRPr="00F72822">
        <w:rPr>
          <w:rFonts w:cs="Calibri"/>
        </w:rPr>
        <w:t xml:space="preserve"> is winning, they get the ballot is a tacit ballot conditional which means denying the premise proves the conclusion that I should get the ballot.</w:t>
      </w:r>
    </w:p>
    <w:p w14:paraId="48826C14" w14:textId="77777777" w:rsidR="00821FAE" w:rsidRDefault="00821FAE" w:rsidP="00821FAE">
      <w:pPr>
        <w:shd w:val="clear" w:color="auto" w:fill="FFFFFF"/>
        <w:spacing w:after="0" w:line="240" w:lineRule="auto"/>
        <w:rPr>
          <w:rFonts w:eastAsia="Times New Roman"/>
          <w:b/>
          <w:bCs/>
          <w:color w:val="000000"/>
          <w:sz w:val="26"/>
          <w:szCs w:val="26"/>
          <w:u w:val="single"/>
        </w:rPr>
      </w:pPr>
    </w:p>
    <w:p w14:paraId="4E791302" w14:textId="77777777" w:rsidR="00821FAE" w:rsidRPr="007A1F10" w:rsidRDefault="00821FAE" w:rsidP="00821FAE">
      <w:pPr>
        <w:pStyle w:val="Heading4"/>
      </w:pPr>
      <w:r>
        <w:t>13</w:t>
      </w:r>
      <w:r w:rsidRPr="007A1F10">
        <w:t xml:space="preserve">] </w:t>
      </w:r>
      <w:r>
        <w:t>Dogmatism Paradox – disregard the 1AR</w:t>
      </w:r>
    </w:p>
    <w:p w14:paraId="15DB021B" w14:textId="77777777" w:rsidR="00821FAE" w:rsidRDefault="00821FAE" w:rsidP="00821FAE">
      <w:r w:rsidRPr="00D010E3">
        <w:rPr>
          <w:rStyle w:val="Style13ptBold"/>
        </w:rPr>
        <w:t>Sorensen</w:t>
      </w:r>
      <w:r>
        <w:t xml:space="preserve"> </w:t>
      </w:r>
      <w:proofErr w:type="spellStart"/>
      <w:r>
        <w:t>Sorensen</w:t>
      </w:r>
      <w:proofErr w:type="spellEnd"/>
      <w:r>
        <w:t xml:space="preserve">, Roy, </w:t>
      </w:r>
      <w:r w:rsidRPr="00F61760">
        <w:t>Professor of Philosophy at Washington University in St. Louis</w:t>
      </w:r>
      <w:r>
        <w:t xml:space="preserve">. "Epistemic Paradoxes.” Stanford Encyclopedia of Philosophy. 21 June 2006. </w:t>
      </w:r>
      <w:hyperlink r:id="rId17" w:history="1">
        <w:r w:rsidRPr="00D20E15">
          <w:rPr>
            <w:rStyle w:val="Hyperlink"/>
          </w:rPr>
          <w:t>https://plato.stanford.edu/entries/epistemic-paradoxes/</w:t>
        </w:r>
      </w:hyperlink>
      <w:r>
        <w:t xml:space="preserve">. </w:t>
      </w:r>
      <w:proofErr w:type="spellStart"/>
      <w:r>
        <w:t>PeteZ</w:t>
      </w:r>
      <w:proofErr w:type="spellEnd"/>
    </w:p>
    <w:p w14:paraId="0DEC7923" w14:textId="77777777" w:rsidR="00821FAE" w:rsidRDefault="00821FAE" w:rsidP="00821FAE">
      <w:pPr>
        <w:rPr>
          <w:sz w:val="16"/>
        </w:rPr>
      </w:pPr>
      <w:r w:rsidRPr="00D010E3">
        <w:rPr>
          <w:sz w:val="16"/>
        </w:rPr>
        <w:t xml:space="preserve">Saul </w:t>
      </w:r>
      <w:proofErr w:type="spellStart"/>
      <w:r w:rsidRPr="00D010E3">
        <w:rPr>
          <w:sz w:val="16"/>
        </w:rPr>
        <w:t>Kripke’s</w:t>
      </w:r>
      <w:proofErr w:type="spellEnd"/>
      <w:r w:rsidRPr="00D010E3">
        <w:rPr>
          <w:sz w:val="16"/>
        </w:rPr>
        <w:t xml:space="preserve"> ruminations on the surprise test paradox led him to a paradox about dogmatism. He lectured on both paradoxes at Cambridge University to the Moral Sciences Club in 1972. (A descendent of this lecture now appears as </w:t>
      </w:r>
      <w:proofErr w:type="spellStart"/>
      <w:r w:rsidRPr="00D010E3">
        <w:rPr>
          <w:sz w:val="16"/>
        </w:rPr>
        <w:t>Kripke</w:t>
      </w:r>
      <w:proofErr w:type="spellEnd"/>
      <w:r w:rsidRPr="00D010E3">
        <w:rPr>
          <w:sz w:val="16"/>
        </w:rPr>
        <w:t xml:space="preserve"> 2011). Gilbert Harman transmitted </w:t>
      </w:r>
      <w:proofErr w:type="spellStart"/>
      <w:r w:rsidRPr="00D010E3">
        <w:rPr>
          <w:sz w:val="16"/>
        </w:rPr>
        <w:t>Kripke’s</w:t>
      </w:r>
      <w:proofErr w:type="spellEnd"/>
      <w:r w:rsidRPr="00D010E3">
        <w:rPr>
          <w:sz w:val="16"/>
        </w:rPr>
        <w:t xml:space="preserve"> new paradox as follows:</w:t>
      </w:r>
    </w:p>
    <w:p w14:paraId="43EFF773" w14:textId="77777777" w:rsidR="00821FAE" w:rsidRDefault="00821FAE" w:rsidP="00821FAE">
      <w:pPr>
        <w:ind w:left="720"/>
        <w:rPr>
          <w:sz w:val="14"/>
        </w:rPr>
      </w:pPr>
      <w:r w:rsidRPr="005F09B7">
        <w:rPr>
          <w:rStyle w:val="StyleUnderline"/>
          <w:highlight w:val="cyan"/>
        </w:rPr>
        <w:t>If I know</w:t>
      </w:r>
      <w:r w:rsidRPr="00D010E3">
        <w:rPr>
          <w:rStyle w:val="StyleUnderline"/>
        </w:rPr>
        <w:t xml:space="preserve"> </w:t>
      </w:r>
      <w:r w:rsidRPr="007A1F10">
        <w:rPr>
          <w:sz w:val="14"/>
        </w:rPr>
        <w:t>that</w:t>
      </w:r>
      <w:r w:rsidRPr="00D010E3">
        <w:rPr>
          <w:rStyle w:val="StyleUnderline"/>
        </w:rPr>
        <w:t xml:space="preserve"> </w:t>
      </w:r>
      <w:r w:rsidRPr="005F09B7">
        <w:rPr>
          <w:rStyle w:val="StyleUnderline"/>
          <w:highlight w:val="cya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5F09B7">
        <w:rPr>
          <w:rStyle w:val="StyleUnderline"/>
          <w:highlight w:val="cyan"/>
        </w:rPr>
        <w:t xml:space="preserve">evidence against h is evidence against something </w:t>
      </w:r>
      <w:r w:rsidRPr="007A1F10">
        <w:rPr>
          <w:rStyle w:val="StyleUnderline"/>
        </w:rPr>
        <w:t>that is</w:t>
      </w:r>
      <w:r w:rsidRPr="005F09B7">
        <w:rPr>
          <w:rStyle w:val="StyleUnderline"/>
          <w:highlight w:val="cyan"/>
        </w:rPr>
        <w:t xml:space="preserve"> true; </w:t>
      </w:r>
      <w:r w:rsidRPr="007A1F10">
        <w:rPr>
          <w:sz w:val="14"/>
        </w:rPr>
        <w:t xml:space="preserve">I know that such evidence is misleading. But </w:t>
      </w:r>
      <w:r w:rsidRPr="005F09B7">
        <w:rPr>
          <w:rStyle w:val="StyleUnderline"/>
          <w:highlight w:val="cyan"/>
        </w:rPr>
        <w:t xml:space="preserve">I should disregard evidence that </w:t>
      </w:r>
      <w:r w:rsidRPr="007A1F10">
        <w:rPr>
          <w:rStyle w:val="StyleUnderline"/>
        </w:rPr>
        <w:t xml:space="preserve">I know </w:t>
      </w:r>
      <w:r w:rsidRPr="005F09B7">
        <w:rPr>
          <w:rStyle w:val="StyleUnderline"/>
          <w:highlight w:val="cyan"/>
        </w:rPr>
        <w:t>is misleading.</w:t>
      </w:r>
      <w:r w:rsidRPr="00D010E3">
        <w:rPr>
          <w:rStyle w:val="StyleUnderline"/>
        </w:rPr>
        <w:t xml:space="preserve"> So, </w:t>
      </w:r>
      <w:r w:rsidRPr="005F09B7">
        <w:rPr>
          <w:rStyle w:val="StyleUnderline"/>
          <w:highlight w:val="cyan"/>
        </w:rPr>
        <w:t xml:space="preserve">once </w:t>
      </w:r>
      <w:r w:rsidRPr="007A1F10">
        <w:rPr>
          <w:rStyle w:val="StyleUnderline"/>
        </w:rPr>
        <w:t>I know that</w:t>
      </w:r>
      <w:r w:rsidRPr="005F09B7">
        <w:rPr>
          <w:rStyle w:val="StyleUnderline"/>
          <w:highlight w:val="cyan"/>
        </w:rPr>
        <w:t xml:space="preserve"> h is true, I</w:t>
      </w:r>
      <w:r w:rsidRPr="00D010E3">
        <w:rPr>
          <w:rStyle w:val="StyleUnderline"/>
        </w:rPr>
        <w:t xml:space="preserve"> am </w:t>
      </w:r>
      <w:proofErr w:type="gramStart"/>
      <w:r w:rsidRPr="00D010E3">
        <w:rPr>
          <w:rStyle w:val="StyleUnderline"/>
        </w:rPr>
        <w:t>in a position</w:t>
      </w:r>
      <w:proofErr w:type="gramEnd"/>
      <w:r w:rsidRPr="00D010E3">
        <w:rPr>
          <w:rStyle w:val="StyleUnderline"/>
        </w:rPr>
        <w:t xml:space="preserve"> to </w:t>
      </w:r>
      <w:r w:rsidRPr="005F09B7">
        <w:rPr>
          <w:rStyle w:val="StyleUnderline"/>
          <w:highlight w:val="cyan"/>
        </w:rPr>
        <w:t xml:space="preserve">disregard any future evidence </w:t>
      </w:r>
      <w:r w:rsidRPr="007A1F10">
        <w:rPr>
          <w:rStyle w:val="StyleUnderline"/>
        </w:rPr>
        <w:t xml:space="preserve">that seems to tell </w:t>
      </w:r>
      <w:r w:rsidRPr="005F09B7">
        <w:rPr>
          <w:rStyle w:val="StyleUnderline"/>
          <w:highlight w:val="cyan"/>
        </w:rPr>
        <w:t>against h.</w:t>
      </w:r>
      <w:r w:rsidRPr="007A1F10">
        <w:rPr>
          <w:sz w:val="14"/>
        </w:rPr>
        <w:t xml:space="preserve"> (1973, 148)</w:t>
      </w:r>
    </w:p>
    <w:p w14:paraId="67F4D868" w14:textId="77777777" w:rsidR="00821FAE" w:rsidRDefault="00821FAE" w:rsidP="00821FAE">
      <w:pPr>
        <w:pStyle w:val="Heading4"/>
      </w:pPr>
      <w:r>
        <w:t>14] Principle of explosion is true which proves the resolution false</w:t>
      </w:r>
    </w:p>
    <w:p w14:paraId="371F019F" w14:textId="77777777" w:rsidR="00821FAE" w:rsidRPr="007D3843" w:rsidRDefault="00821FAE" w:rsidP="00821FAE">
      <w:pPr>
        <w:rPr>
          <w:sz w:val="16"/>
        </w:rPr>
      </w:pPr>
      <w:proofErr w:type="spellStart"/>
      <w:r w:rsidRPr="007D3843">
        <w:rPr>
          <w:b/>
          <w:bCs/>
          <w:sz w:val="26"/>
          <w:szCs w:val="26"/>
          <w:u w:val="single"/>
        </w:rPr>
        <w:t>Wikiwand</w:t>
      </w:r>
      <w:proofErr w:type="spellEnd"/>
      <w:r w:rsidRPr="007D3843">
        <w:rPr>
          <w:sz w:val="16"/>
        </w:rPr>
        <w:t xml:space="preserve">. “Principle of Explosion.” </w:t>
      </w:r>
      <w:proofErr w:type="spellStart"/>
      <w:r w:rsidRPr="007D3843">
        <w:rPr>
          <w:sz w:val="16"/>
        </w:rPr>
        <w:t>Wikiwand</w:t>
      </w:r>
      <w:proofErr w:type="spellEnd"/>
      <w:r w:rsidRPr="007D3843">
        <w:rPr>
          <w:sz w:val="16"/>
        </w:rPr>
        <w:t xml:space="preserve">, 0AD, </w:t>
      </w:r>
      <w:hyperlink r:id="rId18" w:history="1">
        <w:r w:rsidRPr="007D3843">
          <w:rPr>
            <w:rStyle w:val="Hyperlink"/>
            <w:sz w:val="16"/>
          </w:rPr>
          <w:t>www.wikiwand.com/en/Principle_of_explosion</w:t>
        </w:r>
      </w:hyperlink>
      <w:r w:rsidRPr="007D3843">
        <w:rPr>
          <w:sz w:val="16"/>
        </w:rPr>
        <w:t>. //Massa</w:t>
      </w:r>
    </w:p>
    <w:p w14:paraId="3B8E038F" w14:textId="77777777" w:rsidR="00821FAE" w:rsidRPr="00732D31" w:rsidRDefault="00821FAE" w:rsidP="00821FAE">
      <w:r>
        <w:rPr>
          <w:noProof/>
        </w:rPr>
        <w:drawing>
          <wp:inline distT="0" distB="0" distL="0" distR="0" wp14:anchorId="0F70912B" wp14:editId="6C7DCF52">
            <wp:extent cx="2635624" cy="1684786"/>
            <wp:effectExtent l="0" t="0" r="6350" b="4445"/>
            <wp:docPr id="3" name="Picture 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19"/>
                    <a:stretch>
                      <a:fillRect/>
                    </a:stretch>
                  </pic:blipFill>
                  <pic:spPr>
                    <a:xfrm>
                      <a:off x="0" y="0"/>
                      <a:ext cx="2656996" cy="1698448"/>
                    </a:xfrm>
                    <a:prstGeom prst="rect">
                      <a:avLst/>
                    </a:prstGeom>
                  </pic:spPr>
                </pic:pic>
              </a:graphicData>
            </a:graphic>
          </wp:inline>
        </w:drawing>
      </w:r>
    </w:p>
    <w:p w14:paraId="522B53C6" w14:textId="77777777" w:rsidR="00821FAE" w:rsidRPr="007D3843" w:rsidRDefault="00821FAE" w:rsidP="00821FAE">
      <w:pPr>
        <w:rPr>
          <w:sz w:val="16"/>
          <w:szCs w:val="26"/>
        </w:rPr>
      </w:pPr>
      <w:r w:rsidRPr="007D3843">
        <w:rPr>
          <w:sz w:val="16"/>
          <w:szCs w:val="26"/>
        </w:rPr>
        <w:t xml:space="preserve">The principle of explosion (Latin: ex </w:t>
      </w:r>
      <w:proofErr w:type="spellStart"/>
      <w:r w:rsidRPr="007D3843">
        <w:rPr>
          <w:sz w:val="16"/>
          <w:szCs w:val="26"/>
        </w:rPr>
        <w:t>falso</w:t>
      </w:r>
      <w:proofErr w:type="spellEnd"/>
      <w:r w:rsidRPr="007D3843">
        <w:rPr>
          <w:sz w:val="16"/>
          <w:szCs w:val="26"/>
        </w:rPr>
        <w:t xml:space="preserve"> (sequitur) quodlibet (EFQ), "from falsehood, anything (follows)", or ex </w:t>
      </w:r>
      <w:proofErr w:type="spellStart"/>
      <w:r w:rsidRPr="007D3843">
        <w:rPr>
          <w:sz w:val="16"/>
          <w:szCs w:val="26"/>
        </w:rPr>
        <w:t>contradictione</w:t>
      </w:r>
      <w:proofErr w:type="spellEnd"/>
      <w:r w:rsidRPr="007D3843">
        <w:rPr>
          <w:sz w:val="16"/>
          <w:szCs w:val="26"/>
        </w:rPr>
        <w:t xml:space="preserve"> (sequitur) quodlibet (ECQ), </w:t>
      </w:r>
      <w:r w:rsidRPr="007D3843">
        <w:rPr>
          <w:b/>
          <w:bCs/>
          <w:sz w:val="26"/>
          <w:szCs w:val="26"/>
          <w:u w:val="single"/>
        </w:rPr>
        <w:t>"from contradiction, anything (follows)"), or the principle of </w:t>
      </w:r>
      <w:hyperlink r:id="rId20" w:tooltip="Pseudo-Scotus" w:history="1">
        <w:r w:rsidRPr="007D3843">
          <w:rPr>
            <w:rStyle w:val="Hyperlink"/>
            <w:b/>
            <w:bCs/>
            <w:sz w:val="26"/>
            <w:szCs w:val="26"/>
            <w:u w:val="single"/>
          </w:rPr>
          <w:t>Pseudo-Scotus</w:t>
        </w:r>
      </w:hyperlink>
      <w:r w:rsidRPr="007D3843">
        <w:rPr>
          <w:sz w:val="16"/>
          <w:szCs w:val="26"/>
        </w:rPr>
        <w:t>, is the law of </w:t>
      </w:r>
      <w:hyperlink r:id="rId21" w:tooltip="Classical logic" w:history="1">
        <w:r w:rsidRPr="007D3843">
          <w:rPr>
            <w:rStyle w:val="Hyperlink"/>
            <w:sz w:val="16"/>
            <w:szCs w:val="26"/>
          </w:rPr>
          <w:t>classical logic</w:t>
        </w:r>
      </w:hyperlink>
      <w:r w:rsidRPr="007D3843">
        <w:rPr>
          <w:sz w:val="16"/>
          <w:szCs w:val="26"/>
        </w:rPr>
        <w:t>, </w:t>
      </w:r>
      <w:hyperlink r:id="rId22" w:history="1">
        <w:r w:rsidRPr="007D3843">
          <w:rPr>
            <w:rStyle w:val="Hyperlink"/>
            <w:sz w:val="16"/>
            <w:szCs w:val="26"/>
          </w:rPr>
          <w:t>intuitionistic logic</w:t>
        </w:r>
      </w:hyperlink>
      <w:r w:rsidRPr="007D3843">
        <w:rPr>
          <w:sz w:val="16"/>
          <w:szCs w:val="26"/>
        </w:rPr>
        <w:t> and similar logical systems, according to which any statement can be proven from a contradiction.</w:t>
      </w:r>
      <w:hyperlink r:id="rId23" w:anchor="citenote1" w:history="1">
        <w:r w:rsidRPr="007D3843">
          <w:rPr>
            <w:rStyle w:val="Hyperlink"/>
            <w:sz w:val="16"/>
            <w:szCs w:val="26"/>
          </w:rPr>
          <w:t>[1]</w:t>
        </w:r>
      </w:hyperlink>
      <w:r w:rsidRPr="007D3843">
        <w:rPr>
          <w:sz w:val="16"/>
          <w:szCs w:val="26"/>
        </w:rPr>
        <w:t xml:space="preserve"> That is, once a contradiction has been asserted, any proposition (including their negations) can be inferred </w:t>
      </w:r>
      <w:r w:rsidRPr="00745F21">
        <w:rPr>
          <w:sz w:val="16"/>
          <w:szCs w:val="26"/>
        </w:rPr>
        <w:t>from it. This is known as </w:t>
      </w:r>
      <w:r w:rsidRPr="00745F21">
        <w:rPr>
          <w:b/>
          <w:bCs/>
          <w:sz w:val="26"/>
          <w:szCs w:val="26"/>
          <w:u w:val="single"/>
        </w:rPr>
        <w:t>deductive explosion</w:t>
      </w:r>
      <w:r w:rsidRPr="007D3843">
        <w:rPr>
          <w:sz w:val="16"/>
          <w:szCs w:val="26"/>
        </w:rPr>
        <w:t>.</w:t>
      </w:r>
      <w:hyperlink r:id="rId24" w:anchor="citenote2" w:history="1">
        <w:r w:rsidRPr="007D3843">
          <w:rPr>
            <w:rStyle w:val="Hyperlink"/>
            <w:sz w:val="16"/>
            <w:szCs w:val="26"/>
          </w:rPr>
          <w:t>[2]</w:t>
        </w:r>
      </w:hyperlink>
      <w:hyperlink r:id="rId25" w:anchor="citenote3" w:history="1">
        <w:r w:rsidRPr="007D3843">
          <w:rPr>
            <w:rStyle w:val="Hyperlink"/>
            <w:sz w:val="16"/>
            <w:szCs w:val="26"/>
          </w:rPr>
          <w:t>[3]</w:t>
        </w:r>
      </w:hyperlink>
      <w:r w:rsidRPr="007D3843">
        <w:rPr>
          <w:sz w:val="16"/>
          <w:szCs w:val="26"/>
        </w:rPr>
        <w:t> The proof of this principle was first given by 12th century French philosopher </w:t>
      </w:r>
      <w:hyperlink r:id="rId26" w:history="1">
        <w:r w:rsidRPr="007D3843">
          <w:rPr>
            <w:rStyle w:val="Hyperlink"/>
            <w:sz w:val="16"/>
            <w:szCs w:val="26"/>
          </w:rPr>
          <w:t>William of Soissons</w:t>
        </w:r>
      </w:hyperlink>
      <w:r w:rsidRPr="007D3843">
        <w:rPr>
          <w:sz w:val="16"/>
          <w:szCs w:val="26"/>
        </w:rPr>
        <w:t>.</w:t>
      </w:r>
      <w:hyperlink r:id="rId27" w:anchor="citenote4" w:history="1">
        <w:r w:rsidRPr="007D3843">
          <w:rPr>
            <w:rStyle w:val="Hyperlink"/>
            <w:sz w:val="16"/>
            <w:szCs w:val="26"/>
          </w:rPr>
          <w:t>[4]</w:t>
        </w:r>
      </w:hyperlink>
    </w:p>
    <w:p w14:paraId="6339B010" w14:textId="77777777" w:rsidR="00821FAE" w:rsidRPr="007D3843" w:rsidRDefault="00821FAE" w:rsidP="00821FAE">
      <w:pPr>
        <w:rPr>
          <w:b/>
          <w:bCs/>
          <w:sz w:val="26"/>
          <w:szCs w:val="26"/>
          <w:u w:val="single"/>
        </w:rPr>
      </w:pPr>
      <w:r w:rsidRPr="007D3843">
        <w:rPr>
          <w:sz w:val="16"/>
          <w:szCs w:val="26"/>
        </w:rPr>
        <w:t>As a demonstration of the principle</w:t>
      </w:r>
      <w:r w:rsidRPr="00B24926">
        <w:rPr>
          <w:sz w:val="16"/>
          <w:szCs w:val="26"/>
        </w:rPr>
        <w:t xml:space="preserve">, </w:t>
      </w:r>
      <w:r w:rsidRPr="00B24926">
        <w:rPr>
          <w:b/>
          <w:bCs/>
          <w:sz w:val="26"/>
          <w:szCs w:val="26"/>
          <w:u w:val="single"/>
        </w:rPr>
        <w:t>consider</w:t>
      </w:r>
      <w:r w:rsidRPr="007D3843">
        <w:rPr>
          <w:b/>
          <w:bCs/>
          <w:sz w:val="26"/>
          <w:szCs w:val="26"/>
          <w:u w:val="single"/>
        </w:rPr>
        <w:t xml:space="preserve"> two contradictory statements – </w:t>
      </w:r>
      <w:r w:rsidRPr="00F3167B">
        <w:rPr>
          <w:b/>
          <w:bCs/>
          <w:sz w:val="26"/>
          <w:szCs w:val="26"/>
          <w:highlight w:val="green"/>
          <w:u w:val="single"/>
        </w:rPr>
        <w:t>"All lemons are yellow" and "Not</w:t>
      </w:r>
      <w:r w:rsidRPr="007D3843">
        <w:rPr>
          <w:b/>
          <w:bCs/>
          <w:sz w:val="26"/>
          <w:szCs w:val="26"/>
          <w:u w:val="single"/>
        </w:rPr>
        <w:t xml:space="preserve"> all lemons are yellow"</w:t>
      </w:r>
      <w:r w:rsidRPr="007D3843">
        <w:rPr>
          <w:sz w:val="16"/>
          <w:szCs w:val="26"/>
        </w:rPr>
        <w:t xml:space="preserve">, and suppose that both are true. If that is the case, </w:t>
      </w:r>
      <w:r w:rsidRPr="00F3167B">
        <w:rPr>
          <w:b/>
          <w:bCs/>
          <w:sz w:val="26"/>
          <w:szCs w:val="26"/>
          <w:highlight w:val="green"/>
          <w:u w:val="single"/>
        </w:rPr>
        <w:t>anything can be proven</w:t>
      </w:r>
      <w:r w:rsidRPr="007D3843">
        <w:rPr>
          <w:sz w:val="16"/>
          <w:szCs w:val="26"/>
        </w:rPr>
        <w:t xml:space="preserve">, e.g., </w:t>
      </w:r>
      <w:r w:rsidRPr="007D3843">
        <w:rPr>
          <w:b/>
          <w:bCs/>
          <w:sz w:val="26"/>
          <w:szCs w:val="26"/>
          <w:u w:val="single"/>
        </w:rPr>
        <w:t xml:space="preserve">the assertion that </w:t>
      </w:r>
      <w:r w:rsidRPr="00F3167B">
        <w:rPr>
          <w:b/>
          <w:bCs/>
          <w:sz w:val="26"/>
          <w:szCs w:val="26"/>
          <w:highlight w:val="green"/>
          <w:u w:val="single"/>
        </w:rPr>
        <w:t>"unicorns exist"</w:t>
      </w:r>
      <w:r w:rsidRPr="007D3843">
        <w:rPr>
          <w:b/>
          <w:bCs/>
          <w:sz w:val="26"/>
          <w:szCs w:val="26"/>
          <w:u w:val="single"/>
        </w:rPr>
        <w:t>, by using the following argument:</w:t>
      </w:r>
    </w:p>
    <w:p w14:paraId="37244D8C" w14:textId="77777777" w:rsidR="00821FAE" w:rsidRPr="00732D31" w:rsidRDefault="00821FAE" w:rsidP="00821FAE">
      <w:pPr>
        <w:numPr>
          <w:ilvl w:val="0"/>
          <w:numId w:val="12"/>
        </w:numPr>
        <w:shd w:val="clear" w:color="auto" w:fill="FFFFFF"/>
        <w:spacing w:after="0" w:line="240" w:lineRule="auto"/>
        <w:rPr>
          <w:rFonts w:eastAsia="Times New Roman"/>
          <w:b/>
          <w:bCs/>
          <w:color w:val="000000"/>
          <w:sz w:val="26"/>
          <w:szCs w:val="26"/>
          <w:u w:val="single"/>
        </w:rPr>
      </w:pPr>
      <w:r w:rsidRPr="00732D31">
        <w:rPr>
          <w:rFonts w:eastAsia="Times New Roman"/>
          <w:color w:val="000000"/>
          <w:sz w:val="16"/>
          <w:szCs w:val="26"/>
        </w:rPr>
        <w:t xml:space="preserve">We know that </w:t>
      </w:r>
      <w:r w:rsidRPr="00732D31">
        <w:rPr>
          <w:rFonts w:eastAsia="Times New Roman"/>
          <w:b/>
          <w:bCs/>
          <w:color w:val="000000"/>
          <w:sz w:val="26"/>
          <w:szCs w:val="26"/>
          <w:u w:val="single"/>
        </w:rPr>
        <w:t xml:space="preserve">"All </w:t>
      </w:r>
      <w:r w:rsidRPr="00F3167B">
        <w:rPr>
          <w:rFonts w:eastAsia="Times New Roman"/>
          <w:b/>
          <w:bCs/>
          <w:color w:val="000000"/>
          <w:sz w:val="26"/>
          <w:szCs w:val="26"/>
          <w:highlight w:val="green"/>
          <w:u w:val="single"/>
        </w:rPr>
        <w:t>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w:t>
      </w:r>
      <w:r w:rsidRPr="00732D31">
        <w:rPr>
          <w:rFonts w:eastAsia="Times New Roman"/>
          <w:b/>
          <w:bCs/>
          <w:color w:val="000000"/>
          <w:sz w:val="26"/>
          <w:szCs w:val="26"/>
          <w:u w:val="single"/>
        </w:rPr>
        <w:t>"</w:t>
      </w:r>
      <w:r w:rsidRPr="00732D31">
        <w:rPr>
          <w:rFonts w:eastAsia="Times New Roman"/>
          <w:color w:val="000000"/>
          <w:sz w:val="16"/>
          <w:szCs w:val="26"/>
        </w:rPr>
        <w:t xml:space="preserve">, as it </w:t>
      </w:r>
      <w:r w:rsidRPr="00732D31">
        <w:rPr>
          <w:rFonts w:eastAsia="Times New Roman"/>
          <w:b/>
          <w:bCs/>
          <w:color w:val="000000"/>
          <w:sz w:val="26"/>
          <w:szCs w:val="26"/>
          <w:u w:val="single"/>
        </w:rPr>
        <w:t xml:space="preserve">has been </w:t>
      </w:r>
      <w:r w:rsidRPr="00F3167B">
        <w:rPr>
          <w:rFonts w:eastAsia="Times New Roman"/>
          <w:b/>
          <w:bCs/>
          <w:color w:val="000000"/>
          <w:sz w:val="26"/>
          <w:szCs w:val="26"/>
          <w:highlight w:val="green"/>
          <w:u w:val="single"/>
        </w:rPr>
        <w:t>assumed</w:t>
      </w:r>
      <w:r w:rsidRPr="00732D31">
        <w:rPr>
          <w:rFonts w:eastAsia="Times New Roman"/>
          <w:b/>
          <w:bCs/>
          <w:color w:val="000000"/>
          <w:sz w:val="26"/>
          <w:szCs w:val="26"/>
          <w:u w:val="single"/>
        </w:rPr>
        <w:t xml:space="preserve"> to be true.</w:t>
      </w:r>
    </w:p>
    <w:p w14:paraId="06BFD7BE" w14:textId="77777777" w:rsidR="00821FAE" w:rsidRPr="00732D31" w:rsidRDefault="00821FAE" w:rsidP="00821FAE">
      <w:pPr>
        <w:numPr>
          <w:ilvl w:val="0"/>
          <w:numId w:val="12"/>
        </w:numPr>
        <w:shd w:val="clear" w:color="auto" w:fill="FFFFFF"/>
        <w:spacing w:after="0" w:line="240" w:lineRule="auto"/>
        <w:ind w:left="600"/>
        <w:rPr>
          <w:rFonts w:eastAsia="Times New Roman"/>
          <w:color w:val="000000"/>
          <w:sz w:val="16"/>
          <w:szCs w:val="26"/>
        </w:rPr>
      </w:pPr>
      <w:r w:rsidRPr="00F3167B">
        <w:rPr>
          <w:rFonts w:eastAsia="Times New Roman"/>
          <w:b/>
          <w:bCs/>
          <w:color w:val="000000"/>
          <w:sz w:val="26"/>
          <w:szCs w:val="26"/>
          <w:highlight w:val="green"/>
          <w:u w:val="single"/>
        </w:rPr>
        <w:t>Therefore</w:t>
      </w:r>
      <w:r w:rsidRPr="00732D31">
        <w:rPr>
          <w:rFonts w:eastAsia="Times New Roman"/>
          <w:color w:val="000000"/>
          <w:sz w:val="16"/>
          <w:szCs w:val="26"/>
        </w:rPr>
        <w:t xml:space="preserve">, the two-part statement </w:t>
      </w:r>
      <w:r w:rsidRPr="00F3167B">
        <w:rPr>
          <w:rFonts w:eastAsia="Times New Roman"/>
          <w:b/>
          <w:bCs/>
          <w:color w:val="000000"/>
          <w:sz w:val="26"/>
          <w:szCs w:val="26"/>
          <w:highlight w:val="green"/>
          <w:u w:val="single"/>
        </w:rPr>
        <w:t>"All 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 OR unicorns exist”</w:t>
      </w:r>
      <w:r w:rsidRPr="00732D31">
        <w:rPr>
          <w:rFonts w:eastAsia="Times New Roman"/>
          <w:b/>
          <w:bCs/>
          <w:color w:val="000000"/>
          <w:sz w:val="26"/>
          <w:szCs w:val="26"/>
          <w:u w:val="single"/>
        </w:rPr>
        <w:t xml:space="preserve"> must also be </w:t>
      </w:r>
      <w:r w:rsidRPr="00F3167B">
        <w:rPr>
          <w:rFonts w:eastAsia="Times New Roman"/>
          <w:b/>
          <w:bCs/>
          <w:color w:val="000000"/>
          <w:sz w:val="26"/>
          <w:szCs w:val="26"/>
          <w:highlight w:val="green"/>
          <w:u w:val="single"/>
        </w:rPr>
        <w:t>true</w:t>
      </w:r>
      <w:r w:rsidRPr="00732D31">
        <w:rPr>
          <w:rFonts w:eastAsia="Times New Roman"/>
          <w:color w:val="000000"/>
          <w:sz w:val="16"/>
          <w:szCs w:val="26"/>
        </w:rPr>
        <w:t>, since the first part is true.</w:t>
      </w:r>
    </w:p>
    <w:p w14:paraId="08C44C60" w14:textId="77777777" w:rsidR="00821FAE" w:rsidRDefault="00821FAE" w:rsidP="00821FAE">
      <w:pPr>
        <w:numPr>
          <w:ilvl w:val="0"/>
          <w:numId w:val="12"/>
        </w:numPr>
        <w:shd w:val="clear" w:color="auto" w:fill="FFFFFF"/>
        <w:spacing w:after="0" w:line="240" w:lineRule="auto"/>
        <w:ind w:left="600"/>
        <w:rPr>
          <w:rFonts w:eastAsia="Times New Roman"/>
          <w:b/>
          <w:bCs/>
          <w:color w:val="000000"/>
          <w:sz w:val="26"/>
          <w:szCs w:val="26"/>
          <w:u w:val="single"/>
        </w:rPr>
      </w:pPr>
      <w:r w:rsidRPr="00732D31">
        <w:rPr>
          <w:rFonts w:eastAsia="Times New Roman"/>
          <w:color w:val="000000"/>
          <w:sz w:val="16"/>
          <w:szCs w:val="26"/>
        </w:rPr>
        <w:t xml:space="preserve">However, </w:t>
      </w:r>
      <w:r w:rsidRPr="00F3167B">
        <w:rPr>
          <w:rFonts w:eastAsia="Times New Roman"/>
          <w:b/>
          <w:bCs/>
          <w:color w:val="000000"/>
          <w:sz w:val="26"/>
          <w:szCs w:val="26"/>
          <w:highlight w:val="green"/>
          <w:u w:val="single"/>
        </w:rPr>
        <w:t xml:space="preserve">since </w:t>
      </w:r>
      <w:r w:rsidRPr="00745F21">
        <w:rPr>
          <w:rFonts w:eastAsia="Times New Roman"/>
          <w:b/>
          <w:bCs/>
          <w:color w:val="000000"/>
          <w:sz w:val="26"/>
          <w:szCs w:val="26"/>
          <w:u w:val="single"/>
        </w:rPr>
        <w:t>we know</w:t>
      </w:r>
      <w:r w:rsidRPr="00732D31">
        <w:rPr>
          <w:rFonts w:eastAsia="Times New Roman"/>
          <w:b/>
          <w:bCs/>
          <w:color w:val="000000"/>
          <w:sz w:val="26"/>
          <w:szCs w:val="26"/>
          <w:u w:val="single"/>
        </w:rPr>
        <w:t xml:space="preserve"> that "Not all lemons are yellow"</w:t>
      </w:r>
      <w:r w:rsidRPr="00732D31">
        <w:rPr>
          <w:rFonts w:eastAsia="Times New Roman"/>
          <w:color w:val="000000"/>
          <w:sz w:val="16"/>
          <w:szCs w:val="26"/>
        </w:rPr>
        <w:t xml:space="preserve"> (as this has been assumed), </w:t>
      </w:r>
      <w:r w:rsidRPr="00F3167B">
        <w:rPr>
          <w:rFonts w:eastAsia="Times New Roman"/>
          <w:b/>
          <w:bCs/>
          <w:color w:val="000000"/>
          <w:sz w:val="26"/>
          <w:szCs w:val="26"/>
          <w:highlight w:val="green"/>
          <w:u w:val="single"/>
        </w:rPr>
        <w:t>the first part is false</w:t>
      </w:r>
      <w:r w:rsidRPr="00732D31">
        <w:rPr>
          <w:rFonts w:eastAsia="Times New Roman"/>
          <w:b/>
          <w:bCs/>
          <w:color w:val="000000"/>
          <w:sz w:val="26"/>
          <w:szCs w:val="26"/>
          <w:u w:val="single"/>
        </w:rPr>
        <w:t xml:space="preserve">, and hence </w:t>
      </w:r>
      <w:r w:rsidRPr="00F3167B">
        <w:rPr>
          <w:rFonts w:eastAsia="Times New Roman"/>
          <w:b/>
          <w:bCs/>
          <w:color w:val="000000"/>
          <w:sz w:val="26"/>
          <w:szCs w:val="26"/>
          <w:highlight w:val="green"/>
          <w:u w:val="single"/>
        </w:rPr>
        <w:t>the second</w:t>
      </w:r>
      <w:r w:rsidRPr="00732D31">
        <w:rPr>
          <w:rFonts w:eastAsia="Times New Roman"/>
          <w:b/>
          <w:bCs/>
          <w:color w:val="000000"/>
          <w:sz w:val="26"/>
          <w:szCs w:val="26"/>
          <w:u w:val="single"/>
        </w:rPr>
        <w:t xml:space="preserve"> part must be </w:t>
      </w:r>
      <w:r w:rsidRPr="00F3167B">
        <w:rPr>
          <w:rFonts w:eastAsia="Times New Roman"/>
          <w:b/>
          <w:bCs/>
          <w:color w:val="000000"/>
          <w:sz w:val="26"/>
          <w:szCs w:val="26"/>
          <w:highlight w:val="green"/>
          <w:u w:val="single"/>
        </w:rPr>
        <w:t>true</w:t>
      </w:r>
      <w:r w:rsidRPr="00732D31">
        <w:rPr>
          <w:rFonts w:eastAsia="Times New Roman"/>
          <w:b/>
          <w:bCs/>
          <w:color w:val="000000"/>
          <w:sz w:val="26"/>
          <w:szCs w:val="26"/>
          <w:u w:val="single"/>
        </w:rPr>
        <w:t>, i.e., unicorns exist.</w:t>
      </w:r>
    </w:p>
    <w:p w14:paraId="6DB2A2C3" w14:textId="77777777" w:rsidR="00821FAE" w:rsidRDefault="00821FAE" w:rsidP="00821FAE">
      <w:pPr>
        <w:ind w:left="720"/>
        <w:rPr>
          <w:sz w:val="14"/>
        </w:rPr>
      </w:pPr>
    </w:p>
    <w:p w14:paraId="791B1344" w14:textId="77777777" w:rsidR="00821FAE" w:rsidRDefault="00821FAE" w:rsidP="00821FAE">
      <w:pPr>
        <w:pStyle w:val="Heading4"/>
      </w:pPr>
      <w:r>
        <w:t>15</w:t>
      </w:r>
      <w:r w:rsidRPr="00D24A24">
        <w:t xml:space="preserve">] </w:t>
      </w:r>
      <w:r>
        <w:t>Vote neg because it’s simple – evaluating responses to this is complicated so don’t</w:t>
      </w:r>
    </w:p>
    <w:p w14:paraId="1EBEFE6F" w14:textId="77777777" w:rsidR="00821FAE" w:rsidRDefault="00821FAE" w:rsidP="00821FAE">
      <w:r w:rsidRPr="00D24A24">
        <w:rPr>
          <w:rStyle w:val="Style13ptBold"/>
        </w:rPr>
        <w:t>Baker 04’</w:t>
      </w:r>
      <w:r>
        <w:t xml:space="preserve"> [</w:t>
      </w:r>
      <w:r w:rsidRPr="00D24A24">
        <w:t xml:space="preserve">Baker, Alan, 10-29-2004, "Simplicity (Stanford Encyclopedia of Philosophy)," </w:t>
      </w:r>
      <w:hyperlink r:id="rId28" w:history="1">
        <w:r w:rsidRPr="009B606B">
          <w:rPr>
            <w:rStyle w:val="Hyperlink"/>
          </w:rPr>
          <w:t>https://plato.stanford.edu/entries/simplicity/</w:t>
        </w:r>
      </w:hyperlink>
      <w:r>
        <w:t>]</w:t>
      </w:r>
    </w:p>
    <w:p w14:paraId="20339D00" w14:textId="77777777" w:rsidR="00821FAE" w:rsidRPr="00562C3E" w:rsidRDefault="00821FAE" w:rsidP="00821FAE">
      <w:pPr>
        <w:rPr>
          <w:sz w:val="8"/>
        </w:rPr>
      </w:pPr>
      <w:r w:rsidRPr="00D24A24">
        <w:rPr>
          <w:sz w:val="8"/>
        </w:rPr>
        <w:t xml:space="preserve">With respect to question (ii), there is an important distinction to be made between two sorts of simplicity principle. </w:t>
      </w:r>
      <w:r w:rsidRPr="00D24A24">
        <w:rPr>
          <w:rStyle w:val="StyleUnderline"/>
          <w:highlight w:val="green"/>
        </w:rPr>
        <w:t>Occam's Razor</w:t>
      </w:r>
      <w:r w:rsidRPr="00D24A24">
        <w:rPr>
          <w:sz w:val="8"/>
        </w:rPr>
        <w:t xml:space="preserve"> may be formulated </w:t>
      </w:r>
      <w:r w:rsidRPr="00D24A24">
        <w:rPr>
          <w:rStyle w:val="StyleUnderline"/>
          <w:highlight w:val="green"/>
        </w:rPr>
        <w:t>as an epistemic principle: if theory T is simpler than theory T*, then it is rational (other things being equal) to believe T rather than T*.</w:t>
      </w:r>
      <w:r w:rsidRPr="00D24A24">
        <w:rPr>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RPr="00D24A24">
        <w:rPr>
          <w:rStyle w:val="StyleUnderline"/>
          <w:highlight w:val="green"/>
        </w:rPr>
        <w:t>“Don't multiply postulations beyond necessity</w:t>
      </w:r>
      <w:r w:rsidRPr="00D24A24">
        <w:rPr>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771AD712" w14:textId="77777777" w:rsidR="00821FAE" w:rsidRPr="00F346D7" w:rsidRDefault="00821FAE" w:rsidP="00821FAE">
      <w:pPr>
        <w:pStyle w:val="Heading4"/>
      </w:pPr>
      <w:r>
        <w:t xml:space="preserve">16] Negate because either the </w:t>
      </w:r>
      <w:proofErr w:type="spellStart"/>
      <w:r>
        <w:t>aff</w:t>
      </w:r>
      <w:proofErr w:type="spellEnd"/>
      <w:r>
        <w:t xml:space="preserve"> is true meaning its bad for us to clash w/ it because it turns us into Fake News people OR it’s not meaning it’s a lie that you can’t vote on for ethics</w:t>
      </w:r>
    </w:p>
    <w:p w14:paraId="5BB9D815" w14:textId="77777777" w:rsidR="00821FAE" w:rsidRDefault="00821FAE" w:rsidP="00821FAE">
      <w:pPr>
        <w:pStyle w:val="Heading4"/>
      </w:pPr>
      <w:r>
        <w:t xml:space="preserve">17] </w:t>
      </w:r>
      <w:r w:rsidRPr="001B30FD">
        <w:rPr>
          <w:u w:val="single"/>
        </w:rPr>
        <w:t>Decision Making Paradox</w:t>
      </w:r>
      <w:r>
        <w:t xml:space="preserve">- </w:t>
      </w:r>
      <w:proofErr w:type="gramStart"/>
      <w:r>
        <w:t>in order to</w:t>
      </w:r>
      <w:proofErr w:type="gramEnd"/>
      <w:r>
        <w:t xml:space="preserve"> judge we need a decision-making procedure to determine it is a good decision. But to </w:t>
      </w:r>
      <w:proofErr w:type="spellStart"/>
      <w:proofErr w:type="gramStart"/>
      <w:r>
        <w:t>chose</w:t>
      </w:r>
      <w:proofErr w:type="spellEnd"/>
      <w:proofErr w:type="gramEnd"/>
      <w:r>
        <w:t xml:space="preserve"> a decision-making procedure requires another meta level decision making procedure leading to infinite regress so just vote neg to break the paradox.</w:t>
      </w:r>
    </w:p>
    <w:p w14:paraId="03A371ED" w14:textId="77777777" w:rsidR="00821FAE" w:rsidRDefault="00821FAE" w:rsidP="00821FAE">
      <w:pPr>
        <w:pStyle w:val="Heading4"/>
      </w:pPr>
      <w:r>
        <w:t>18] GCB- I am the greatest conceivable being so vote for me because I am infinitely good. To prove this, I will make them contest the neg and say they are not under my control.</w:t>
      </w:r>
    </w:p>
    <w:p w14:paraId="305651D6" w14:textId="77777777" w:rsidR="00821FAE" w:rsidRPr="00457610" w:rsidRDefault="00821FAE" w:rsidP="00821FAE">
      <w:pPr>
        <w:pStyle w:val="Heading4"/>
        <w:rPr>
          <w:rFonts w:asciiTheme="majorHAnsi" w:hAnsiTheme="majorHAnsi" w:cstheme="majorHAnsi"/>
        </w:rPr>
      </w:pPr>
      <w:r>
        <w:t xml:space="preserve">19] </w:t>
      </w:r>
      <w:r w:rsidRPr="004322BE">
        <w:rPr>
          <w:u w:val="single"/>
        </w:rPr>
        <w:t>Empirics</w:t>
      </w:r>
      <w:r w:rsidRPr="004322BE">
        <w:t>-</w:t>
      </w:r>
      <w:r>
        <w:t xml:space="preserve"> </w:t>
      </w:r>
      <w:r>
        <w:rPr>
          <w:rFonts w:asciiTheme="majorHAnsi" w:hAnsiTheme="majorHAnsi" w:cstheme="majorHAnsi"/>
        </w:rPr>
        <w:t>Q</w:t>
      </w:r>
      <w:r w:rsidRPr="00457610">
        <w:rPr>
          <w:rFonts w:asciiTheme="majorHAnsi" w:hAnsiTheme="majorHAnsi" w:cstheme="majorHAnsi"/>
        </w:rPr>
        <w:t xml:space="preserve">uantum superposition </w:t>
      </w:r>
      <w:r>
        <w:rPr>
          <w:rFonts w:asciiTheme="majorHAnsi" w:hAnsiTheme="majorHAnsi" w:cstheme="majorHAnsi"/>
        </w:rPr>
        <w:t>proves</w:t>
      </w:r>
      <w:r w:rsidRPr="00457610">
        <w:rPr>
          <w:rFonts w:asciiTheme="majorHAnsi" w:hAnsiTheme="majorHAnsi" w:cstheme="majorHAnsi"/>
        </w:rPr>
        <w:t xml:space="preserve"> different </w:t>
      </w:r>
      <w:r>
        <w:rPr>
          <w:rFonts w:asciiTheme="majorHAnsi" w:hAnsiTheme="majorHAnsi" w:cstheme="majorHAnsi"/>
        </w:rPr>
        <w:t>ethics</w:t>
      </w:r>
      <w:r w:rsidRPr="00457610">
        <w:rPr>
          <w:rFonts w:asciiTheme="majorHAnsi" w:hAnsiTheme="majorHAnsi" w:cstheme="majorHAnsi"/>
        </w:rPr>
        <w:t xml:space="preserve"> </w:t>
      </w:r>
      <w:r>
        <w:rPr>
          <w:rFonts w:asciiTheme="majorHAnsi" w:hAnsiTheme="majorHAnsi" w:cstheme="majorHAnsi"/>
        </w:rPr>
        <w:t>can</w:t>
      </w:r>
      <w:r w:rsidRPr="00457610">
        <w:rPr>
          <w:rFonts w:asciiTheme="majorHAnsi" w:hAnsiTheme="majorHAnsi" w:cstheme="majorHAnsi"/>
        </w:rPr>
        <w:t xml:space="preserve"> exist simultaneously.</w:t>
      </w:r>
    </w:p>
    <w:p w14:paraId="7A8E562E" w14:textId="77777777" w:rsidR="00821FAE" w:rsidRPr="00457610" w:rsidRDefault="00821FAE" w:rsidP="00821FAE">
      <w:pPr>
        <w:rPr>
          <w:rFonts w:asciiTheme="majorHAnsi" w:hAnsiTheme="majorHAnsi" w:cstheme="majorHAnsi"/>
        </w:rPr>
      </w:pPr>
      <w:r w:rsidRPr="00457610">
        <w:rPr>
          <w:rStyle w:val="Style13ptBold"/>
          <w:rFonts w:asciiTheme="majorHAnsi" w:hAnsiTheme="majorHAnsi" w:cstheme="majorHAnsi"/>
        </w:rPr>
        <w:t>MIT ’19</w:t>
      </w:r>
      <w:r w:rsidRPr="00457610">
        <w:rPr>
          <w:rFonts w:asciiTheme="majorHAnsi" w:hAnsiTheme="majorHAnsi" w:cstheme="majorHAnsi"/>
        </w:rPr>
        <w:t xml:space="preserve"> (Emerging Technology from the </w:t>
      </w:r>
      <w:proofErr w:type="spellStart"/>
      <w:r w:rsidRPr="00457610">
        <w:rPr>
          <w:rFonts w:asciiTheme="majorHAnsi" w:hAnsiTheme="majorHAnsi" w:cstheme="majorHAnsi"/>
        </w:rPr>
        <w:t>arXiv</w:t>
      </w:r>
      <w:proofErr w:type="spellEnd"/>
      <w:r w:rsidRPr="00457610">
        <w:rPr>
          <w:rFonts w:asciiTheme="majorHAnsi" w:hAnsiTheme="majorHAnsi" w:cstheme="majorHAnsi"/>
        </w:rPr>
        <w:t xml:space="preserve"> archive page; Covers latest ideas from blog post about </w:t>
      </w:r>
      <w:proofErr w:type="spellStart"/>
      <w:r w:rsidRPr="00457610">
        <w:rPr>
          <w:rFonts w:asciiTheme="majorHAnsi" w:hAnsiTheme="majorHAnsi" w:cstheme="majorHAnsi"/>
        </w:rPr>
        <w:t>arXiv</w:t>
      </w:r>
      <w:proofErr w:type="spellEnd"/>
      <w:r w:rsidRPr="00457610">
        <w:rPr>
          <w:rFonts w:asciiTheme="majorHAnsi" w:hAnsiTheme="majorHAnsi" w:cstheme="majorHAnsi"/>
        </w:rPr>
        <w:t xml:space="preserve">; 03/12/2019; “Emerging Technology from the </w:t>
      </w:r>
      <w:proofErr w:type="spellStart"/>
      <w:r w:rsidRPr="00457610">
        <w:rPr>
          <w:rFonts w:asciiTheme="majorHAnsi" w:hAnsiTheme="majorHAnsi" w:cstheme="majorHAnsi"/>
        </w:rPr>
        <w:t>arXiv</w:t>
      </w:r>
      <w:proofErr w:type="spellEnd"/>
      <w:r w:rsidRPr="00457610">
        <w:rPr>
          <w:rFonts w:asciiTheme="majorHAnsi" w:hAnsiTheme="majorHAnsi" w:cstheme="majorHAnsi"/>
        </w:rPr>
        <w:t xml:space="preserve"> archive page”; </w:t>
      </w:r>
      <w:hyperlink r:id="rId29" w:history="1">
        <w:r w:rsidRPr="00457610">
          <w:rPr>
            <w:rStyle w:val="Hyperlink"/>
            <w:rFonts w:asciiTheme="majorHAnsi" w:hAnsiTheme="majorHAnsi" w:cstheme="majorHAnsi"/>
          </w:rPr>
          <w:t>https://www.technologyreview.com/2019/03/12/136684/a-quantum-experiment-suggests-theres-no-such-thing-as-objective-reality/</w:t>
        </w:r>
      </w:hyperlink>
      <w:r w:rsidRPr="00457610">
        <w:rPr>
          <w:rFonts w:asciiTheme="majorHAnsi" w:hAnsiTheme="majorHAnsi" w:cstheme="majorHAnsi"/>
        </w:rPr>
        <w:t xml:space="preserve">; </w:t>
      </w:r>
      <w:r w:rsidRPr="00457610">
        <w:rPr>
          <w:rFonts w:asciiTheme="majorHAnsi" w:hAnsiTheme="majorHAnsi" w:cstheme="majorHAnsi"/>
          <w:i/>
        </w:rPr>
        <w:t>MIT Technology Review</w:t>
      </w:r>
      <w:r w:rsidRPr="00457610">
        <w:rPr>
          <w:rFonts w:asciiTheme="majorHAnsi" w:hAnsiTheme="majorHAnsi" w:cstheme="majorHAnsi"/>
        </w:rPr>
        <w:t xml:space="preserve">; accessed: 11/19/2020; </w:t>
      </w:r>
      <w:proofErr w:type="spellStart"/>
      <w:r w:rsidRPr="00457610">
        <w:rPr>
          <w:rFonts w:asciiTheme="majorHAnsi" w:hAnsiTheme="majorHAnsi" w:cstheme="majorHAnsi"/>
        </w:rPr>
        <w:t>MohulA</w:t>
      </w:r>
      <w:proofErr w:type="spellEnd"/>
      <w:r w:rsidRPr="00457610">
        <w:rPr>
          <w:rFonts w:asciiTheme="majorHAnsi" w:hAnsiTheme="majorHAnsi" w:cstheme="majorHAnsi"/>
        </w:rPr>
        <w:t>)</w:t>
      </w:r>
    </w:p>
    <w:p w14:paraId="418D21F0" w14:textId="77777777" w:rsidR="00821FAE" w:rsidRPr="000C3A2E" w:rsidRDefault="00821FAE" w:rsidP="00821FAE">
      <w:pPr>
        <w:rPr>
          <w:rFonts w:asciiTheme="majorHAnsi" w:hAnsiTheme="majorHAnsi" w:cstheme="majorHAnsi"/>
          <w:sz w:val="16"/>
        </w:rPr>
      </w:pPr>
      <w:r w:rsidRPr="00457610">
        <w:rPr>
          <w:rFonts w:asciiTheme="majorHAnsi" w:hAnsiTheme="majorHAnsi" w:cstheme="majorHAnsi"/>
          <w:sz w:val="16"/>
        </w:rPr>
        <w:t xml:space="preserve">Back </w:t>
      </w:r>
      <w:r w:rsidRPr="00457610">
        <w:rPr>
          <w:rStyle w:val="StyleUnderline"/>
          <w:rFonts w:asciiTheme="majorHAnsi" w:hAnsiTheme="majorHAnsi" w:cstheme="majorHAnsi"/>
        </w:rPr>
        <w:t>in 1961, the Nobel Prize–winning physicist Eugene Wigner outlined a thought experiment that demonstrated</w:t>
      </w:r>
      <w:r w:rsidRPr="00457610">
        <w:rPr>
          <w:rFonts w:asciiTheme="majorHAnsi" w:hAnsiTheme="majorHAnsi" w:cstheme="majorHAnsi"/>
          <w:sz w:val="16"/>
        </w:rPr>
        <w:t xml:space="preserve"> one of the </w:t>
      </w:r>
      <w:r w:rsidRPr="00457610">
        <w:rPr>
          <w:rStyle w:val="StyleUnderline"/>
          <w:rFonts w:asciiTheme="majorHAnsi" w:hAnsiTheme="majorHAnsi" w:cstheme="majorHAnsi"/>
        </w:rPr>
        <w:t xml:space="preserve">lesser-known </w:t>
      </w:r>
      <w:r w:rsidRPr="00457610">
        <w:rPr>
          <w:rStyle w:val="Emphasis"/>
          <w:rFonts w:asciiTheme="majorHAnsi" w:hAnsiTheme="majorHAnsi" w:cstheme="majorHAnsi"/>
        </w:rPr>
        <w:t>paradoxes of quantum mechanics</w:t>
      </w:r>
      <w:r w:rsidRPr="00457610">
        <w:rPr>
          <w:rFonts w:asciiTheme="majorHAnsi" w:hAnsiTheme="majorHAnsi" w:cstheme="majorHAnsi"/>
          <w:sz w:val="16"/>
        </w:rPr>
        <w:t xml:space="preserve">. The experiment shows how </w:t>
      </w:r>
      <w:r w:rsidRPr="00457610">
        <w:rPr>
          <w:rStyle w:val="StyleUnderline"/>
          <w:rFonts w:asciiTheme="majorHAnsi" w:hAnsiTheme="majorHAnsi" w:cstheme="majorHAnsi"/>
        </w:rPr>
        <w:t xml:space="preserve">the strange nature of the </w:t>
      </w:r>
      <w:r w:rsidRPr="00457610">
        <w:rPr>
          <w:rStyle w:val="StyleUnderline"/>
          <w:rFonts w:asciiTheme="majorHAnsi" w:hAnsiTheme="majorHAnsi" w:cstheme="majorHAnsi"/>
          <w:highlight w:val="green"/>
        </w:rPr>
        <w:t>universe allows</w:t>
      </w:r>
      <w:r w:rsidRPr="00457610">
        <w:rPr>
          <w:rFonts w:asciiTheme="majorHAnsi" w:hAnsiTheme="majorHAnsi" w:cstheme="majorHAnsi"/>
          <w:sz w:val="16"/>
        </w:rPr>
        <w:t xml:space="preserve"> two </w:t>
      </w:r>
      <w:r w:rsidRPr="00457610">
        <w:rPr>
          <w:rStyle w:val="Emphasis"/>
          <w:rFonts w:asciiTheme="majorHAnsi" w:hAnsiTheme="majorHAnsi" w:cstheme="majorHAnsi"/>
          <w:highlight w:val="green"/>
        </w:rPr>
        <w:t>observers</w:t>
      </w:r>
      <w:r w:rsidRPr="00457610">
        <w:rPr>
          <w:rFonts w:asciiTheme="majorHAnsi" w:hAnsiTheme="majorHAnsi" w:cstheme="majorHAnsi"/>
          <w:sz w:val="16"/>
        </w:rPr>
        <w:t>—say, Wigner and Wigner’s friend—</w:t>
      </w:r>
      <w:r w:rsidRPr="00457610">
        <w:rPr>
          <w:rStyle w:val="Emphasis"/>
          <w:rFonts w:asciiTheme="majorHAnsi" w:hAnsiTheme="majorHAnsi" w:cstheme="majorHAnsi"/>
          <w:highlight w:val="green"/>
        </w:rPr>
        <w:t>to experience</w:t>
      </w:r>
      <w:r w:rsidRPr="00457610">
        <w:rPr>
          <w:rStyle w:val="StyleUnderline"/>
          <w:rFonts w:asciiTheme="majorHAnsi" w:hAnsiTheme="majorHAnsi" w:cstheme="majorHAnsi"/>
          <w:highlight w:val="green"/>
        </w:rPr>
        <w:t xml:space="preserve"> </w:t>
      </w:r>
      <w:r w:rsidRPr="00457610">
        <w:rPr>
          <w:rStyle w:val="Emphasis"/>
          <w:rFonts w:asciiTheme="majorHAnsi" w:hAnsiTheme="majorHAnsi" w:cstheme="majorHAnsi"/>
          <w:highlight w:val="green"/>
        </w:rPr>
        <w:t>different realities</w:t>
      </w:r>
      <w:r w:rsidRPr="00457610">
        <w:rPr>
          <w:rStyle w:val="StyleUnderline"/>
          <w:rFonts w:asciiTheme="majorHAnsi" w:hAnsiTheme="majorHAnsi" w:cstheme="majorHAnsi"/>
        </w:rPr>
        <w:t xml:space="preserve">. </w:t>
      </w:r>
      <w:r w:rsidRPr="00457610">
        <w:rPr>
          <w:rFonts w:asciiTheme="majorHAnsi" w:hAnsiTheme="majorHAnsi" w:cstheme="majorHAnsi"/>
          <w:sz w:val="16"/>
        </w:rPr>
        <w:t xml:space="preserve">Since then, physicists have used </w:t>
      </w:r>
      <w:r w:rsidRPr="00457610">
        <w:rPr>
          <w:rStyle w:val="StyleUnderline"/>
          <w:rFonts w:asciiTheme="majorHAnsi" w:hAnsiTheme="majorHAnsi" w:cstheme="majorHAnsi"/>
        </w:rPr>
        <w:t>the</w:t>
      </w:r>
      <w:r w:rsidRPr="00457610">
        <w:rPr>
          <w:rFonts w:asciiTheme="majorHAnsi" w:hAnsiTheme="majorHAnsi" w:cstheme="majorHAnsi"/>
          <w:sz w:val="16"/>
        </w:rPr>
        <w:t xml:space="preserve"> “Wigner’s Friend”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to </w:t>
      </w:r>
      <w:r w:rsidRPr="00457610">
        <w:rPr>
          <w:rStyle w:val="StyleUnderline"/>
          <w:rFonts w:asciiTheme="majorHAnsi" w:hAnsiTheme="majorHAnsi" w:cstheme="majorHAnsi"/>
        </w:rPr>
        <w:t>explore the nature of measurement</w:t>
      </w:r>
      <w:r w:rsidRPr="00457610">
        <w:rPr>
          <w:rFonts w:asciiTheme="majorHAnsi" w:hAnsiTheme="majorHAnsi" w:cstheme="majorHAnsi"/>
          <w:sz w:val="16"/>
        </w:rPr>
        <w:t xml:space="preserve"> and to argue over whether objective facts can exist. That’s important because </w:t>
      </w:r>
      <w:r w:rsidRPr="00457610">
        <w:rPr>
          <w:rStyle w:val="StyleUnderline"/>
          <w:rFonts w:asciiTheme="majorHAnsi" w:hAnsiTheme="majorHAnsi" w:cstheme="majorHAnsi"/>
        </w:rPr>
        <w:t xml:space="preserve">scientists carry out experiments to establish objective facts. But if they experience different realities, the argument goes, </w:t>
      </w:r>
      <w:r w:rsidRPr="00457610">
        <w:rPr>
          <w:rStyle w:val="Emphasis"/>
          <w:rFonts w:asciiTheme="majorHAnsi" w:hAnsiTheme="majorHAnsi" w:cstheme="majorHAnsi"/>
        </w:rPr>
        <w:t xml:space="preserve">how can they agree on what these facts might be? </w:t>
      </w:r>
      <w:r w:rsidRPr="00457610">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457610">
        <w:rPr>
          <w:rStyle w:val="StyleUnderline"/>
          <w:rFonts w:asciiTheme="majorHAnsi" w:hAnsiTheme="majorHAnsi" w:cstheme="majorHAnsi"/>
        </w:rPr>
        <w:t>recent advances in quantum technologies</w:t>
      </w:r>
      <w:r w:rsidRPr="00457610">
        <w:rPr>
          <w:rFonts w:asciiTheme="majorHAnsi" w:hAnsiTheme="majorHAnsi" w:cstheme="majorHAnsi"/>
          <w:sz w:val="16"/>
        </w:rPr>
        <w:t xml:space="preserve"> have </w:t>
      </w:r>
      <w:r w:rsidRPr="00457610">
        <w:rPr>
          <w:rStyle w:val="StyleUnderline"/>
          <w:rFonts w:asciiTheme="majorHAnsi" w:hAnsiTheme="majorHAnsi" w:cstheme="majorHAnsi"/>
        </w:rPr>
        <w:t>made it possible to reproduce</w:t>
      </w:r>
      <w:r w:rsidRPr="00457610">
        <w:rPr>
          <w:rFonts w:asciiTheme="majorHAnsi" w:hAnsiTheme="majorHAnsi" w:cstheme="majorHAnsi"/>
          <w:sz w:val="16"/>
        </w:rPr>
        <w:t xml:space="preserve"> the Wigner’s Friend test in a </w:t>
      </w:r>
      <w:r w:rsidRPr="00457610">
        <w:rPr>
          <w:rStyle w:val="StyleUnderline"/>
          <w:rFonts w:asciiTheme="majorHAnsi" w:hAnsiTheme="majorHAnsi" w:cstheme="majorHAnsi"/>
        </w:rPr>
        <w:t>real experiment</w:t>
      </w:r>
      <w:r w:rsidRPr="00457610">
        <w:rPr>
          <w:rFonts w:asciiTheme="majorHAnsi" w:hAnsiTheme="majorHAnsi" w:cstheme="majorHAnsi"/>
          <w:sz w:val="16"/>
        </w:rPr>
        <w:t xml:space="preserve">. In other words, </w:t>
      </w:r>
      <w:r w:rsidRPr="00457610">
        <w:rPr>
          <w:rStyle w:val="Emphasis"/>
          <w:rFonts w:asciiTheme="majorHAnsi" w:hAnsiTheme="majorHAnsi" w:cstheme="majorHAnsi"/>
        </w:rPr>
        <w:t>it ought to be possible to create different realities and compare them</w:t>
      </w:r>
      <w:r w:rsidRPr="00457610">
        <w:rPr>
          <w:rFonts w:asciiTheme="majorHAnsi" w:hAnsiTheme="majorHAnsi" w:cstheme="majorHAnsi"/>
          <w:sz w:val="16"/>
        </w:rPr>
        <w:t xml:space="preserve"> in the lab to find out whether they can be reconciled. And today, Massimiliano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at Heriot-Watt University in Edinburgh and a few colleagues say they have performed </w:t>
      </w:r>
      <w:r w:rsidRPr="00457610">
        <w:rPr>
          <w:rStyle w:val="StyleUnderline"/>
          <w:rFonts w:asciiTheme="majorHAnsi" w:hAnsiTheme="majorHAnsi" w:cstheme="majorHAnsi"/>
        </w:rPr>
        <w:t>this experiment</w:t>
      </w:r>
      <w:r w:rsidRPr="00457610">
        <w:rPr>
          <w:rFonts w:asciiTheme="majorHAnsi" w:hAnsiTheme="majorHAnsi" w:cstheme="majorHAnsi"/>
          <w:sz w:val="16"/>
        </w:rPr>
        <w:t xml:space="preserve"> for the first time: they have </w:t>
      </w:r>
      <w:r w:rsidRPr="00457610">
        <w:rPr>
          <w:rStyle w:val="StyleUnderline"/>
          <w:rFonts w:asciiTheme="majorHAnsi" w:hAnsiTheme="majorHAnsi" w:cstheme="majorHAnsi"/>
        </w:rPr>
        <w:t>created different realities and compared them</w:t>
      </w:r>
      <w:r w:rsidRPr="00457610">
        <w:rPr>
          <w:rFonts w:asciiTheme="majorHAnsi" w:hAnsiTheme="majorHAnsi" w:cstheme="majorHAnsi"/>
          <w:sz w:val="16"/>
        </w:rPr>
        <w:t>. Their conclusion is that Wigner was correct—</w:t>
      </w:r>
      <w:r w:rsidRPr="00457610">
        <w:rPr>
          <w:rStyle w:val="StyleUnderline"/>
          <w:rFonts w:asciiTheme="majorHAnsi" w:hAnsiTheme="majorHAnsi" w:cstheme="majorHAnsi"/>
        </w:rPr>
        <w:t xml:space="preserve">these realities can be made irreconcilable so that </w:t>
      </w:r>
      <w:r w:rsidRPr="00457610">
        <w:rPr>
          <w:rStyle w:val="Emphasis"/>
          <w:rFonts w:asciiTheme="majorHAnsi" w:hAnsiTheme="majorHAnsi" w:cstheme="majorHAnsi"/>
        </w:rPr>
        <w:t>it is impossible to agree on objective facts</w:t>
      </w:r>
      <w:r w:rsidRPr="00457610">
        <w:rPr>
          <w:rStyle w:val="StyleUnderline"/>
          <w:rFonts w:asciiTheme="majorHAnsi" w:hAnsiTheme="majorHAnsi" w:cstheme="majorHAnsi"/>
        </w:rPr>
        <w:t xml:space="preserve"> about an experiment. </w:t>
      </w:r>
      <w:r w:rsidRPr="00457610">
        <w:rPr>
          <w:rFonts w:asciiTheme="majorHAnsi" w:hAnsiTheme="majorHAnsi" w:cstheme="majorHAnsi"/>
          <w:sz w:val="16"/>
        </w:rPr>
        <w:t xml:space="preserve">Wigner’s original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is straightforward in principle. It begins with a single polarized photon that, when measured, </w:t>
      </w:r>
      <w:r w:rsidRPr="00457610">
        <w:rPr>
          <w:rStyle w:val="StyleUnderline"/>
          <w:rFonts w:asciiTheme="majorHAnsi" w:hAnsiTheme="majorHAnsi" w:cstheme="majorHAnsi"/>
        </w:rPr>
        <w:t>can have either a horizontal polarization or a vertical polarization</w:t>
      </w:r>
      <w:r w:rsidRPr="00457610">
        <w:rPr>
          <w:rFonts w:asciiTheme="majorHAnsi" w:hAnsiTheme="majorHAnsi" w:cstheme="majorHAnsi"/>
          <w:sz w:val="16"/>
        </w:rPr>
        <w:t xml:space="preserve">. But before the measurement, </w:t>
      </w:r>
      <w:r w:rsidRPr="00457610">
        <w:rPr>
          <w:rStyle w:val="StyleUnderline"/>
          <w:rFonts w:asciiTheme="majorHAnsi" w:hAnsiTheme="majorHAnsi" w:cstheme="majorHAnsi"/>
          <w:highlight w:val="green"/>
        </w:rPr>
        <w:t>according to</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laws of quantum mechanics</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 xml:space="preserve">photon exists in both </w:t>
      </w:r>
      <w:r w:rsidRPr="00457610">
        <w:rPr>
          <w:rStyle w:val="Emphasis"/>
          <w:rFonts w:asciiTheme="majorHAnsi" w:hAnsiTheme="majorHAnsi" w:cstheme="majorHAnsi"/>
          <w:highlight w:val="green"/>
        </w:rPr>
        <w:t>polarization states at the same time</w:t>
      </w:r>
      <w:r w:rsidRPr="00457610">
        <w:rPr>
          <w:rFonts w:asciiTheme="majorHAnsi" w:hAnsiTheme="majorHAnsi" w:cstheme="majorHAnsi"/>
          <w:sz w:val="16"/>
        </w:rPr>
        <w:t>—</w:t>
      </w:r>
      <w:r w:rsidRPr="00457610">
        <w:rPr>
          <w:rStyle w:val="Emphasis"/>
          <w:rFonts w:asciiTheme="majorHAnsi" w:hAnsiTheme="majorHAnsi" w:cstheme="majorHAnsi"/>
        </w:rPr>
        <w:t xml:space="preserve">a so-called </w:t>
      </w:r>
      <w:r w:rsidRPr="00457610">
        <w:rPr>
          <w:rStyle w:val="Emphasis"/>
          <w:rFonts w:asciiTheme="majorHAnsi" w:hAnsiTheme="majorHAnsi" w:cstheme="majorHAnsi"/>
          <w:highlight w:val="green"/>
        </w:rPr>
        <w:t>superposition</w:t>
      </w:r>
      <w:r w:rsidRPr="00457610">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457610">
        <w:rPr>
          <w:rStyle w:val="StyleUnderline"/>
          <w:rFonts w:asciiTheme="majorHAnsi" w:hAnsiTheme="majorHAnsi" w:cstheme="majorHAnsi"/>
        </w:rPr>
        <w:t>Wigner can even perform an experiment to determine whether this superposition exists or not</w:t>
      </w:r>
      <w:r w:rsidRPr="00457610">
        <w:rPr>
          <w:rFonts w:asciiTheme="majorHAnsi" w:hAnsiTheme="majorHAnsi" w:cstheme="majorHAnsi"/>
          <w:sz w:val="16"/>
        </w:rPr>
        <w:t xml:space="preserve">. </w:t>
      </w:r>
      <w:r w:rsidRPr="00457610">
        <w:rPr>
          <w:rStyle w:val="StyleUnderline"/>
          <w:rFonts w:asciiTheme="majorHAnsi" w:hAnsiTheme="majorHAnsi" w:cstheme="majorHAnsi"/>
        </w:rPr>
        <w:t>This</w:t>
      </w:r>
      <w:r w:rsidRPr="00457610">
        <w:rPr>
          <w:rFonts w:asciiTheme="majorHAnsi" w:hAnsiTheme="majorHAnsi" w:cstheme="majorHAnsi"/>
          <w:sz w:val="16"/>
        </w:rPr>
        <w:t xml:space="preserve"> is a kind of </w:t>
      </w:r>
      <w:r w:rsidRPr="00457610">
        <w:rPr>
          <w:rStyle w:val="StyleUnderline"/>
          <w:rFonts w:asciiTheme="majorHAnsi" w:hAnsiTheme="majorHAnsi" w:cstheme="majorHAnsi"/>
        </w:rPr>
        <w:t xml:space="preserve">interference experiment showing that the photon and the measurement are indeed in a superposition. </w:t>
      </w:r>
      <w:r w:rsidRPr="00457610">
        <w:rPr>
          <w:rFonts w:asciiTheme="majorHAnsi" w:hAnsiTheme="majorHAnsi" w:cstheme="majorHAnsi"/>
          <w:sz w:val="16"/>
        </w:rPr>
        <w:t xml:space="preserve">From Wigner’s point of view, </w:t>
      </w:r>
      <w:r w:rsidRPr="00457610">
        <w:rPr>
          <w:rStyle w:val="Emphasis"/>
          <w:rFonts w:asciiTheme="majorHAnsi" w:hAnsiTheme="majorHAnsi" w:cstheme="majorHAnsi"/>
        </w:rPr>
        <w:t>this is a “fact”—the superposition exists</w:t>
      </w:r>
      <w:r w:rsidRPr="00457610">
        <w:rPr>
          <w:rFonts w:asciiTheme="majorHAnsi" w:hAnsiTheme="majorHAnsi" w:cstheme="majorHAnsi"/>
          <w:sz w:val="16"/>
        </w:rPr>
        <w:t xml:space="preserve">. And this fact suggests that a </w:t>
      </w:r>
      <w:r w:rsidRPr="00457610">
        <w:rPr>
          <w:rStyle w:val="StyleUnderline"/>
          <w:rFonts w:asciiTheme="majorHAnsi" w:hAnsiTheme="majorHAnsi" w:cstheme="majorHAnsi"/>
        </w:rPr>
        <w:t>measurement cannot have taken place</w:t>
      </w:r>
      <w:r w:rsidRPr="00457610">
        <w:rPr>
          <w:rFonts w:asciiTheme="majorHAnsi" w:hAnsiTheme="majorHAnsi" w:cstheme="majorHAnsi"/>
          <w:sz w:val="16"/>
        </w:rPr>
        <w:t xml:space="preserve">. But this is in stark contrast to the point of view of </w:t>
      </w:r>
      <w:r w:rsidRPr="00457610">
        <w:rPr>
          <w:rStyle w:val="StyleUnderline"/>
          <w:rFonts w:asciiTheme="majorHAnsi" w:hAnsiTheme="majorHAnsi" w:cstheme="majorHAnsi"/>
        </w:rPr>
        <w:t>the friend, who has indeed measured the photon’s polarization and recorded it.</w:t>
      </w:r>
      <w:r w:rsidRPr="00457610">
        <w:rPr>
          <w:rFonts w:asciiTheme="majorHAnsi" w:hAnsiTheme="majorHAnsi" w:cstheme="majorHAnsi"/>
          <w:sz w:val="16"/>
        </w:rPr>
        <w:t xml:space="preserve"> The friend </w:t>
      </w:r>
      <w:r w:rsidRPr="00457610">
        <w:rPr>
          <w:rStyle w:val="StyleUnderline"/>
          <w:rFonts w:asciiTheme="majorHAnsi" w:hAnsiTheme="majorHAnsi" w:cstheme="majorHAnsi"/>
        </w:rPr>
        <w:t>can</w:t>
      </w:r>
      <w:r w:rsidRPr="00457610">
        <w:rPr>
          <w:rFonts w:asciiTheme="majorHAnsi" w:hAnsiTheme="majorHAnsi" w:cstheme="majorHAnsi"/>
          <w:sz w:val="16"/>
        </w:rPr>
        <w:t xml:space="preserve"> even </w:t>
      </w:r>
      <w:r w:rsidRPr="00457610">
        <w:rPr>
          <w:rStyle w:val="StyleUnderline"/>
          <w:rFonts w:asciiTheme="majorHAnsi" w:hAnsiTheme="majorHAnsi" w:cstheme="majorHAnsi"/>
        </w:rPr>
        <w:t>call</w:t>
      </w:r>
      <w:r w:rsidRPr="00457610">
        <w:rPr>
          <w:rFonts w:asciiTheme="majorHAnsi" w:hAnsiTheme="majorHAnsi" w:cstheme="majorHAnsi"/>
          <w:sz w:val="16"/>
        </w:rPr>
        <w:t xml:space="preserve"> Wigner </w:t>
      </w:r>
      <w:r w:rsidRPr="00457610">
        <w:rPr>
          <w:rStyle w:val="StyleUnderline"/>
          <w:rFonts w:asciiTheme="majorHAnsi" w:hAnsiTheme="majorHAnsi" w:cstheme="majorHAnsi"/>
        </w:rPr>
        <w:t>and say the measurement has been done</w:t>
      </w:r>
      <w:r w:rsidRPr="00457610">
        <w:rPr>
          <w:rFonts w:asciiTheme="majorHAnsi" w:hAnsiTheme="majorHAnsi" w:cstheme="majorHAnsi"/>
          <w:sz w:val="16"/>
        </w:rPr>
        <w:t xml:space="preserve"> (provided the outcome is not revealed). </w:t>
      </w:r>
      <w:proofErr w:type="gramStart"/>
      <w:r w:rsidRPr="00457610">
        <w:rPr>
          <w:rFonts w:asciiTheme="majorHAnsi" w:hAnsiTheme="majorHAnsi" w:cstheme="majorHAnsi"/>
          <w:sz w:val="16"/>
        </w:rPr>
        <w:t>So</w:t>
      </w:r>
      <w:proofErr w:type="gramEnd"/>
      <w:r w:rsidRPr="00457610">
        <w:rPr>
          <w:rFonts w:asciiTheme="majorHAnsi" w:hAnsiTheme="majorHAnsi" w:cstheme="majorHAnsi"/>
          <w:sz w:val="16"/>
        </w:rPr>
        <w:t xml:space="preserve"> </w:t>
      </w:r>
      <w:r w:rsidRPr="00457610">
        <w:rPr>
          <w:rStyle w:val="Emphasis"/>
          <w:rFonts w:asciiTheme="majorHAnsi" w:hAnsiTheme="majorHAnsi" w:cstheme="majorHAnsi"/>
        </w:rPr>
        <w:t xml:space="preserve">the </w:t>
      </w:r>
      <w:r w:rsidRPr="00457610">
        <w:rPr>
          <w:rStyle w:val="Emphasis"/>
          <w:rFonts w:asciiTheme="majorHAnsi" w:hAnsiTheme="majorHAnsi" w:cstheme="majorHAnsi"/>
          <w:highlight w:val="green"/>
        </w:rPr>
        <w:t>two realities are at odds</w:t>
      </w:r>
      <w:r w:rsidRPr="00457610">
        <w:rPr>
          <w:rFonts w:asciiTheme="majorHAnsi" w:hAnsiTheme="majorHAnsi" w:cstheme="majorHAnsi"/>
          <w:sz w:val="16"/>
        </w:rPr>
        <w:t xml:space="preserve"> with each other. “</w:t>
      </w:r>
      <w:r w:rsidRPr="00457610">
        <w:rPr>
          <w:rStyle w:val="Emphasis"/>
          <w:rFonts w:asciiTheme="majorHAnsi" w:hAnsiTheme="majorHAnsi" w:cstheme="majorHAnsi"/>
        </w:rPr>
        <w:t>This calls into question the objective status</w:t>
      </w:r>
      <w:r w:rsidRPr="00457610">
        <w:rPr>
          <w:rFonts w:asciiTheme="majorHAnsi" w:hAnsiTheme="majorHAnsi" w:cstheme="majorHAnsi"/>
          <w:sz w:val="16"/>
        </w:rPr>
        <w:t xml:space="preserve"> of the facts established by the two observers,” say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That’s the theory, but last year </w:t>
      </w:r>
      <w:proofErr w:type="spellStart"/>
      <w:r w:rsidRPr="00457610">
        <w:rPr>
          <w:rFonts w:asciiTheme="majorHAnsi" w:hAnsiTheme="majorHAnsi" w:cstheme="majorHAnsi"/>
          <w:sz w:val="16"/>
        </w:rPr>
        <w:t>Caslav</w:t>
      </w:r>
      <w:proofErr w:type="spellEnd"/>
      <w:r w:rsidRPr="00457610">
        <w:rPr>
          <w:rFonts w:asciiTheme="majorHAnsi" w:hAnsiTheme="majorHAnsi" w:cstheme="majorHAnsi"/>
          <w:sz w:val="16"/>
        </w:rPr>
        <w:t xml:space="preserve"> </w:t>
      </w:r>
      <w:proofErr w:type="spellStart"/>
      <w:r w:rsidRPr="00457610">
        <w:rPr>
          <w:rFonts w:asciiTheme="majorHAnsi" w:hAnsiTheme="majorHAnsi" w:cstheme="majorHAnsi"/>
          <w:sz w:val="16"/>
        </w:rPr>
        <w:t>Brukner</w:t>
      </w:r>
      <w:proofErr w:type="spellEnd"/>
      <w:r w:rsidRPr="00457610">
        <w:rPr>
          <w:rFonts w:asciiTheme="majorHAnsi" w:hAnsiTheme="majorHAnsi" w:cstheme="majorHAnsi"/>
          <w:sz w:val="16"/>
        </w:rPr>
        <w:t xml:space="preserve">, at the University of Vienna in Austria, came up with a way to re-create the Wigner’s Friend experiment in the lab by means of techniques involving the entanglement of many particles at the same time. The breakthrough that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457610">
        <w:rPr>
          <w:rStyle w:val="Emphasis"/>
          <w:rFonts w:asciiTheme="majorHAnsi" w:hAnsiTheme="majorHAnsi" w:cstheme="majorHAnsi"/>
        </w:rPr>
        <w:t>both realities can coexist even though they produce irreconcilable outcomes</w:t>
      </w:r>
      <w:r w:rsidRPr="00457610">
        <w:rPr>
          <w:rFonts w:asciiTheme="majorHAnsi" w:hAnsiTheme="majorHAnsi" w:cstheme="majorHAnsi"/>
          <w:sz w:val="16"/>
        </w:rPr>
        <w:t xml:space="preserve">, just as Wigner predicted. </w:t>
      </w:r>
      <w:r w:rsidRPr="00457610">
        <w:rPr>
          <w:rStyle w:val="StyleUnderline"/>
          <w:rFonts w:asciiTheme="majorHAnsi" w:hAnsiTheme="majorHAnsi" w:cstheme="majorHAnsi"/>
        </w:rPr>
        <w:t xml:space="preserve">That raises some fascinating questions that are forcing physicists to reconsider the nature of reality. The idea that observers can ultimately reconcile their measurements of </w:t>
      </w:r>
      <w:proofErr w:type="gramStart"/>
      <w:r w:rsidRPr="00457610">
        <w:rPr>
          <w:rStyle w:val="StyleUnderline"/>
          <w:rFonts w:asciiTheme="majorHAnsi" w:hAnsiTheme="majorHAnsi" w:cstheme="majorHAnsi"/>
        </w:rPr>
        <w:t>some kind of fundamental</w:t>
      </w:r>
      <w:proofErr w:type="gramEnd"/>
      <w:r w:rsidRPr="00457610">
        <w:rPr>
          <w:rStyle w:val="StyleUnderline"/>
          <w:rFonts w:asciiTheme="majorHAnsi" w:hAnsiTheme="majorHAnsi" w:cstheme="majorHAnsi"/>
        </w:rPr>
        <w:t xml:space="preserve"> reality is based on several assumptions</w:t>
      </w:r>
      <w:r w:rsidRPr="00457610">
        <w:rPr>
          <w:rFonts w:asciiTheme="majorHAnsi" w:hAnsiTheme="majorHAnsi" w:cstheme="majorHAnsi"/>
          <w:sz w:val="16"/>
        </w:rPr>
        <w:t xml:space="preserve">. </w:t>
      </w:r>
      <w:r w:rsidRPr="00457610">
        <w:rPr>
          <w:rStyle w:val="StyleUnderline"/>
          <w:rFonts w:asciiTheme="majorHAnsi" w:hAnsiTheme="majorHAnsi" w:cstheme="majorHAnsi"/>
        </w:rPr>
        <w:t xml:space="preserve">The first is that universal facts </w:t>
      </w:r>
      <w:proofErr w:type="gramStart"/>
      <w:r w:rsidRPr="00457610">
        <w:rPr>
          <w:rStyle w:val="StyleUnderline"/>
          <w:rFonts w:asciiTheme="majorHAnsi" w:hAnsiTheme="majorHAnsi" w:cstheme="majorHAnsi"/>
        </w:rPr>
        <w:t>actually exist</w:t>
      </w:r>
      <w:proofErr w:type="gramEnd"/>
      <w:r w:rsidRPr="00457610">
        <w:rPr>
          <w:rStyle w:val="StyleUnderline"/>
          <w:rFonts w:asciiTheme="majorHAnsi" w:hAnsiTheme="majorHAnsi" w:cstheme="majorHAnsi"/>
        </w:rPr>
        <w:t xml:space="preserve"> and that observers can agree on them. </w:t>
      </w:r>
      <w:r w:rsidRPr="00457610">
        <w:rPr>
          <w:rFonts w:asciiTheme="majorHAnsi" w:hAnsiTheme="majorHAnsi" w:cstheme="majorHAnsi"/>
          <w:sz w:val="16"/>
        </w:rPr>
        <w:t xml:space="preserve">But </w:t>
      </w:r>
      <w:r w:rsidRPr="00457610">
        <w:rPr>
          <w:rStyle w:val="Emphasis"/>
          <w:rFonts w:asciiTheme="majorHAnsi" w:hAnsiTheme="majorHAnsi" w:cstheme="majorHAnsi"/>
        </w:rPr>
        <w:t>there are other assumptions too</w:t>
      </w:r>
      <w:r w:rsidRPr="00457610">
        <w:rPr>
          <w:rFonts w:asciiTheme="majorHAnsi" w:hAnsiTheme="majorHAnsi" w:cstheme="majorHAnsi"/>
          <w:sz w:val="16"/>
        </w:rPr>
        <w:t xml:space="preserve">. </w:t>
      </w:r>
      <w:r w:rsidRPr="00457610">
        <w:rPr>
          <w:rStyle w:val="StyleUnderline"/>
          <w:rFonts w:asciiTheme="majorHAnsi" w:hAnsiTheme="majorHAnsi" w:cstheme="majorHAnsi"/>
        </w:rPr>
        <w:t>One is that observers have the freedom to make whatever observations they want</w:t>
      </w:r>
      <w:r w:rsidRPr="00457610">
        <w:rPr>
          <w:rFonts w:asciiTheme="majorHAnsi" w:hAnsiTheme="majorHAnsi" w:cstheme="majorHAnsi"/>
          <w:sz w:val="16"/>
        </w:rPr>
        <w:t xml:space="preserve">. </w:t>
      </w:r>
      <w:r w:rsidRPr="00457610">
        <w:rPr>
          <w:rStyle w:val="StyleUnderline"/>
          <w:rFonts w:asciiTheme="majorHAnsi" w:hAnsiTheme="majorHAnsi" w:cstheme="majorHAnsi"/>
        </w:rPr>
        <w:t>And another is that the choices one observer makes do not influence the choices other observers make</w:t>
      </w:r>
      <w:r w:rsidRPr="00457610">
        <w:rPr>
          <w:rFonts w:asciiTheme="majorHAnsi" w:hAnsiTheme="majorHAnsi" w:cstheme="majorHAnsi"/>
          <w:sz w:val="16"/>
        </w:rPr>
        <w:t xml:space="preserve">—an assumption that physicists call locality. If there is an objective reality that everyone can agree on, then these assumptions all hold. But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w:t>
      </w:r>
      <w:proofErr w:type="spellStart"/>
      <w:r w:rsidRPr="00457610">
        <w:rPr>
          <w:rFonts w:asciiTheme="majorHAnsi" w:hAnsiTheme="majorHAnsi" w:cstheme="majorHAnsi"/>
          <w:sz w:val="16"/>
        </w:rPr>
        <w:t>co’s</w:t>
      </w:r>
      <w:proofErr w:type="spellEnd"/>
      <w:r w:rsidRPr="00457610">
        <w:rPr>
          <w:rFonts w:asciiTheme="majorHAnsi" w:hAnsiTheme="majorHAnsi" w:cstheme="majorHAnsi"/>
          <w:sz w:val="16"/>
        </w:rPr>
        <w:t xml:space="preserve"> result suggests that </w:t>
      </w:r>
      <w:r w:rsidRPr="00457610">
        <w:rPr>
          <w:rStyle w:val="Emphasis"/>
          <w:rFonts w:asciiTheme="majorHAnsi" w:hAnsiTheme="majorHAnsi" w:cstheme="majorHAnsi"/>
          <w:highlight w:val="green"/>
        </w:rPr>
        <w:t>objective reality does not exist</w:t>
      </w:r>
      <w:r w:rsidRPr="00457610">
        <w:rPr>
          <w:rFonts w:asciiTheme="majorHAnsi" w:hAnsiTheme="majorHAnsi" w:cstheme="majorHAnsi"/>
          <w:sz w:val="16"/>
        </w:rPr>
        <w:t xml:space="preserve">. In other words, the experiment suggests that </w:t>
      </w:r>
      <w:r w:rsidRPr="00457610">
        <w:rPr>
          <w:rStyle w:val="StyleUnderline"/>
          <w:rFonts w:asciiTheme="majorHAnsi" w:hAnsiTheme="majorHAnsi" w:cstheme="majorHAnsi"/>
        </w:rPr>
        <w:t>one or more of the assumptions—</w:t>
      </w:r>
      <w:r w:rsidRPr="00457610">
        <w:rPr>
          <w:rStyle w:val="Emphasis"/>
          <w:rFonts w:asciiTheme="majorHAnsi" w:hAnsiTheme="majorHAnsi" w:cstheme="majorHAnsi"/>
        </w:rPr>
        <w:t>the idea that there is a reality we can agree on</w:t>
      </w:r>
      <w:r w:rsidRPr="00457610">
        <w:rPr>
          <w:rStyle w:val="StyleUnderline"/>
          <w:rFonts w:asciiTheme="majorHAnsi" w:hAnsiTheme="majorHAnsi" w:cstheme="majorHAnsi"/>
        </w:rPr>
        <w:t xml:space="preserve">, the idea that we have </w:t>
      </w:r>
      <w:r w:rsidRPr="00457610">
        <w:rPr>
          <w:rStyle w:val="Emphasis"/>
          <w:rFonts w:asciiTheme="majorHAnsi" w:hAnsiTheme="majorHAnsi" w:cstheme="majorHAnsi"/>
        </w:rPr>
        <w:t>freedom of choice</w:t>
      </w:r>
      <w:r w:rsidRPr="00457610">
        <w:rPr>
          <w:rStyle w:val="StyleUnderline"/>
          <w:rFonts w:asciiTheme="majorHAnsi" w:hAnsiTheme="majorHAnsi" w:cstheme="majorHAnsi"/>
        </w:rPr>
        <w:t xml:space="preserve">, or the idea of locality—must be </w:t>
      </w:r>
      <w:r w:rsidRPr="00457610">
        <w:rPr>
          <w:rStyle w:val="Emphasis"/>
          <w:rFonts w:asciiTheme="majorHAnsi" w:hAnsiTheme="majorHAnsi" w:cstheme="majorHAnsi"/>
        </w:rPr>
        <w:t>wrong</w:t>
      </w:r>
      <w:r w:rsidRPr="00457610">
        <w:rPr>
          <w:rStyle w:val="StyleUnderline"/>
          <w:rFonts w:asciiTheme="majorHAnsi" w:hAnsiTheme="majorHAnsi" w:cstheme="majorHAnsi"/>
        </w:rPr>
        <w:t xml:space="preserve">. </w:t>
      </w:r>
      <w:r w:rsidRPr="00457610">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457610">
        <w:rPr>
          <w:rStyle w:val="StyleUnderline"/>
          <w:rFonts w:asciiTheme="majorHAnsi" w:hAnsiTheme="majorHAnsi" w:cstheme="majorHAnsi"/>
        </w:rPr>
        <w:t>The scientific method relies on facts, established through repeated measurements</w:t>
      </w:r>
      <w:r w:rsidRPr="00457610">
        <w:rPr>
          <w:rFonts w:asciiTheme="majorHAnsi" w:hAnsiTheme="majorHAnsi" w:cstheme="majorHAnsi"/>
          <w:sz w:val="16"/>
        </w:rPr>
        <w:t xml:space="preserve"> </w:t>
      </w:r>
      <w:r w:rsidRPr="00457610">
        <w:rPr>
          <w:rStyle w:val="StyleUnderline"/>
          <w:rFonts w:asciiTheme="majorHAnsi" w:hAnsiTheme="majorHAnsi" w:cstheme="majorHAnsi"/>
        </w:rPr>
        <w:t>and agreed upon universally,</w:t>
      </w:r>
      <w:r w:rsidRPr="00457610">
        <w:rPr>
          <w:rFonts w:asciiTheme="majorHAnsi" w:hAnsiTheme="majorHAnsi" w:cstheme="majorHAnsi"/>
          <w:sz w:val="16"/>
        </w:rPr>
        <w:t xml:space="preserve"> independently of who observed them,” say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And yet </w:t>
      </w:r>
      <w:r w:rsidRPr="00457610">
        <w:rPr>
          <w:rStyle w:val="StyleUnderline"/>
          <w:rFonts w:asciiTheme="majorHAnsi" w:hAnsiTheme="majorHAnsi" w:cstheme="majorHAnsi"/>
        </w:rPr>
        <w:t xml:space="preserve">in the same paper, they undermine this idea, perhaps fatally. </w:t>
      </w:r>
      <w:r w:rsidRPr="00457610">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5E5BDE82" w14:textId="77777777" w:rsidR="00821FAE" w:rsidRPr="00E1331E" w:rsidRDefault="00821FAE" w:rsidP="00821FAE">
      <w:pPr>
        <w:pStyle w:val="Heading4"/>
        <w:rPr>
          <w:rFonts w:cs="Calibri"/>
          <w:shd w:val="clear" w:color="auto" w:fill="FFFFFF"/>
          <w:lang w:eastAsia="zh-CN"/>
        </w:rPr>
      </w:pPr>
      <w:r>
        <w:t xml:space="preserve">20] </w:t>
      </w:r>
      <w:r>
        <w:rPr>
          <w:rFonts w:cs="Calibri"/>
          <w:shd w:val="clear" w:color="auto" w:fill="FFFFFF"/>
          <w:lang w:eastAsia="zh-CN"/>
        </w:rPr>
        <w:t>T</w:t>
      </w:r>
      <w:r w:rsidRPr="00E1331E">
        <w:rPr>
          <w:rFonts w:cs="Calibri"/>
          <w:shd w:val="clear" w:color="auto" w:fill="FFFFFF"/>
          <w:lang w:eastAsia="zh-CN"/>
        </w:rPr>
        <w:t xml:space="preserve">here are infinite worlds, the </w:t>
      </w:r>
      <w:r>
        <w:rPr>
          <w:rFonts w:cs="Calibri"/>
          <w:shd w:val="clear" w:color="auto" w:fill="FFFFFF"/>
          <w:lang w:eastAsia="zh-CN"/>
        </w:rPr>
        <w:t>neg</w:t>
      </w:r>
      <w:r w:rsidRPr="00E1331E">
        <w:rPr>
          <w:rFonts w:cs="Calibri"/>
          <w:shd w:val="clear" w:color="auto" w:fill="FFFFFF"/>
          <w:lang w:eastAsia="zh-CN"/>
        </w:rPr>
        <w:t xml:space="preserve"> is logical in one which is sufficient. </w:t>
      </w:r>
    </w:p>
    <w:p w14:paraId="057417C4" w14:textId="77777777" w:rsidR="00821FAE" w:rsidRDefault="00821FAE" w:rsidP="00821FAE">
      <w:pPr>
        <w:rPr>
          <w:sz w:val="16"/>
          <w:szCs w:val="16"/>
        </w:rPr>
      </w:pPr>
      <w:proofErr w:type="spellStart"/>
      <w:r w:rsidRPr="00E1331E">
        <w:rPr>
          <w:rFonts w:eastAsiaTheme="majorEastAsia"/>
          <w:b/>
          <w:bCs/>
          <w:sz w:val="26"/>
          <w:szCs w:val="26"/>
        </w:rPr>
        <w:t>Vaidman</w:t>
      </w:r>
      <w:proofErr w:type="spellEnd"/>
      <w:r w:rsidRPr="00E1331E">
        <w:rPr>
          <w:rFonts w:eastAsiaTheme="majorEastAsia"/>
          <w:b/>
          <w:bCs/>
          <w:sz w:val="26"/>
          <w:szCs w:val="26"/>
        </w:rPr>
        <w:t xml:space="preserve"> 2</w:t>
      </w:r>
      <w:r w:rsidRPr="00E1331E">
        <w:t xml:space="preserve"> </w:t>
      </w:r>
      <w:proofErr w:type="spellStart"/>
      <w:r w:rsidRPr="00E1331E">
        <w:rPr>
          <w:sz w:val="16"/>
          <w:szCs w:val="16"/>
        </w:rPr>
        <w:t>Vaidman</w:t>
      </w:r>
      <w:proofErr w:type="spellEnd"/>
      <w:r w:rsidRPr="00E1331E">
        <w:rPr>
          <w:sz w:val="16"/>
          <w:szCs w:val="16"/>
        </w:rPr>
        <w:t xml:space="preserve">, Lev, 3-24-2002, "Many-Worlds Interpretation of Quantum Mechanics (Stanford Encyclopedia of Philosophy)," No Publication, </w:t>
      </w:r>
      <w:hyperlink r:id="rId30" w:history="1">
        <w:r w:rsidRPr="00DA0018">
          <w:rPr>
            <w:rStyle w:val="Hyperlink"/>
            <w:sz w:val="16"/>
            <w:szCs w:val="16"/>
          </w:rPr>
          <w:t>https://plato.stanford.edu/entries/qm-manyworlds/</w:t>
        </w:r>
      </w:hyperlink>
    </w:p>
    <w:p w14:paraId="51C07B51" w14:textId="77777777" w:rsidR="00821FAE" w:rsidRPr="00E1331E" w:rsidRDefault="00821FAE" w:rsidP="00821FAE">
      <w:pPr>
        <w:rPr>
          <w:sz w:val="16"/>
          <w:szCs w:val="16"/>
        </w:rPr>
      </w:pPr>
      <w:r>
        <w:rPr>
          <w:sz w:val="16"/>
          <w:szCs w:val="16"/>
        </w:rPr>
        <w:t>-MWI: Multiple Worlds Interpretation</w:t>
      </w:r>
    </w:p>
    <w:p w14:paraId="6047A658" w14:textId="77777777" w:rsidR="00821FAE" w:rsidRDefault="00821FAE" w:rsidP="00821FAE">
      <w:pPr>
        <w:spacing w:after="0" w:line="240" w:lineRule="auto"/>
        <w:rPr>
          <w:rFonts w:eastAsia="Times New Roman"/>
          <w:b/>
          <w:color w:val="000000" w:themeColor="text1"/>
          <w:sz w:val="26"/>
          <w:szCs w:val="26"/>
          <w:u w:val="single"/>
          <w:shd w:val="clear" w:color="auto" w:fill="FFFFFF"/>
          <w:lang w:eastAsia="zh-CN"/>
        </w:rPr>
      </w:pPr>
      <w:r w:rsidRPr="00534B9D">
        <w:rPr>
          <w:rFonts w:eastAsia="Times New Roman"/>
          <w:b/>
          <w:color w:val="000000" w:themeColor="text1"/>
          <w:sz w:val="26"/>
          <w:szCs w:val="26"/>
          <w:u w:val="single"/>
          <w:shd w:val="clear" w:color="auto" w:fill="FFFFFF"/>
          <w:lang w:eastAsia="zh-CN"/>
        </w:rPr>
        <w:t xml:space="preserve">The reason for </w:t>
      </w:r>
      <w:r w:rsidRPr="00F3167B">
        <w:rPr>
          <w:rFonts w:eastAsia="Times New Roman"/>
          <w:b/>
          <w:color w:val="000000" w:themeColor="text1"/>
          <w:sz w:val="26"/>
          <w:szCs w:val="26"/>
          <w:highlight w:val="green"/>
          <w:u w:val="single"/>
          <w:shd w:val="clear" w:color="auto" w:fill="FFFFFF"/>
          <w:lang w:eastAsia="zh-CN"/>
        </w:rPr>
        <w:t xml:space="preserve">adopting the MWI </w:t>
      </w:r>
      <w:r w:rsidRPr="00534B9D">
        <w:rPr>
          <w:rFonts w:eastAsia="Times New Roman"/>
          <w:b/>
          <w:color w:val="000000" w:themeColor="text1"/>
          <w:sz w:val="26"/>
          <w:szCs w:val="26"/>
          <w:u w:val="single"/>
          <w:shd w:val="clear" w:color="auto" w:fill="FFFFFF"/>
          <w:lang w:eastAsia="zh-CN"/>
        </w:rPr>
        <w:t xml:space="preserve">is that it </w:t>
      </w:r>
      <w:r w:rsidRPr="00F3167B">
        <w:rPr>
          <w:rFonts w:eastAsia="Times New Roman"/>
          <w:b/>
          <w:color w:val="000000" w:themeColor="text1"/>
          <w:sz w:val="26"/>
          <w:szCs w:val="26"/>
          <w:highlight w:val="green"/>
          <w:u w:val="single"/>
          <w:shd w:val="clear" w:color="auto" w:fill="FFFFFF"/>
          <w:lang w:eastAsia="zh-CN"/>
        </w:rPr>
        <w:t>avoids the collapse of the quantum wave</w:t>
      </w:r>
      <w:r w:rsidRPr="00E1331E">
        <w:rPr>
          <w:rFonts w:eastAsia="Times New Roman"/>
          <w:b/>
          <w:color w:val="000000" w:themeColor="text1"/>
          <w:sz w:val="26"/>
          <w:szCs w:val="26"/>
          <w:u w:val="single"/>
          <w:shd w:val="clear" w:color="auto" w:fill="FFFFFF"/>
          <w:lang w:eastAsia="zh-CN"/>
        </w:rPr>
        <w:t>.</w:t>
      </w:r>
      <w:r w:rsidRPr="00E1331E">
        <w:rPr>
          <w:rFonts w:eastAsia="Times New Roman"/>
          <w:color w:val="000000" w:themeColor="text1"/>
          <w:sz w:val="14"/>
          <w:szCs w:val="26"/>
          <w:shd w:val="clear" w:color="auto" w:fill="FFFFFF"/>
          <w:lang w:eastAsia="zh-CN"/>
        </w:rPr>
        <w:t xml:space="preserve"> (Other non-collapse theories are not better than MWI for various reasons, e.g., nonlocality of </w:t>
      </w:r>
      <w:proofErr w:type="spellStart"/>
      <w:r w:rsidRPr="00E1331E">
        <w:rPr>
          <w:rFonts w:eastAsia="Times New Roman"/>
          <w:color w:val="000000" w:themeColor="text1"/>
          <w:sz w:val="14"/>
          <w:szCs w:val="26"/>
          <w:shd w:val="clear" w:color="auto" w:fill="FFFFFF"/>
          <w:lang w:eastAsia="zh-CN"/>
        </w:rPr>
        <w:t>Bohmian</w:t>
      </w:r>
      <w:proofErr w:type="spellEnd"/>
      <w:r w:rsidRPr="00E1331E">
        <w:rPr>
          <w:rFonts w:eastAsia="Times New Roman"/>
          <w:color w:val="000000" w:themeColor="text1"/>
          <w:sz w:val="14"/>
          <w:szCs w:val="26"/>
          <w:shd w:val="clear" w:color="auto" w:fill="FFFFFF"/>
          <w:lang w:eastAsia="zh-CN"/>
        </w:rPr>
        <w:t xml:space="preserve"> mechanics; and the disadvantage of all of them is that they have some additional structure.) </w:t>
      </w:r>
      <w:r w:rsidRPr="00E1331E">
        <w:rPr>
          <w:rFonts w:eastAsia="Times New Roman"/>
          <w:b/>
          <w:color w:val="000000" w:themeColor="text1"/>
          <w:sz w:val="26"/>
          <w:szCs w:val="26"/>
          <w:u w:val="single"/>
          <w:shd w:val="clear" w:color="auto" w:fill="FFFFFF"/>
          <w:lang w:eastAsia="zh-CN"/>
        </w:rPr>
        <w:t xml:space="preserve">The collapse postulate is a physical law that differs from all known physics in two aspects: it is genuinely </w:t>
      </w:r>
      <w:proofErr w:type="gramStart"/>
      <w:r w:rsidRPr="00E1331E">
        <w:rPr>
          <w:rFonts w:eastAsia="Times New Roman"/>
          <w:b/>
          <w:color w:val="000000" w:themeColor="text1"/>
          <w:sz w:val="26"/>
          <w:szCs w:val="26"/>
          <w:u w:val="single"/>
          <w:shd w:val="clear" w:color="auto" w:fill="FFFFFF"/>
          <w:lang w:eastAsia="zh-CN"/>
        </w:rPr>
        <w:t>random</w:t>
      </w:r>
      <w:proofErr w:type="gramEnd"/>
      <w:r w:rsidRPr="00E1331E">
        <w:rPr>
          <w:rFonts w:eastAsia="Times New Roman"/>
          <w:b/>
          <w:color w:val="000000" w:themeColor="text1"/>
          <w:sz w:val="26"/>
          <w:szCs w:val="26"/>
          <w:u w:val="single"/>
          <w:shd w:val="clear" w:color="auto" w:fill="FFFFFF"/>
          <w:lang w:eastAsia="zh-CN"/>
        </w:rPr>
        <w:t xml:space="preserve"> and it involves some kind of action at a distance</w:t>
      </w:r>
      <w:r w:rsidRPr="00E1331E">
        <w:rPr>
          <w:rFonts w:eastAsia="Times New Roman"/>
          <w:color w:val="000000" w:themeColor="text1"/>
          <w:sz w:val="14"/>
          <w:szCs w:val="26"/>
          <w:shd w:val="clear" w:color="auto" w:fill="FFFFFF"/>
          <w:lang w:eastAsia="zh-CN"/>
        </w:rPr>
        <w:t xml:space="preserve">. According to the collapse postulate the outcome of a </w:t>
      </w:r>
      <w:r w:rsidRPr="00F3167B">
        <w:rPr>
          <w:rFonts w:eastAsia="Times New Roman"/>
          <w:b/>
          <w:color w:val="000000" w:themeColor="text1"/>
          <w:sz w:val="26"/>
          <w:szCs w:val="26"/>
          <w:highlight w:val="green"/>
          <w:u w:val="single"/>
          <w:shd w:val="clear" w:color="auto" w:fill="FFFFFF"/>
          <w:lang w:eastAsia="zh-CN"/>
        </w:rPr>
        <w:t>quantum experiment is not determined by the initial conditions</w:t>
      </w:r>
      <w:r w:rsidRPr="00E1331E">
        <w:rPr>
          <w:rFonts w:eastAsia="Times New Roman"/>
          <w:color w:val="000000" w:themeColor="text1"/>
          <w:sz w:val="14"/>
          <w:szCs w:val="26"/>
          <w:shd w:val="clear" w:color="auto" w:fill="FFFFFF"/>
          <w:lang w:eastAsia="zh-CN"/>
        </w:rPr>
        <w:t xml:space="preserve"> of the Universe prior to the experiment: </w:t>
      </w:r>
      <w:r w:rsidRPr="00F3167B">
        <w:rPr>
          <w:rFonts w:eastAsia="Times New Roman"/>
          <w:b/>
          <w:color w:val="000000" w:themeColor="text1"/>
          <w:sz w:val="26"/>
          <w:szCs w:val="26"/>
          <w:highlight w:val="green"/>
          <w:u w:val="single"/>
          <w:shd w:val="clear" w:color="auto" w:fill="FFFFFF"/>
          <w:lang w:eastAsia="zh-CN"/>
        </w:rPr>
        <w:t>only the probabilities are governed by the initial state</w:t>
      </w:r>
      <w:r w:rsidRPr="00E1331E">
        <w:rPr>
          <w:rFonts w:eastAsia="Times New Roman"/>
          <w:color w:val="000000" w:themeColor="text1"/>
          <w:sz w:val="14"/>
          <w:szCs w:val="26"/>
          <w:shd w:val="clear" w:color="auto" w:fill="FFFFFF"/>
          <w:lang w:eastAsia="zh-CN"/>
        </w:rPr>
        <w:t>. Moreover, Bell 1964 has shown that there cannot be a compatible local-variables theory that will make deterministic predictions</w:t>
      </w:r>
      <w:r w:rsidRPr="00F3167B">
        <w:rPr>
          <w:rFonts w:eastAsia="Times New Roman"/>
          <w:b/>
          <w:color w:val="000000" w:themeColor="text1"/>
          <w:sz w:val="26"/>
          <w:szCs w:val="26"/>
          <w:highlight w:val="green"/>
          <w:u w:val="single"/>
          <w:shd w:val="clear" w:color="auto" w:fill="FFFFFF"/>
          <w:lang w:eastAsia="zh-CN"/>
        </w:rPr>
        <w:t xml:space="preserve">. There is no experimental evidence </w:t>
      </w:r>
      <w:r w:rsidRPr="00534B9D">
        <w:rPr>
          <w:rFonts w:eastAsia="Times New Roman"/>
          <w:b/>
          <w:color w:val="000000" w:themeColor="text1"/>
          <w:sz w:val="26"/>
          <w:szCs w:val="26"/>
          <w:u w:val="single"/>
          <w:shd w:val="clear" w:color="auto" w:fill="FFFFFF"/>
          <w:lang w:eastAsia="zh-CN"/>
        </w:rPr>
        <w:t xml:space="preserve">in favor of collapse and </w:t>
      </w:r>
      <w:r w:rsidRPr="00F3167B">
        <w:rPr>
          <w:rFonts w:eastAsia="Times New Roman"/>
          <w:b/>
          <w:color w:val="000000" w:themeColor="text1"/>
          <w:sz w:val="26"/>
          <w:szCs w:val="26"/>
          <w:highlight w:val="green"/>
          <w:u w:val="single"/>
          <w:shd w:val="clear" w:color="auto" w:fill="FFFFFF"/>
          <w:lang w:eastAsia="zh-CN"/>
        </w:rPr>
        <w:t>against the MWI.</w:t>
      </w:r>
    </w:p>
    <w:p w14:paraId="37C56898" w14:textId="77777777" w:rsidR="00821FAE" w:rsidRPr="005A2539" w:rsidRDefault="00821FAE" w:rsidP="00821FAE">
      <w:pPr>
        <w:pStyle w:val="Heading4"/>
      </w:pPr>
      <w:r>
        <w:t xml:space="preserve">21] </w:t>
      </w:r>
      <w:proofErr w:type="spellStart"/>
      <w:r w:rsidRPr="005A2539">
        <w:t>Bonini’s</w:t>
      </w:r>
      <w:proofErr w:type="spellEnd"/>
      <w:r w:rsidRPr="005A2539">
        <w:t xml:space="preserve"> Paradox – </w:t>
      </w:r>
      <w:r>
        <w:t>expanding debate’s parameters to the 1AR and onward makes the round irresolvable due to a lack of understanding so just vote neg</w:t>
      </w:r>
    </w:p>
    <w:p w14:paraId="2B4A54E7" w14:textId="77777777" w:rsidR="00821FAE" w:rsidRPr="005A2539" w:rsidRDefault="00821FAE" w:rsidP="00821FAE">
      <w:pPr>
        <w:spacing w:line="276" w:lineRule="auto"/>
        <w:rPr>
          <w:rFonts w:asciiTheme="minorHAnsi" w:hAnsiTheme="minorHAnsi" w:cstheme="minorHAnsi"/>
          <w:sz w:val="16"/>
          <w:szCs w:val="16"/>
        </w:rPr>
      </w:pPr>
      <w:r w:rsidRPr="005A2539">
        <w:rPr>
          <w:rFonts w:asciiTheme="minorHAnsi" w:hAnsiTheme="minorHAnsi" w:cstheme="minorHAnsi"/>
          <w:b/>
          <w:bCs/>
        </w:rPr>
        <w:t>Wikipedia</w:t>
      </w:r>
      <w:r w:rsidRPr="005A2539">
        <w:rPr>
          <w:rFonts w:asciiTheme="minorHAnsi" w:hAnsiTheme="minorHAnsi" w:cstheme="minorHAnsi"/>
          <w:sz w:val="16"/>
          <w:szCs w:val="16"/>
        </w:rPr>
        <w:t xml:space="preserve"> [Brackets Original. “</w:t>
      </w:r>
      <w:proofErr w:type="spellStart"/>
      <w:r w:rsidRPr="005A2539">
        <w:rPr>
          <w:rFonts w:asciiTheme="minorHAnsi" w:hAnsiTheme="minorHAnsi" w:cstheme="minorHAnsi"/>
          <w:sz w:val="16"/>
          <w:szCs w:val="16"/>
        </w:rPr>
        <w:t>Bonini's</w:t>
      </w:r>
      <w:proofErr w:type="spellEnd"/>
      <w:r w:rsidRPr="005A2539">
        <w:rPr>
          <w:rFonts w:asciiTheme="minorHAnsi" w:hAnsiTheme="minorHAnsi" w:cstheme="minorHAnsi"/>
          <w:sz w:val="16"/>
          <w:szCs w:val="16"/>
        </w:rPr>
        <w:t xml:space="preserve"> paradox”. Wikipedia. No Date. </w:t>
      </w:r>
      <w:hyperlink r:id="rId31" w:history="1">
        <w:r w:rsidRPr="005A2539">
          <w:rPr>
            <w:rStyle w:val="Hyperlink"/>
            <w:rFonts w:asciiTheme="minorHAnsi" w:hAnsiTheme="minorHAnsi" w:cstheme="minorHAnsi"/>
            <w:sz w:val="16"/>
            <w:szCs w:val="16"/>
          </w:rPr>
          <w:t>https://en.wikipedia.org/wiki/Bonini%27s_paradox</w:t>
        </w:r>
      </w:hyperlink>
      <w:r w:rsidRPr="005A2539">
        <w:rPr>
          <w:rFonts w:asciiTheme="minorHAnsi" w:hAnsiTheme="minorHAnsi" w:cstheme="minorHAnsi"/>
          <w:sz w:val="16"/>
          <w:szCs w:val="16"/>
        </w:rPr>
        <w:t xml:space="preserve"> ]</w:t>
      </w:r>
    </w:p>
    <w:p w14:paraId="5DA7F8E9" w14:textId="77777777" w:rsidR="00821FAE" w:rsidRPr="005A2539" w:rsidRDefault="00821FAE" w:rsidP="00821FAE">
      <w:pPr>
        <w:spacing w:after="0" w:line="276" w:lineRule="auto"/>
        <w:rPr>
          <w:rFonts w:asciiTheme="minorHAnsi" w:hAnsiTheme="minorHAnsi" w:cstheme="minorHAnsi"/>
          <w:sz w:val="14"/>
        </w:rPr>
      </w:pPr>
      <w:r w:rsidRPr="005A2539">
        <w:rPr>
          <w:rFonts w:asciiTheme="minorHAnsi" w:hAnsiTheme="minorHAnsi" w:cstheme="minorHAnsi"/>
          <w:sz w:val="14"/>
        </w:rPr>
        <w:t xml:space="preserve">In modern discourse, the paradox was articulated by John M. Dutton and William H. </w:t>
      </w:r>
      <w:proofErr w:type="gramStart"/>
      <w:r w:rsidRPr="005A2539">
        <w:rPr>
          <w:rFonts w:asciiTheme="minorHAnsi" w:hAnsiTheme="minorHAnsi" w:cstheme="minorHAnsi"/>
          <w:sz w:val="14"/>
        </w:rPr>
        <w:t>Starbuck[</w:t>
      </w:r>
      <w:proofErr w:type="gramEnd"/>
      <w:r w:rsidRPr="005A2539">
        <w:rPr>
          <w:rFonts w:asciiTheme="minorHAnsi" w:hAnsiTheme="minorHAnsi" w:cstheme="minorHAnsi"/>
          <w:sz w:val="14"/>
        </w:rPr>
        <w:t>2] "</w:t>
      </w:r>
      <w:r w:rsidRPr="005A2539">
        <w:rPr>
          <w:rStyle w:val="StyleUnderline"/>
          <w:rFonts w:asciiTheme="minorHAnsi" w:hAnsiTheme="minorHAnsi" w:cstheme="minorHAnsi"/>
          <w:highlight w:val="green"/>
        </w:rPr>
        <w:t>As a model</w:t>
      </w:r>
      <w:r w:rsidRPr="005A2539">
        <w:rPr>
          <w:rStyle w:val="StyleUnderline"/>
          <w:rFonts w:asciiTheme="minorHAnsi" w:hAnsiTheme="minorHAnsi" w:cstheme="minorHAnsi"/>
        </w:rPr>
        <w:t xml:space="preserve"> of a complex system </w:t>
      </w:r>
      <w:r w:rsidRPr="005A2539">
        <w:rPr>
          <w:rStyle w:val="StyleUnderline"/>
          <w:rFonts w:asciiTheme="minorHAnsi" w:hAnsiTheme="minorHAnsi" w:cstheme="minorHAnsi"/>
          <w:highlight w:val="green"/>
        </w:rPr>
        <w:t>becomes</w:t>
      </w:r>
      <w:r w:rsidRPr="005A2539">
        <w:rPr>
          <w:rStyle w:val="StyleUnderline"/>
          <w:rFonts w:asciiTheme="minorHAnsi" w:hAnsiTheme="minorHAnsi" w:cstheme="minorHAnsi"/>
        </w:rPr>
        <w:t xml:space="preserve"> more </w:t>
      </w:r>
      <w:r w:rsidRPr="005A2539">
        <w:rPr>
          <w:rStyle w:val="StyleUnderline"/>
          <w:rFonts w:asciiTheme="minorHAnsi" w:hAnsiTheme="minorHAnsi" w:cstheme="minorHAnsi"/>
          <w:highlight w:val="green"/>
        </w:rPr>
        <w:t>complete</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it becomes less understandable</w:t>
      </w:r>
      <w:r w:rsidRPr="005A2539">
        <w:rPr>
          <w:rStyle w:val="StyleUnderline"/>
          <w:rFonts w:asciiTheme="minorHAnsi" w:hAnsiTheme="minorHAnsi" w:cstheme="minorHAnsi"/>
        </w:rPr>
        <w:t xml:space="preserve">. Alternatively, as a model grows more realistic, </w:t>
      </w:r>
      <w:r w:rsidRPr="005A2539">
        <w:rPr>
          <w:rStyle w:val="StyleUnderline"/>
          <w:rFonts w:asciiTheme="minorHAnsi" w:hAnsiTheme="minorHAnsi" w:cstheme="minorHAnsi"/>
          <w:highlight w:val="green"/>
        </w:rPr>
        <w:t>it</w:t>
      </w:r>
      <w:r w:rsidRPr="005A2539">
        <w:rPr>
          <w:rStyle w:val="StyleUnderline"/>
          <w:rFonts w:asciiTheme="minorHAnsi" w:hAnsiTheme="minorHAnsi" w:cstheme="minorHAnsi"/>
        </w:rPr>
        <w:t xml:space="preserve"> also </w:t>
      </w:r>
      <w:r w:rsidRPr="005A2539">
        <w:rPr>
          <w:rStyle w:val="StyleUnderline"/>
          <w:rFonts w:asciiTheme="minorHAnsi" w:hAnsiTheme="minorHAnsi" w:cstheme="minorHAnsi"/>
          <w:highlight w:val="green"/>
        </w:rPr>
        <w:t>becomes</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just as difficult to understand</w:t>
      </w:r>
      <w:r w:rsidRPr="005A2539">
        <w:rPr>
          <w:rStyle w:val="StyleUnderline"/>
          <w:rFonts w:asciiTheme="minorHAnsi" w:hAnsiTheme="minorHAnsi" w:cstheme="minorHAnsi"/>
        </w:rPr>
        <w:t xml:space="preserve"> as the real-world processes it represents".[</w:t>
      </w:r>
      <w:r w:rsidRPr="005A2539">
        <w:rPr>
          <w:rFonts w:asciiTheme="minorHAnsi" w:hAnsiTheme="minorHAnsi" w:cstheme="minorHAnsi"/>
          <w:sz w:val="14"/>
        </w:rPr>
        <w:t xml:space="preserve">3] This paradox may be used by researchers to explain why complete models of the human brain and thinking processes have not been created and will undoubtedly remain difficult for years to come. This same paradox was observed earlier from a quote by philosopher-poet Paul Valéry, "Ce qui </w:t>
      </w:r>
      <w:proofErr w:type="spellStart"/>
      <w:r w:rsidRPr="005A2539">
        <w:rPr>
          <w:rFonts w:asciiTheme="minorHAnsi" w:hAnsiTheme="minorHAnsi" w:cstheme="minorHAnsi"/>
          <w:sz w:val="14"/>
        </w:rPr>
        <w:t>est</w:t>
      </w:r>
      <w:proofErr w:type="spellEnd"/>
      <w:r w:rsidRPr="005A2539">
        <w:rPr>
          <w:rFonts w:asciiTheme="minorHAnsi" w:hAnsiTheme="minorHAnsi" w:cstheme="minorHAnsi"/>
          <w:sz w:val="14"/>
        </w:rPr>
        <w:t xml:space="preserve"> simple </w:t>
      </w:r>
      <w:proofErr w:type="spellStart"/>
      <w:r w:rsidRPr="005A2539">
        <w:rPr>
          <w:rFonts w:asciiTheme="minorHAnsi" w:hAnsiTheme="minorHAnsi" w:cstheme="minorHAnsi"/>
          <w:sz w:val="14"/>
        </w:rPr>
        <w:t>est</w:t>
      </w:r>
      <w:proofErr w:type="spellEnd"/>
      <w:r w:rsidRPr="005A2539">
        <w:rPr>
          <w:rFonts w:asciiTheme="minorHAnsi" w:hAnsiTheme="minorHAnsi" w:cstheme="minorHAnsi"/>
          <w:sz w:val="14"/>
        </w:rPr>
        <w:t xml:space="preserve"> </w:t>
      </w:r>
      <w:proofErr w:type="spellStart"/>
      <w:r w:rsidRPr="005A2539">
        <w:rPr>
          <w:rFonts w:asciiTheme="minorHAnsi" w:hAnsiTheme="minorHAnsi" w:cstheme="minorHAnsi"/>
          <w:sz w:val="14"/>
        </w:rPr>
        <w:t>toujours</w:t>
      </w:r>
      <w:proofErr w:type="spellEnd"/>
      <w:r w:rsidRPr="005A2539">
        <w:rPr>
          <w:rFonts w:asciiTheme="minorHAnsi" w:hAnsiTheme="minorHAnsi" w:cstheme="minorHAnsi"/>
          <w:sz w:val="14"/>
        </w:rPr>
        <w:t xml:space="preserve"> faux. Ce qui ne </w:t>
      </w:r>
      <w:proofErr w:type="spellStart"/>
      <w:r w:rsidRPr="005A2539">
        <w:rPr>
          <w:rFonts w:asciiTheme="minorHAnsi" w:hAnsiTheme="minorHAnsi" w:cstheme="minorHAnsi"/>
          <w:sz w:val="14"/>
        </w:rPr>
        <w:t>l’est</w:t>
      </w:r>
      <w:proofErr w:type="spellEnd"/>
      <w:r w:rsidRPr="005A2539">
        <w:rPr>
          <w:rFonts w:asciiTheme="minorHAnsi" w:hAnsiTheme="minorHAnsi" w:cstheme="minorHAnsi"/>
          <w:sz w:val="14"/>
        </w:rPr>
        <w:t xml:space="preserve"> pas </w:t>
      </w:r>
      <w:proofErr w:type="spellStart"/>
      <w:r w:rsidRPr="005A2539">
        <w:rPr>
          <w:rFonts w:asciiTheme="minorHAnsi" w:hAnsiTheme="minorHAnsi" w:cstheme="minorHAnsi"/>
          <w:sz w:val="14"/>
        </w:rPr>
        <w:t>est</w:t>
      </w:r>
      <w:proofErr w:type="spellEnd"/>
      <w:r w:rsidRPr="005A2539">
        <w:rPr>
          <w:rFonts w:asciiTheme="minorHAnsi" w:hAnsiTheme="minorHAnsi" w:cstheme="minorHAnsi"/>
          <w:sz w:val="14"/>
        </w:rPr>
        <w:t xml:space="preserve"> </w:t>
      </w:r>
      <w:proofErr w:type="spellStart"/>
      <w:r w:rsidRPr="005A2539">
        <w:rPr>
          <w:rFonts w:asciiTheme="minorHAnsi" w:hAnsiTheme="minorHAnsi" w:cstheme="minorHAnsi"/>
          <w:sz w:val="14"/>
        </w:rPr>
        <w:t>inutilisable</w:t>
      </w:r>
      <w:proofErr w:type="spellEnd"/>
      <w:r w:rsidRPr="005A2539">
        <w:rPr>
          <w:rFonts w:asciiTheme="minorHAnsi" w:hAnsiTheme="minorHAnsi" w:cstheme="minorHAnsi"/>
          <w:sz w:val="14"/>
        </w:rPr>
        <w:t xml:space="preserve">".[4] ("A simple statement is bound to be untrue. One that is not simple cannot be utilized."[5]) </w:t>
      </w:r>
      <w:r w:rsidRPr="005A2539">
        <w:rPr>
          <w:rStyle w:val="StyleUnderline"/>
          <w:rFonts w:asciiTheme="minorHAnsi" w:hAnsiTheme="minorHAnsi" w:cstheme="minorHAnsi"/>
        </w:rPr>
        <w:t xml:space="preserve">Also, the same topic has been discussed by Richard </w:t>
      </w:r>
      <w:proofErr w:type="spellStart"/>
      <w:r w:rsidRPr="005A2539">
        <w:rPr>
          <w:rStyle w:val="StyleUnderline"/>
          <w:rFonts w:asciiTheme="minorHAnsi" w:hAnsiTheme="minorHAnsi" w:cstheme="minorHAnsi"/>
        </w:rPr>
        <w:t>Levins</w:t>
      </w:r>
      <w:proofErr w:type="spellEnd"/>
      <w:r w:rsidRPr="005A2539">
        <w:rPr>
          <w:rStyle w:val="StyleUnderline"/>
          <w:rFonts w:asciiTheme="minorHAnsi" w:hAnsiTheme="minorHAnsi" w:cstheme="minorHAnsi"/>
        </w:rPr>
        <w:t xml:space="preserve"> in his classic essay "The Strategy of Model Building in Population Biology", in stating that </w:t>
      </w:r>
      <w:r w:rsidRPr="005A2539">
        <w:rPr>
          <w:rStyle w:val="StyleUnderline"/>
          <w:rFonts w:asciiTheme="minorHAnsi" w:hAnsiTheme="minorHAnsi" w:cstheme="minorHAnsi"/>
          <w:highlight w:val="green"/>
        </w:rPr>
        <w:t>complex models have 'too many</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parameters</w:t>
      </w:r>
      <w:r w:rsidRPr="005A2539">
        <w:rPr>
          <w:rStyle w:val="StyleUnderline"/>
          <w:rFonts w:asciiTheme="minorHAnsi" w:hAnsiTheme="minorHAnsi" w:cstheme="minorHAnsi"/>
        </w:rPr>
        <w:t xml:space="preserve"> to measure, </w:t>
      </w:r>
      <w:r w:rsidRPr="005A2539">
        <w:rPr>
          <w:rStyle w:val="StyleUnderline"/>
          <w:rFonts w:asciiTheme="minorHAnsi" w:hAnsiTheme="minorHAnsi" w:cstheme="minorHAnsi"/>
          <w:highlight w:val="green"/>
        </w:rPr>
        <w:t>leading to</w:t>
      </w:r>
      <w:r w:rsidRPr="005A2539">
        <w:rPr>
          <w:rStyle w:val="StyleUnderline"/>
          <w:rFonts w:asciiTheme="minorHAnsi" w:hAnsiTheme="minorHAnsi" w:cstheme="minorHAnsi"/>
        </w:rPr>
        <w:t xml:space="preserve"> analytically </w:t>
      </w:r>
      <w:r w:rsidRPr="005A2539">
        <w:rPr>
          <w:rStyle w:val="StyleUnderline"/>
          <w:rFonts w:asciiTheme="minorHAnsi" w:hAnsiTheme="minorHAnsi" w:cstheme="minorHAnsi"/>
          <w:highlight w:val="green"/>
        </w:rPr>
        <w:t>insoluble equations</w:t>
      </w:r>
      <w:r w:rsidRPr="005A2539">
        <w:rPr>
          <w:rStyle w:val="StyleUnderline"/>
          <w:rFonts w:asciiTheme="minorHAnsi" w:hAnsiTheme="minorHAnsi" w:cstheme="minorHAnsi"/>
        </w:rPr>
        <w:t xml:space="preserve"> that would exceed the capacity of our computers, but </w:t>
      </w:r>
      <w:r w:rsidRPr="005A2539">
        <w:rPr>
          <w:rStyle w:val="StyleUnderline"/>
          <w:rFonts w:asciiTheme="minorHAnsi" w:hAnsiTheme="minorHAnsi" w:cstheme="minorHAnsi"/>
          <w:highlight w:val="green"/>
        </w:rPr>
        <w:t>the results</w:t>
      </w:r>
      <w:r w:rsidRPr="005A2539">
        <w:rPr>
          <w:rStyle w:val="StyleUnderline"/>
          <w:rFonts w:asciiTheme="minorHAnsi" w:hAnsiTheme="minorHAnsi" w:cstheme="minorHAnsi"/>
        </w:rPr>
        <w:t xml:space="preserve"> would </w:t>
      </w:r>
      <w:r w:rsidRPr="005A2539">
        <w:rPr>
          <w:rStyle w:val="StyleUnderline"/>
          <w:rFonts w:asciiTheme="minorHAnsi" w:hAnsiTheme="minorHAnsi" w:cstheme="minorHAnsi"/>
          <w:highlight w:val="green"/>
        </w:rPr>
        <w:t>have no meaning</w:t>
      </w:r>
      <w:r w:rsidRPr="005A2539">
        <w:rPr>
          <w:rStyle w:val="StyleUnderline"/>
          <w:rFonts w:asciiTheme="minorHAnsi" w:hAnsiTheme="minorHAnsi" w:cstheme="minorHAnsi"/>
        </w:rPr>
        <w:t xml:space="preserve"> for us even if they could be solved.[</w:t>
      </w:r>
      <w:r w:rsidRPr="005A2539">
        <w:rPr>
          <w:rFonts w:asciiTheme="minorHAnsi" w:hAnsiTheme="minorHAnsi" w:cstheme="minorHAnsi"/>
          <w:sz w:val="14"/>
        </w:rPr>
        <w:t xml:space="preserve">6] (See </w:t>
      </w:r>
      <w:proofErr w:type="spellStart"/>
      <w:r w:rsidRPr="005A2539">
        <w:rPr>
          <w:rFonts w:asciiTheme="minorHAnsi" w:hAnsiTheme="minorHAnsi" w:cstheme="minorHAnsi"/>
          <w:sz w:val="14"/>
        </w:rPr>
        <w:t>Orzack</w:t>
      </w:r>
      <w:proofErr w:type="spellEnd"/>
      <w:r w:rsidRPr="005A2539">
        <w:rPr>
          <w:rFonts w:asciiTheme="minorHAnsi" w:hAnsiTheme="minorHAnsi" w:cstheme="minorHAnsi"/>
          <w:sz w:val="14"/>
        </w:rPr>
        <w:t xml:space="preserve"> and Sober, 1993; </w:t>
      </w:r>
      <w:proofErr w:type="spellStart"/>
      <w:r w:rsidRPr="005A2539">
        <w:rPr>
          <w:rFonts w:asciiTheme="minorHAnsi" w:hAnsiTheme="minorHAnsi" w:cstheme="minorHAnsi"/>
          <w:sz w:val="14"/>
        </w:rPr>
        <w:t>Odenbaugh</w:t>
      </w:r>
      <w:proofErr w:type="spellEnd"/>
      <w:r w:rsidRPr="005A2539">
        <w:rPr>
          <w:rFonts w:asciiTheme="minorHAnsi" w:hAnsiTheme="minorHAnsi" w:cstheme="minorHAnsi"/>
          <w:sz w:val="14"/>
        </w:rPr>
        <w:t>, 2006)</w:t>
      </w:r>
    </w:p>
    <w:p w14:paraId="1004D811" w14:textId="77777777" w:rsidR="00821FAE" w:rsidRPr="005A2539" w:rsidRDefault="00821FAE" w:rsidP="00821FAE">
      <w:pPr>
        <w:pStyle w:val="Heading4"/>
      </w:pPr>
      <w:r>
        <w:t xml:space="preserve">22] </w:t>
      </w:r>
      <w:r w:rsidRPr="005A2539">
        <w:t xml:space="preserve">Liar’s Paradox – </w:t>
      </w:r>
      <w:r>
        <w:t>the resolution is always false</w:t>
      </w:r>
    </w:p>
    <w:p w14:paraId="24E1BA5A" w14:textId="77777777" w:rsidR="00821FAE" w:rsidRPr="005A2539" w:rsidRDefault="00821FAE" w:rsidP="00821FAE">
      <w:pPr>
        <w:spacing w:after="0" w:line="276" w:lineRule="auto"/>
        <w:rPr>
          <w:rFonts w:asciiTheme="minorHAnsi" w:hAnsiTheme="minorHAnsi" w:cstheme="minorHAnsi"/>
          <w:sz w:val="16"/>
          <w:szCs w:val="16"/>
        </w:rPr>
      </w:pPr>
      <w:r w:rsidRPr="005A2539">
        <w:rPr>
          <w:rFonts w:asciiTheme="minorHAnsi" w:hAnsiTheme="minorHAnsi" w:cstheme="minorHAnsi"/>
          <w:b/>
          <w:bCs/>
        </w:rPr>
        <w:t xml:space="preserve">Camus </w:t>
      </w:r>
      <w:r w:rsidRPr="005A2539">
        <w:rPr>
          <w:rFonts w:asciiTheme="minorHAnsi" w:hAnsiTheme="minorHAnsi" w:cstheme="minorHAnsi"/>
          <w:sz w:val="16"/>
          <w:szCs w:val="16"/>
        </w:rPr>
        <w:t xml:space="preserve">[Albert Camus (existentialist). “The Myth of Sisyphus.” Penguin Books. 1975(originally published 1942). Accessed 12/11/19. </w:t>
      </w:r>
      <w:proofErr w:type="spellStart"/>
      <w:r w:rsidRPr="005A2539">
        <w:rPr>
          <w:rFonts w:asciiTheme="minorHAnsi" w:hAnsiTheme="minorHAnsi" w:cstheme="minorHAnsi"/>
          <w:sz w:val="16"/>
          <w:szCs w:val="16"/>
        </w:rPr>
        <w:t>Pg</w:t>
      </w:r>
      <w:proofErr w:type="spellEnd"/>
      <w:r w:rsidRPr="005A2539">
        <w:rPr>
          <w:rFonts w:asciiTheme="minorHAnsi" w:hAnsiTheme="minorHAnsi" w:cstheme="minorHAnsi"/>
          <w:sz w:val="16"/>
          <w:szCs w:val="16"/>
        </w:rPr>
        <w:t xml:space="preserve"> 22. Copy on hand. Houston Memorial DX]</w:t>
      </w:r>
    </w:p>
    <w:p w14:paraId="02B6CEB0" w14:textId="77777777" w:rsidR="00821FAE" w:rsidRPr="0080722E" w:rsidRDefault="00821FAE" w:rsidP="00821FAE">
      <w:pPr>
        <w:spacing w:after="0" w:line="276" w:lineRule="auto"/>
        <w:rPr>
          <w:rFonts w:asciiTheme="minorHAnsi" w:hAnsiTheme="minorHAnsi" w:cstheme="minorHAnsi"/>
          <w:sz w:val="14"/>
        </w:rPr>
      </w:pPr>
      <w:r w:rsidRPr="005A2539">
        <w:rPr>
          <w:rStyle w:val="Emphasis"/>
          <w:rFonts w:asciiTheme="minorHAnsi" w:hAnsiTheme="minorHAnsi" w:cstheme="minorHAnsi"/>
          <w:highlight w:val="green"/>
        </w:rPr>
        <w:t>The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mind’s </w:t>
      </w:r>
      <w:r w:rsidRPr="005A2539">
        <w:rPr>
          <w:rStyle w:val="Emphasis"/>
          <w:rFonts w:asciiTheme="minorHAnsi" w:hAnsiTheme="minorHAnsi" w:cstheme="minorHAnsi"/>
        </w:rPr>
        <w:t xml:space="preserve">first step is to distinguish what is true from what is false. However, as soon as thought reflects on itself, what it first </w:t>
      </w:r>
      <w:r w:rsidRPr="005A2539">
        <w:rPr>
          <w:rStyle w:val="Emphasis"/>
          <w:rFonts w:asciiTheme="minorHAnsi" w:hAnsiTheme="minorHAnsi" w:cstheme="minorHAnsi"/>
          <w:highlight w:val="green"/>
        </w:rPr>
        <w:t xml:space="preserve">discovers </w:t>
      </w:r>
      <w:r w:rsidRPr="005A2539">
        <w:rPr>
          <w:rStyle w:val="Emphasis"/>
          <w:rFonts w:asciiTheme="minorHAnsi" w:hAnsiTheme="minorHAnsi" w:cstheme="minorHAnsi"/>
        </w:rPr>
        <w:t xml:space="preserve">is a </w:t>
      </w:r>
      <w:r w:rsidRPr="005A2539">
        <w:rPr>
          <w:rStyle w:val="Emphasis"/>
          <w:rFonts w:asciiTheme="minorHAnsi" w:hAnsiTheme="minorHAnsi" w:cstheme="minorHAnsi"/>
          <w:highlight w:val="green"/>
        </w:rPr>
        <w:t>contradiction.</w:t>
      </w:r>
      <w:r w:rsidRPr="005A2539">
        <w:rPr>
          <w:rStyle w:val="Emphasis"/>
          <w:rFonts w:asciiTheme="minorHAnsi" w:hAnsiTheme="minorHAnsi" w:cstheme="minorHAnsi"/>
        </w:rPr>
        <w:t xml:space="preserve"> </w:t>
      </w:r>
      <w:r w:rsidRPr="005A2539">
        <w:rPr>
          <w:rFonts w:asciiTheme="minorHAnsi" w:hAnsiTheme="minorHAnsi" w:cstheme="minorHAnsi"/>
          <w:sz w:val="14"/>
        </w:rPr>
        <w:t xml:space="preserve">Useless to strive to be convincing in this case. Over the centuries no one has furnished a clearer and more elegant demonstration of the business than Aristotle: “The </w:t>
      </w:r>
      <w:proofErr w:type="gramStart"/>
      <w:r w:rsidRPr="005A2539">
        <w:rPr>
          <w:rFonts w:asciiTheme="minorHAnsi" w:hAnsiTheme="minorHAnsi" w:cstheme="minorHAnsi"/>
          <w:sz w:val="14"/>
        </w:rPr>
        <w:t>often ridiculed</w:t>
      </w:r>
      <w:proofErr w:type="gramEnd"/>
      <w:r w:rsidRPr="005A2539">
        <w:rPr>
          <w:rFonts w:asciiTheme="minorHAnsi" w:hAnsiTheme="minorHAnsi" w:cstheme="minorHAnsi"/>
          <w:sz w:val="14"/>
        </w:rPr>
        <w:t xml:space="preserve"> consequence of these opinions is that they destroy themselves.</w:t>
      </w:r>
      <w:r w:rsidRPr="005A2539">
        <w:rPr>
          <w:rStyle w:val="Emphasis"/>
          <w:rFonts w:asciiTheme="minorHAnsi" w:hAnsiTheme="minorHAnsi" w:cstheme="minorHAnsi"/>
        </w:rPr>
        <w:t xml:space="preserve"> For </w:t>
      </w:r>
      <w:r w:rsidRPr="005A2539">
        <w:rPr>
          <w:rStyle w:val="Emphasis"/>
          <w:rFonts w:asciiTheme="minorHAnsi" w:hAnsiTheme="minorHAnsi" w:cstheme="minorHAnsi"/>
          <w:highlight w:val="green"/>
        </w:rPr>
        <w:t xml:space="preserve">by asserting that all is true we assert </w:t>
      </w:r>
      <w:r w:rsidRPr="005A2539">
        <w:rPr>
          <w:rStyle w:val="Emphasis"/>
          <w:rFonts w:asciiTheme="minorHAnsi" w:hAnsiTheme="minorHAnsi" w:cstheme="minorHAnsi"/>
        </w:rPr>
        <w:t xml:space="preserve">the truth of the </w:t>
      </w:r>
      <w:r w:rsidRPr="005A2539">
        <w:rPr>
          <w:rStyle w:val="Emphasis"/>
          <w:rFonts w:asciiTheme="minorHAnsi" w:hAnsiTheme="minorHAnsi" w:cstheme="minorHAnsi"/>
          <w:highlight w:val="green"/>
        </w:rPr>
        <w:t>contrary</w:t>
      </w:r>
      <w:r w:rsidRPr="005A2539">
        <w:rPr>
          <w:rStyle w:val="Emphasis"/>
          <w:rFonts w:asciiTheme="minorHAnsi" w:hAnsiTheme="minorHAnsi" w:cstheme="minorHAnsi"/>
        </w:rPr>
        <w:t xml:space="preserve"> assertion and consequently </w:t>
      </w:r>
      <w:r w:rsidRPr="005A2539">
        <w:rPr>
          <w:rFonts w:asciiTheme="minorHAnsi" w:hAnsiTheme="minorHAnsi" w:cstheme="minorHAnsi"/>
          <w:sz w:val="14"/>
        </w:rPr>
        <w:t>the falsity of our own thesis (for the contrary assertion does not admit that it can be true).</w:t>
      </w:r>
      <w:r w:rsidRPr="005A2539">
        <w:rPr>
          <w:rStyle w:val="Emphasis"/>
          <w:rFonts w:asciiTheme="minorHAnsi" w:hAnsiTheme="minorHAnsi" w:cstheme="minorHAnsi"/>
        </w:rPr>
        <w:t xml:space="preserve"> And </w:t>
      </w:r>
      <w:r w:rsidRPr="005A2539">
        <w:rPr>
          <w:rStyle w:val="Emphasis"/>
          <w:rFonts w:asciiTheme="minorHAnsi" w:hAnsiTheme="minorHAnsi" w:cstheme="minorHAnsi"/>
          <w:highlight w:val="green"/>
        </w:rPr>
        <w:t xml:space="preserve">if one says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all is false, that assertion is </w:t>
      </w:r>
      <w:r w:rsidRPr="005A2539">
        <w:rPr>
          <w:rStyle w:val="Emphasis"/>
          <w:rFonts w:asciiTheme="minorHAnsi" w:hAnsiTheme="minorHAnsi" w:cstheme="minorHAnsi"/>
        </w:rPr>
        <w:t xml:space="preserve">itself </w:t>
      </w:r>
      <w:r w:rsidRPr="005A2539">
        <w:rPr>
          <w:rStyle w:val="Emphasis"/>
          <w:rFonts w:asciiTheme="minorHAnsi" w:hAnsiTheme="minorHAnsi" w:cstheme="minorHAnsi"/>
          <w:highlight w:val="green"/>
        </w:rPr>
        <w:t>false.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If we declare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solely the assertion </w:t>
      </w:r>
      <w:r w:rsidRPr="005A2539">
        <w:rPr>
          <w:rStyle w:val="Emphasis"/>
          <w:rFonts w:asciiTheme="minorHAnsi" w:hAnsiTheme="minorHAnsi" w:cstheme="minorHAnsi"/>
        </w:rPr>
        <w:t xml:space="preserve">opposed to ours </w:t>
      </w:r>
      <w:r w:rsidRPr="005A2539">
        <w:rPr>
          <w:rStyle w:val="Emphasis"/>
          <w:rFonts w:asciiTheme="minorHAnsi" w:hAnsiTheme="minorHAnsi" w:cstheme="minorHAnsi"/>
          <w:highlight w:val="green"/>
        </w:rPr>
        <w:t xml:space="preserve">is false or </w:t>
      </w:r>
      <w:r w:rsidRPr="005A2539">
        <w:rPr>
          <w:rStyle w:val="Emphasis"/>
          <w:rFonts w:asciiTheme="minorHAnsi" w:hAnsiTheme="minorHAnsi" w:cstheme="minorHAnsi"/>
        </w:rPr>
        <w:t xml:space="preserve">else </w:t>
      </w:r>
      <w:r w:rsidRPr="005A2539">
        <w:rPr>
          <w:rStyle w:val="Emphasis"/>
          <w:rFonts w:asciiTheme="minorHAnsi" w:hAnsiTheme="minorHAnsi" w:cstheme="minorHAnsi"/>
          <w:highlight w:val="green"/>
        </w:rPr>
        <w:t xml:space="preserve">that </w:t>
      </w:r>
      <w:r w:rsidRPr="005A2539">
        <w:rPr>
          <w:rStyle w:val="Emphasis"/>
          <w:rFonts w:asciiTheme="minorHAnsi" w:hAnsiTheme="minorHAnsi" w:cstheme="minorHAnsi"/>
        </w:rPr>
        <w:t xml:space="preserve">solely </w:t>
      </w:r>
      <w:r w:rsidRPr="005A2539">
        <w:rPr>
          <w:rStyle w:val="Emphasis"/>
          <w:rFonts w:asciiTheme="minorHAnsi" w:hAnsiTheme="minorHAnsi" w:cstheme="minorHAnsi"/>
          <w:highlight w:val="green"/>
        </w:rPr>
        <w:t xml:space="preserve">ours is not false, we </w:t>
      </w:r>
      <w:r w:rsidRPr="005A2539">
        <w:rPr>
          <w:rStyle w:val="Emphasis"/>
          <w:rFonts w:asciiTheme="minorHAnsi" w:hAnsiTheme="minorHAnsi" w:cstheme="minorHAnsi"/>
        </w:rPr>
        <w:t xml:space="preserve">are nevertheless forced to </w:t>
      </w:r>
      <w:r w:rsidRPr="005A2539">
        <w:rPr>
          <w:rStyle w:val="Emphasis"/>
          <w:rFonts w:asciiTheme="minorHAnsi" w:hAnsiTheme="minorHAnsi" w:cstheme="minorHAnsi"/>
          <w:highlight w:val="green"/>
        </w:rPr>
        <w:t xml:space="preserve">admit </w:t>
      </w:r>
      <w:r w:rsidRPr="005A2539">
        <w:rPr>
          <w:rStyle w:val="Emphasis"/>
          <w:rFonts w:asciiTheme="minorHAnsi" w:hAnsiTheme="minorHAnsi" w:cstheme="minorHAnsi"/>
        </w:rPr>
        <w:t xml:space="preserve">an </w:t>
      </w:r>
      <w:r w:rsidRPr="005A2539">
        <w:rPr>
          <w:rStyle w:val="Emphasis"/>
          <w:rFonts w:asciiTheme="minorHAnsi" w:hAnsiTheme="minorHAnsi" w:cstheme="minorHAnsi"/>
          <w:highlight w:val="green"/>
        </w:rPr>
        <w:t>infinite number</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of true or false judgments</w:t>
      </w:r>
      <w:r w:rsidRPr="005A2539">
        <w:rPr>
          <w:rStyle w:val="Emphasis"/>
          <w:rFonts w:asciiTheme="minorHAnsi" w:hAnsiTheme="minorHAnsi" w:cstheme="minorHAnsi"/>
        </w:rPr>
        <w:t>.</w:t>
      </w:r>
      <w:r w:rsidRPr="005A2539">
        <w:rPr>
          <w:rFonts w:asciiTheme="minorHAnsi" w:hAnsiTheme="minorHAnsi" w:cstheme="minorHAnsi"/>
          <w:sz w:val="14"/>
        </w:rPr>
        <w:t xml:space="preserve"> For the one who expresses a true assertion proclaims simultaneously that it is true, and so on ad infinitum.”</w:t>
      </w:r>
    </w:p>
    <w:p w14:paraId="641FE1B1" w14:textId="6045B12C" w:rsidR="00821FAE" w:rsidRDefault="00821FAE" w:rsidP="00821FAE">
      <w:pPr>
        <w:pStyle w:val="Heading4"/>
      </w:pPr>
      <w:r>
        <w:t>23] the</w:t>
      </w:r>
      <w:r>
        <w:rPr>
          <w:rStyle w:val="FootnoteReference"/>
        </w:rPr>
        <w:footnoteReference w:id="1"/>
      </w:r>
      <w:r>
        <w:t xml:space="preserve"> is “</w:t>
      </w:r>
      <w:r w:rsidRPr="00B72613">
        <w:rPr>
          <w:rStyle w:val="Emphasis"/>
        </w:rPr>
        <w:t xml:space="preserve">denoting </w:t>
      </w:r>
      <w:r w:rsidRPr="007C0F8C">
        <w:rPr>
          <w:rStyle w:val="Emphasis"/>
          <w:highlight w:val="green"/>
        </w:rPr>
        <w:t>a disease</w:t>
      </w:r>
      <w:r w:rsidRPr="00B72613">
        <w:rPr>
          <w:rStyle w:val="Emphasis"/>
        </w:rPr>
        <w:t xml:space="preserve"> or affliction</w:t>
      </w:r>
      <w:r>
        <w:t>” but appropriation isn’t a disease</w:t>
      </w:r>
    </w:p>
    <w:p w14:paraId="3622374A" w14:textId="7033B351" w:rsidR="00821FAE" w:rsidRDefault="00821FAE" w:rsidP="00821FAE">
      <w:pPr>
        <w:pStyle w:val="Heading4"/>
      </w:pPr>
      <w:r>
        <w:t>24] of</w:t>
      </w:r>
      <w:r>
        <w:rPr>
          <w:rStyle w:val="FootnoteReference"/>
        </w:rPr>
        <w:footnoteReference w:id="2"/>
      </w:r>
      <w:r>
        <w:t xml:space="preserve"> is to </w:t>
      </w:r>
      <w:r w:rsidRPr="00D02FD2">
        <w:rPr>
          <w:rStyle w:val="Emphasis"/>
        </w:rPr>
        <w:t>“</w:t>
      </w:r>
      <w:r w:rsidRPr="007C0F8C">
        <w:rPr>
          <w:rStyle w:val="Emphasis"/>
          <w:highlight w:val="green"/>
        </w:rPr>
        <w:t>express</w:t>
      </w:r>
      <w:r w:rsidRPr="00D02FD2">
        <w:rPr>
          <w:rStyle w:val="Emphasis"/>
        </w:rPr>
        <w:t xml:space="preserve">ing </w:t>
      </w:r>
      <w:r w:rsidRPr="007C0F8C">
        <w:rPr>
          <w:rStyle w:val="Emphasis"/>
          <w:highlight w:val="green"/>
        </w:rPr>
        <w:t>an age</w:t>
      </w:r>
      <w:r w:rsidRPr="00D02FD2">
        <w:rPr>
          <w:rStyle w:val="Emphasis"/>
        </w:rPr>
        <w:t>”</w:t>
      </w:r>
      <w:r>
        <w:t xml:space="preserve"> but the </w:t>
      </w:r>
      <w:proofErr w:type="spellStart"/>
      <w:r>
        <w:t>rez</w:t>
      </w:r>
      <w:proofErr w:type="spellEnd"/>
      <w:r>
        <w:t xml:space="preserve"> doesn’t delineate a length of time</w:t>
      </w:r>
    </w:p>
    <w:p w14:paraId="3A23EE0F" w14:textId="4227314E" w:rsidR="00821FAE" w:rsidRDefault="00821FAE" w:rsidP="00821FAE">
      <w:pPr>
        <w:pStyle w:val="Heading4"/>
      </w:pPr>
      <w:r>
        <w:t>25] private</w:t>
      </w:r>
      <w:r>
        <w:rPr>
          <w:rStyle w:val="FootnoteReference"/>
        </w:rPr>
        <w:footnoteReference w:id="3"/>
      </w:r>
      <w:r>
        <w:t xml:space="preserve"> describes “</w:t>
      </w:r>
      <w:r w:rsidRPr="0074079C">
        <w:rPr>
          <w:rStyle w:val="Emphasis"/>
        </w:rPr>
        <w:t xml:space="preserve">belonging to or for </w:t>
      </w:r>
      <w:r w:rsidRPr="00F22162">
        <w:rPr>
          <w:rStyle w:val="Emphasis"/>
          <w:highlight w:val="green"/>
        </w:rPr>
        <w:t>the use of one particular</w:t>
      </w:r>
      <w:r w:rsidRPr="0074079C">
        <w:rPr>
          <w:rStyle w:val="Emphasis"/>
        </w:rPr>
        <w:t xml:space="preserve"> person or </w:t>
      </w:r>
      <w:r w:rsidRPr="00F22162">
        <w:rPr>
          <w:rStyle w:val="Emphasis"/>
          <w:highlight w:val="green"/>
        </w:rPr>
        <w:t>group</w:t>
      </w:r>
      <w:r w:rsidRPr="0074079C">
        <w:rPr>
          <w:rStyle w:val="Emphasis"/>
        </w:rPr>
        <w:t xml:space="preserve"> of people </w:t>
      </w:r>
      <w:r w:rsidRPr="00F22162">
        <w:rPr>
          <w:rStyle w:val="Emphasis"/>
          <w:highlight w:val="green"/>
        </w:rPr>
        <w:t>only</w:t>
      </w:r>
      <w:r>
        <w:t>” and an entity</w:t>
      </w:r>
      <w:r>
        <w:rPr>
          <w:rStyle w:val="FootnoteReference"/>
        </w:rPr>
        <w:footnoteReference w:id="4"/>
      </w:r>
      <w:r>
        <w:t xml:space="preserve"> is “</w:t>
      </w:r>
      <w:r w:rsidRPr="00F22162">
        <w:rPr>
          <w:rStyle w:val="Emphasis"/>
          <w:highlight w:val="green"/>
        </w:rPr>
        <w:t>independent</w:t>
      </w:r>
      <w:r w:rsidRPr="003213BA">
        <w:rPr>
          <w:rStyle w:val="Emphasis"/>
        </w:rPr>
        <w:t xml:space="preserve">, separate, </w:t>
      </w:r>
      <w:r w:rsidRPr="00F22162">
        <w:rPr>
          <w:rStyle w:val="Emphasis"/>
          <w:highlight w:val="green"/>
        </w:rPr>
        <w:t>or self-contained</w:t>
      </w:r>
      <w:r w:rsidRPr="003213BA">
        <w:rPr>
          <w:rStyle w:val="Emphasis"/>
        </w:rPr>
        <w:t xml:space="preserve"> existence</w:t>
      </w:r>
      <w:r>
        <w:t xml:space="preserve">” </w:t>
      </w:r>
    </w:p>
    <w:p w14:paraId="749B50A7" w14:textId="77777777" w:rsidR="00821FAE" w:rsidRPr="00821FAE" w:rsidRDefault="00821FAE" w:rsidP="00821FAE"/>
    <w:p w14:paraId="54E363F2" w14:textId="32054EA4" w:rsidR="00821FAE" w:rsidRDefault="00821FAE" w:rsidP="00821FAE"/>
    <w:p w14:paraId="10A6B1F6" w14:textId="77777777" w:rsidR="000448DF" w:rsidRPr="00821FAE" w:rsidRDefault="000448DF" w:rsidP="00821FAE"/>
    <w:p w14:paraId="077BC6FB" w14:textId="328D4A0D" w:rsidR="00821FAE" w:rsidRPr="00821FAE" w:rsidRDefault="00821FAE" w:rsidP="00821FAE">
      <w:pPr>
        <w:pStyle w:val="Heading3"/>
      </w:pPr>
      <w:r>
        <w:t>4</w:t>
      </w:r>
    </w:p>
    <w:p w14:paraId="2FA4F1E2" w14:textId="77777777" w:rsidR="00821FAE" w:rsidRDefault="00821FAE" w:rsidP="00821FAE">
      <w:pPr>
        <w:pStyle w:val="Heading4"/>
      </w:pPr>
      <w:r w:rsidRPr="004A25F3">
        <w:t>1] Prep – small school debaters only need a few good generics like</w:t>
      </w:r>
      <w:r>
        <w:t xml:space="preserve"> deterrence, the civilian casualties </w:t>
      </w:r>
      <w:proofErr w:type="spellStart"/>
      <w:r>
        <w:t>disad</w:t>
      </w:r>
      <w:proofErr w:type="spellEnd"/>
      <w:r w:rsidRPr="004A25F3">
        <w:t xml:space="preserve">, and the ICJ counterplan to win every util round. But under </w:t>
      </w:r>
      <w:r>
        <w:t>agonism</w:t>
      </w:r>
      <w:r w:rsidRPr="004A25F3">
        <w:t xml:space="preserve">, since contentions are less </w:t>
      </w:r>
      <w:proofErr w:type="gramStart"/>
      <w:r w:rsidRPr="004A25F3">
        <w:t>variable</w:t>
      </w:r>
      <w:proofErr w:type="gramEnd"/>
      <w:r w:rsidRPr="004A25F3">
        <w:t xml:space="preserve"> and analytics are more important, big-school block-writing hoses them every round. Blocks don’t matter nearly as much for util since innovation checks coaching bias.</w:t>
      </w:r>
    </w:p>
    <w:p w14:paraId="65E04696" w14:textId="77777777" w:rsidR="00821FAE" w:rsidRDefault="00821FAE" w:rsidP="00821FAE">
      <w:pPr>
        <w:pStyle w:val="Heading4"/>
      </w:pPr>
      <w:r w:rsidRPr="004A25F3">
        <w:t xml:space="preserve">2] Innovation – there are simply more articles written in the context of util than in </w:t>
      </w:r>
      <w:r>
        <w:t>agonism</w:t>
      </w:r>
      <w:r w:rsidRPr="004A25F3">
        <w:t xml:space="preserve"> – simple Google search proves. Proves util incentivizes a wider variety of arguments than </w:t>
      </w:r>
      <w:r>
        <w:t>agonism</w:t>
      </w:r>
      <w:r w:rsidRPr="004A25F3">
        <w:t xml:space="preserve">, which causes recycling of old </w:t>
      </w:r>
      <w:proofErr w:type="spellStart"/>
      <w:r w:rsidRPr="004A25F3">
        <w:t>args</w:t>
      </w:r>
      <w:proofErr w:type="spellEnd"/>
      <w:r w:rsidRPr="004A25F3">
        <w:t xml:space="preserve"> – proven by the fact that </w:t>
      </w:r>
      <w:r>
        <w:t>the same agonism justifications</w:t>
      </w:r>
      <w:r w:rsidRPr="004A25F3">
        <w:t xml:space="preserve"> have been read every </w:t>
      </w:r>
      <w:proofErr w:type="spellStart"/>
      <w:r w:rsidRPr="004A25F3">
        <w:t>phil</w:t>
      </w:r>
      <w:proofErr w:type="spellEnd"/>
      <w:r w:rsidRPr="004A25F3">
        <w:t xml:space="preserve"> round for decades. Think about it – new advantages are broken often, but </w:t>
      </w:r>
      <w:proofErr w:type="spellStart"/>
      <w:r w:rsidRPr="004A25F3">
        <w:t>phil</w:t>
      </w:r>
      <w:proofErr w:type="spellEnd"/>
      <w:r w:rsidRPr="004A25F3">
        <w:t xml:space="preserve"> contentions are established at the beginning of the topic and never change for two months.</w:t>
      </w:r>
    </w:p>
    <w:p w14:paraId="6800E060" w14:textId="77777777" w:rsidR="00821FAE" w:rsidRDefault="00821FAE" w:rsidP="00821FAE">
      <w:pPr>
        <w:pStyle w:val="Heading4"/>
      </w:pPr>
      <w:r w:rsidRPr="004A25F3">
        <w:t>3] Ground – non-util philosophies conclude overwhelmingly on one side of most topics – for example, Kant won every neg round on the</w:t>
      </w:r>
      <w:r>
        <w:t xml:space="preserve"> national service topic</w:t>
      </w:r>
      <w:r w:rsidRPr="004A25F3">
        <w:t>. Only util generates robust debates with equitable ground.</w:t>
      </w:r>
    </w:p>
    <w:p w14:paraId="04ACB4B2" w14:textId="77777777" w:rsidR="00821FAE" w:rsidRDefault="00821FAE" w:rsidP="00821FAE">
      <w:pPr>
        <w:pStyle w:val="Heading4"/>
      </w:pPr>
      <w:r w:rsidRPr="004A25F3">
        <w:t xml:space="preserve">4] Real-world – abstract debates about philosophy have much less grounding in the real world than util – discussing consequences gives students education about </w:t>
      </w:r>
      <w:proofErr w:type="spellStart"/>
      <w:r w:rsidRPr="004A25F3">
        <w:t>fopo</w:t>
      </w:r>
      <w:proofErr w:type="spellEnd"/>
      <w:r w:rsidRPr="004A25F3">
        <w:t xml:space="preserve">, economics, IR, etc. Outweighs since portable skills are the </w:t>
      </w:r>
      <w:proofErr w:type="gramStart"/>
      <w:r w:rsidRPr="004A25F3">
        <w:t>ultimate goal</w:t>
      </w:r>
      <w:proofErr w:type="gramEnd"/>
      <w:r w:rsidRPr="004A25F3">
        <w:t xml:space="preserve"> of debate.</w:t>
      </w:r>
    </w:p>
    <w:p w14:paraId="5BC19BFF" w14:textId="32A86409" w:rsidR="004A3591" w:rsidRDefault="004A3591" w:rsidP="004A3591">
      <w:pPr>
        <w:pStyle w:val="Heading3"/>
      </w:pPr>
      <w:r>
        <w:t>5</w:t>
      </w:r>
    </w:p>
    <w:p w14:paraId="01126A91" w14:textId="403A744B" w:rsidR="004A3591" w:rsidRPr="004A3591" w:rsidRDefault="004A3591" w:rsidP="004A3591">
      <w:pPr>
        <w:pStyle w:val="Heading4"/>
      </w:pPr>
      <w:r>
        <w:t>T</w:t>
      </w:r>
      <w:r w:rsidRPr="004A3591">
        <w:t xml:space="preserve">he </w:t>
      </w:r>
      <w:proofErr w:type="spellStart"/>
      <w:r w:rsidRPr="004A3591">
        <w:t>aff</w:t>
      </w:r>
      <w:proofErr w:type="spellEnd"/>
      <w:r w:rsidRPr="004A3591">
        <w:t xml:space="preserve"> bans the mining of outer space by private entities which is necessary to solve for resource scarcity and overpopulation </w:t>
      </w:r>
      <w:r>
        <w:t>–</w:t>
      </w:r>
      <w:r w:rsidRPr="004A3591">
        <w:t xml:space="preserve"> </w:t>
      </w:r>
      <w:r>
        <w:t xml:space="preserve">that causes extinction through nuclear war </w:t>
      </w:r>
    </w:p>
    <w:p w14:paraId="36D8EB28" w14:textId="77777777" w:rsidR="004A3591" w:rsidRPr="00F601E6" w:rsidRDefault="004A3591" w:rsidP="00F601E6"/>
    <w:sectPr w:rsidR="004A3591"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2BFF3" w14:textId="77777777" w:rsidR="00A6459F" w:rsidRDefault="00A6459F" w:rsidP="00821FAE">
      <w:pPr>
        <w:spacing w:after="0" w:line="240" w:lineRule="auto"/>
      </w:pPr>
      <w:r>
        <w:separator/>
      </w:r>
    </w:p>
  </w:endnote>
  <w:endnote w:type="continuationSeparator" w:id="0">
    <w:p w14:paraId="547D8354" w14:textId="77777777" w:rsidR="00A6459F" w:rsidRDefault="00A6459F" w:rsidP="00821F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83C93" w14:textId="77777777" w:rsidR="00A6459F" w:rsidRDefault="00A6459F" w:rsidP="00821FAE">
      <w:pPr>
        <w:spacing w:after="0" w:line="240" w:lineRule="auto"/>
      </w:pPr>
      <w:r>
        <w:separator/>
      </w:r>
    </w:p>
  </w:footnote>
  <w:footnote w:type="continuationSeparator" w:id="0">
    <w:p w14:paraId="44BB26DB" w14:textId="77777777" w:rsidR="00A6459F" w:rsidRDefault="00A6459F" w:rsidP="00821FAE">
      <w:pPr>
        <w:spacing w:after="0" w:line="240" w:lineRule="auto"/>
      </w:pPr>
      <w:r>
        <w:continuationSeparator/>
      </w:r>
    </w:p>
  </w:footnote>
  <w:footnote w:id="1">
    <w:p w14:paraId="3F514412" w14:textId="77777777" w:rsidR="00821FAE" w:rsidRDefault="00821FAE" w:rsidP="00821FAE">
      <w:pPr>
        <w:pStyle w:val="FootnoteText"/>
      </w:pPr>
      <w:r>
        <w:rPr>
          <w:rStyle w:val="FootnoteReference"/>
        </w:rPr>
        <w:footnoteRef/>
      </w:r>
      <w:r>
        <w:t xml:space="preserve"> </w:t>
      </w:r>
      <w:hyperlink r:id="rId1" w:history="1">
        <w:r w:rsidRPr="00A95DFD">
          <w:rPr>
            <w:rStyle w:val="Hyperlink"/>
          </w:rPr>
          <w:t>https://www.google.com/search?q=the+definition&amp;rlz=1C1CHBF_enUS877US877&amp;oq=the+definition&amp;aqs=chrome..69i57j69i64j69i61j69i60l2.1976j0j7&amp;sourceid=chrome&amp;ie=UTF-8</w:t>
        </w:r>
      </w:hyperlink>
      <w:r>
        <w:t xml:space="preserve"> //Xu</w:t>
      </w:r>
    </w:p>
  </w:footnote>
  <w:footnote w:id="2">
    <w:p w14:paraId="2BAD30DF" w14:textId="77777777" w:rsidR="00821FAE" w:rsidRDefault="00821FAE" w:rsidP="00821FAE">
      <w:pPr>
        <w:pStyle w:val="FootnoteText"/>
      </w:pPr>
      <w:r>
        <w:rPr>
          <w:rStyle w:val="FootnoteReference"/>
        </w:rPr>
        <w:footnoteRef/>
      </w:r>
      <w:r>
        <w:t xml:space="preserve"> </w:t>
      </w:r>
      <w:hyperlink r:id="rId2" w:history="1">
        <w:r w:rsidRPr="00A95DFD">
          <w:rPr>
            <w:rStyle w:val="Hyperlink"/>
          </w:rPr>
          <w:t>https://www.google.com/search?q=of+definition&amp;rlz=1C1CHBF_enUS877US877&amp;oq=of+definition&amp;aqs=chrome.0.69i59j69i61l3.1473j0j7&amp;sourceid=chrome&amp;ie=UTF-8</w:t>
        </w:r>
      </w:hyperlink>
      <w:r>
        <w:t xml:space="preserve"> //Xu</w:t>
      </w:r>
    </w:p>
  </w:footnote>
  <w:footnote w:id="3">
    <w:p w14:paraId="2E3895AF" w14:textId="77777777" w:rsidR="00821FAE" w:rsidRDefault="00821FAE" w:rsidP="00821FAE">
      <w:pPr>
        <w:pStyle w:val="FootnoteText"/>
      </w:pPr>
      <w:r>
        <w:rPr>
          <w:rStyle w:val="FootnoteReference"/>
        </w:rPr>
        <w:footnoteRef/>
      </w:r>
      <w:r>
        <w:t xml:space="preserve"> </w:t>
      </w:r>
      <w:hyperlink r:id="rId3" w:history="1">
        <w:r w:rsidRPr="00E930A7">
          <w:rPr>
            <w:rStyle w:val="Hyperlink"/>
          </w:rPr>
          <w:t>https://www.google.com/search?q=private+definition&amp;rlz=1C1CHBF_enUS877US877&amp;oq=private+&amp;aqs=chrome.0.69i59j69i57j69i60j69i61.1372j0j7&amp;sourceid=chrome&amp;ie=UTF-8</w:t>
        </w:r>
      </w:hyperlink>
      <w:r>
        <w:t xml:space="preserve"> //Xu</w:t>
      </w:r>
    </w:p>
  </w:footnote>
  <w:footnote w:id="4">
    <w:p w14:paraId="4BD316AB" w14:textId="77777777" w:rsidR="00821FAE" w:rsidRDefault="00821FAE" w:rsidP="00821FAE">
      <w:pPr>
        <w:pStyle w:val="FootnoteText"/>
      </w:pPr>
      <w:r>
        <w:rPr>
          <w:rStyle w:val="FootnoteReference"/>
        </w:rPr>
        <w:footnoteRef/>
      </w:r>
      <w:r>
        <w:t xml:space="preserve"> </w:t>
      </w:r>
      <w:hyperlink r:id="rId4" w:history="1">
        <w:r w:rsidRPr="00E930A7">
          <w:rPr>
            <w:rStyle w:val="Hyperlink"/>
          </w:rPr>
          <w:t>https://www.merriam-webster.com/dictionary/entity</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81D5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8DF"/>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0C38"/>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3722"/>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3351"/>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3591"/>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2D82"/>
    <w:rsid w:val="00752712"/>
    <w:rsid w:val="0075305E"/>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1FAE"/>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226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3CB"/>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459F"/>
    <w:rsid w:val="00A65C0B"/>
    <w:rsid w:val="00A776BA"/>
    <w:rsid w:val="00A81FD2"/>
    <w:rsid w:val="00A8441A"/>
    <w:rsid w:val="00A8674A"/>
    <w:rsid w:val="00A96E24"/>
    <w:rsid w:val="00AA6F6E"/>
    <w:rsid w:val="00AB122B"/>
    <w:rsid w:val="00AB21B0"/>
    <w:rsid w:val="00AB48D3"/>
    <w:rsid w:val="00AB7DFE"/>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12A0"/>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1D59"/>
    <w:rsid w:val="00F94060"/>
    <w:rsid w:val="00FA56F6"/>
    <w:rsid w:val="00FB329D"/>
    <w:rsid w:val="00FC09D2"/>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D7EEAC"/>
  <w14:defaultImageDpi w14:val="300"/>
  <w15:docId w15:val="{C2BD0896-C187-4540-958A-8739D82E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E12A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E12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E12A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E12A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Ch,no read,TAG,ta,No Spacing112,No Spacing1121,small space,Dont use,t,Ta,T,No Spacing211,No Spacing12,No Spacing2111,Tags,tags,No Spacing4,Car,tag"/>
    <w:basedOn w:val="Normal"/>
    <w:next w:val="Normal"/>
    <w:link w:val="Heading4Char"/>
    <w:uiPriority w:val="9"/>
    <w:unhideWhenUsed/>
    <w:qFormat/>
    <w:rsid w:val="00EE12A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E12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12A0"/>
  </w:style>
  <w:style w:type="character" w:customStyle="1" w:styleId="Heading1Char">
    <w:name w:val="Heading 1 Char"/>
    <w:aliases w:val="Pocket Char"/>
    <w:basedOn w:val="DefaultParagraphFont"/>
    <w:link w:val="Heading1"/>
    <w:uiPriority w:val="9"/>
    <w:rsid w:val="00EE12A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E12A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E12A0"/>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Ch Char,no read Char,TAG Char,ta Char,No Spacing112 Char,No Spacing1121 Char,small space Char,t Char"/>
    <w:basedOn w:val="DefaultParagraphFont"/>
    <w:link w:val="Heading4"/>
    <w:uiPriority w:val="9"/>
    <w:rsid w:val="00EE12A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E12A0"/>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1"/>
    <w:qFormat/>
    <w:rsid w:val="00EE12A0"/>
    <w:rPr>
      <w:b/>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EE12A0"/>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E12A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uiPriority w:val="99"/>
    <w:unhideWhenUsed/>
    <w:rsid w:val="00EE12A0"/>
    <w:rPr>
      <w:color w:val="auto"/>
      <w:u w:val="none"/>
    </w:rPr>
  </w:style>
  <w:style w:type="paragraph" w:styleId="DocumentMap">
    <w:name w:val="Document Map"/>
    <w:basedOn w:val="Normal"/>
    <w:link w:val="DocumentMapChar"/>
    <w:uiPriority w:val="99"/>
    <w:semiHidden/>
    <w:unhideWhenUsed/>
    <w:rsid w:val="00EE12A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E12A0"/>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821FAE"/>
    <w:rPr>
      <w:vertAlign w:val="superscript"/>
    </w:rPr>
  </w:style>
  <w:style w:type="paragraph" w:styleId="FootnoteText">
    <w:name w:val="footnote text"/>
    <w:basedOn w:val="Normal"/>
    <w:link w:val="FootnoteTextChar"/>
    <w:uiPriority w:val="99"/>
    <w:unhideWhenUsed/>
    <w:qFormat/>
    <w:rsid w:val="00821FAE"/>
    <w:pPr>
      <w:spacing w:after="0" w:line="240" w:lineRule="auto"/>
    </w:pPr>
    <w:rPr>
      <w:sz w:val="24"/>
    </w:rPr>
  </w:style>
  <w:style w:type="character" w:customStyle="1" w:styleId="FootnoteTextChar">
    <w:name w:val="Footnote Text Char"/>
    <w:basedOn w:val="DefaultParagraphFont"/>
    <w:link w:val="FootnoteText"/>
    <w:uiPriority w:val="99"/>
    <w:rsid w:val="00821FAE"/>
    <w:rPr>
      <w:rFonts w:ascii="Calibri" w:hAnsi="Calibri" w:cs="Calibri"/>
    </w:rPr>
  </w:style>
  <w:style w:type="paragraph" w:customStyle="1" w:styleId="textbold">
    <w:name w:val="text bold"/>
    <w:basedOn w:val="Normal"/>
    <w:link w:val="Emphasis"/>
    <w:uiPriority w:val="20"/>
    <w:qFormat/>
    <w:rsid w:val="00821FAE"/>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 w:type="paragraph" w:styleId="NormalWeb">
    <w:name w:val="Normal (Web)"/>
    <w:basedOn w:val="Normal"/>
    <w:uiPriority w:val="99"/>
    <w:semiHidden/>
    <w:unhideWhenUsed/>
    <w:rsid w:val="00821FAE"/>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625576">
      <w:bodyDiv w:val="1"/>
      <w:marLeft w:val="0"/>
      <w:marRight w:val="0"/>
      <w:marTop w:val="0"/>
      <w:marBottom w:val="0"/>
      <w:divBdr>
        <w:top w:val="none" w:sz="0" w:space="0" w:color="auto"/>
        <w:left w:val="none" w:sz="0" w:space="0" w:color="auto"/>
        <w:bottom w:val="none" w:sz="0" w:space="0" w:color="auto"/>
        <w:right w:val="none" w:sz="0" w:space="0" w:color="auto"/>
      </w:divBdr>
    </w:div>
    <w:div w:id="883057909">
      <w:bodyDiv w:val="1"/>
      <w:marLeft w:val="0"/>
      <w:marRight w:val="0"/>
      <w:marTop w:val="0"/>
      <w:marBottom w:val="0"/>
      <w:divBdr>
        <w:top w:val="none" w:sz="0" w:space="0" w:color="auto"/>
        <w:left w:val="none" w:sz="0" w:space="0" w:color="auto"/>
        <w:bottom w:val="none" w:sz="0" w:space="0" w:color="auto"/>
        <w:right w:val="none" w:sz="0" w:space="0" w:color="auto"/>
      </w:divBdr>
      <w:divsChild>
        <w:div w:id="411004817">
          <w:marLeft w:val="0"/>
          <w:marRight w:val="0"/>
          <w:marTop w:val="0"/>
          <w:marBottom w:val="0"/>
          <w:divBdr>
            <w:top w:val="none" w:sz="0" w:space="0" w:color="auto"/>
            <w:left w:val="none" w:sz="0" w:space="0" w:color="auto"/>
            <w:bottom w:val="none" w:sz="0" w:space="0" w:color="auto"/>
            <w:right w:val="none" w:sz="0" w:space="0" w:color="auto"/>
          </w:divBdr>
          <w:divsChild>
            <w:div w:id="513762512">
              <w:marLeft w:val="0"/>
              <w:marRight w:val="0"/>
              <w:marTop w:val="0"/>
              <w:marBottom w:val="0"/>
              <w:divBdr>
                <w:top w:val="none" w:sz="0" w:space="0" w:color="auto"/>
                <w:left w:val="none" w:sz="0" w:space="0" w:color="auto"/>
                <w:bottom w:val="none" w:sz="0" w:space="0" w:color="auto"/>
                <w:right w:val="none" w:sz="0" w:space="0" w:color="auto"/>
              </w:divBdr>
              <w:divsChild>
                <w:div w:id="847720055">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259061">
      <w:bodyDiv w:val="1"/>
      <w:marLeft w:val="0"/>
      <w:marRight w:val="0"/>
      <w:marTop w:val="0"/>
      <w:marBottom w:val="0"/>
      <w:divBdr>
        <w:top w:val="none" w:sz="0" w:space="0" w:color="auto"/>
        <w:left w:val="none" w:sz="0" w:space="0" w:color="auto"/>
        <w:bottom w:val="none" w:sz="0" w:space="0" w:color="auto"/>
        <w:right w:val="none" w:sz="0" w:space="0" w:color="auto"/>
      </w:divBdr>
    </w:div>
    <w:div w:id="1447624931">
      <w:bodyDiv w:val="1"/>
      <w:marLeft w:val="0"/>
      <w:marRight w:val="0"/>
      <w:marTop w:val="0"/>
      <w:marBottom w:val="0"/>
      <w:divBdr>
        <w:top w:val="none" w:sz="0" w:space="0" w:color="auto"/>
        <w:left w:val="none" w:sz="0" w:space="0" w:color="auto"/>
        <w:bottom w:val="none" w:sz="0" w:space="0" w:color="auto"/>
        <w:right w:val="none" w:sz="0" w:space="0" w:color="auto"/>
      </w:divBdr>
    </w:div>
    <w:div w:id="1512793974">
      <w:bodyDiv w:val="1"/>
      <w:marLeft w:val="0"/>
      <w:marRight w:val="0"/>
      <w:marTop w:val="0"/>
      <w:marBottom w:val="0"/>
      <w:divBdr>
        <w:top w:val="none" w:sz="0" w:space="0" w:color="auto"/>
        <w:left w:val="none" w:sz="0" w:space="0" w:color="auto"/>
        <w:bottom w:val="none" w:sz="0" w:space="0" w:color="auto"/>
        <w:right w:val="none" w:sz="0" w:space="0" w:color="auto"/>
      </w:divBdr>
      <w:divsChild>
        <w:div w:id="1355308881">
          <w:marLeft w:val="0"/>
          <w:marRight w:val="0"/>
          <w:marTop w:val="0"/>
          <w:marBottom w:val="0"/>
          <w:divBdr>
            <w:top w:val="none" w:sz="0" w:space="0" w:color="auto"/>
            <w:left w:val="none" w:sz="0" w:space="0" w:color="auto"/>
            <w:bottom w:val="none" w:sz="0" w:space="0" w:color="auto"/>
            <w:right w:val="none" w:sz="0" w:space="0" w:color="auto"/>
          </w:divBdr>
          <w:divsChild>
            <w:div w:id="438182096">
              <w:marLeft w:val="0"/>
              <w:marRight w:val="0"/>
              <w:marTop w:val="0"/>
              <w:marBottom w:val="0"/>
              <w:divBdr>
                <w:top w:val="none" w:sz="0" w:space="0" w:color="auto"/>
                <w:left w:val="none" w:sz="0" w:space="0" w:color="auto"/>
                <w:bottom w:val="none" w:sz="0" w:space="0" w:color="auto"/>
                <w:right w:val="none" w:sz="0" w:space="0" w:color="auto"/>
              </w:divBdr>
              <w:divsChild>
                <w:div w:id="1167012818">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Conceptual_analysis" TargetMode="External"/><Relationship Id="rId18" Type="http://schemas.openxmlformats.org/officeDocument/2006/relationships/hyperlink" Target="http://www.wikiwand.com/en/Principle_of_explosion" TargetMode="External"/><Relationship Id="rId26" Type="http://schemas.openxmlformats.org/officeDocument/2006/relationships/hyperlink" Target="https://www.wikiwand.com/en/William_of_Soissons" TargetMode="External"/><Relationship Id="rId3" Type="http://schemas.openxmlformats.org/officeDocument/2006/relationships/customXml" Target="../customXml/item3.xml"/><Relationship Id="rId21" Type="http://schemas.openxmlformats.org/officeDocument/2006/relationships/hyperlink" Target="https://www.wikiwand.com/en/Classical_logic" TargetMode="External"/><Relationship Id="rId7" Type="http://schemas.openxmlformats.org/officeDocument/2006/relationships/settings" Target="settings.xml"/><Relationship Id="rId12" Type="http://schemas.openxmlformats.org/officeDocument/2006/relationships/hyperlink" Target="https://en.wikipedia.org/wiki/Paradox_of_analysis" TargetMode="External"/><Relationship Id="rId17" Type="http://schemas.openxmlformats.org/officeDocument/2006/relationships/hyperlink" Target="https://plato.stanford.edu/entries/epistemic-paradoxes/" TargetMode="External"/><Relationship Id="rId25" Type="http://schemas.openxmlformats.org/officeDocument/2006/relationships/hyperlink" Target="https://www.wikiwand.com/en/Principle_of_explosion"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eb.stanford.edu/~bobonich/dictionary/dictionary.html" TargetMode="External"/><Relationship Id="rId20" Type="http://schemas.openxmlformats.org/officeDocument/2006/relationships/hyperlink" Target="https://www.wikiwand.com/en/Pseudo-Scotus" TargetMode="External"/><Relationship Id="rId29" Type="http://schemas.openxmlformats.org/officeDocument/2006/relationships/hyperlink" Target="https://www.technologyreview.com/2019/03/12/136684/a-quantum-experiment-suggests-theres-no-such-thing-as-objective-reali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ox.com/2015/6/29/8847863/holographic-principle-universe-theory-physics" TargetMode="External"/><Relationship Id="rId24" Type="http://schemas.openxmlformats.org/officeDocument/2006/relationships/hyperlink" Target="https://www.wikiwand.com/en/Principle_of_explosion"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en.wikipedia.org/wiki/Bonini%27s_paradox" TargetMode="External"/><Relationship Id="rId23" Type="http://schemas.openxmlformats.org/officeDocument/2006/relationships/hyperlink" Target="https://www.wikiwand.com/en/Principle_of_explosion" TargetMode="External"/><Relationship Id="rId28" Type="http://schemas.openxmlformats.org/officeDocument/2006/relationships/hyperlink" Target="https://plato.stanford.edu/entries/simplicity/" TargetMode="External"/><Relationship Id="rId10" Type="http://schemas.openxmlformats.org/officeDocument/2006/relationships/endnotes" Target="endnotes.xml"/><Relationship Id="rId19" Type="http://schemas.openxmlformats.org/officeDocument/2006/relationships/image" Target="media/image1.png"/><Relationship Id="rId31" Type="http://schemas.openxmlformats.org/officeDocument/2006/relationships/hyperlink" Target="https://en.wikipedia.org/wiki/Bonini%27s_parado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n.wikipedia.org/wiki/Analytic_philosophy" TargetMode="External"/><Relationship Id="rId22" Type="http://schemas.openxmlformats.org/officeDocument/2006/relationships/hyperlink" Target="https://www.wikiwand.com/en/Intuitionistic_logic" TargetMode="External"/><Relationship Id="rId27" Type="http://schemas.openxmlformats.org/officeDocument/2006/relationships/hyperlink" Target="https://www.wikiwand.com/en/Principle_of_explosion" TargetMode="External"/><Relationship Id="rId30" Type="http://schemas.openxmlformats.org/officeDocument/2006/relationships/hyperlink" Target="https://plato.stanford.edu/entries/qm-manyworlds/" TargetMode="Externa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www.google.com/search?q=private+definition&amp;rlz=1C1CHBF_enUS877US877&amp;oq=private+&amp;aqs=chrome.0.69i59j69i57j69i60j69i61.1372j0j7&amp;sourceid=chrome&amp;ie=UTF-8" TargetMode="External"/><Relationship Id="rId2" Type="http://schemas.openxmlformats.org/officeDocument/2006/relationships/hyperlink" Target="https://www.google.com/search?q=of+definition&amp;rlz=1C1CHBF_enUS877US877&amp;oq=of+definition&amp;aqs=chrome.0.69i59j69i61l3.1473j0j7&amp;sourceid=chrome&amp;ie=UTF-8" TargetMode="External"/><Relationship Id="rId1" Type="http://schemas.openxmlformats.org/officeDocument/2006/relationships/hyperlink" Target="https://www.google.com/search?q=the+definition&amp;rlz=1C1CHBF_enUS877US877&amp;oq=the+definition&amp;aqs=chrome..69i57j69i64j69i61j69i60l2.1976j0j7&amp;sourceid=chrome&amp;ie=UTF-8" TargetMode="External"/><Relationship Id="rId4" Type="http://schemas.openxmlformats.org/officeDocument/2006/relationships/hyperlink" Target="https://www.merriam-webster.com/dictionary/ent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Pages>
  <Words>4146</Words>
  <Characters>23635</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27726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8</cp:revision>
  <dcterms:created xsi:type="dcterms:W3CDTF">2022-02-18T01:56:00Z</dcterms:created>
  <dcterms:modified xsi:type="dcterms:W3CDTF">2022-02-18T21:24:00Z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