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34BB3" w14:textId="03BBE52F" w:rsidR="003A2A09" w:rsidRDefault="003A2A09" w:rsidP="003A2A09">
      <w:pPr>
        <w:pStyle w:val="Heading1"/>
      </w:pPr>
      <w:r>
        <w:t xml:space="preserve">1AC </w:t>
      </w:r>
    </w:p>
    <w:p w14:paraId="72DBFF6B" w14:textId="77777777" w:rsidR="003A2A09" w:rsidRDefault="003A2A09" w:rsidP="003A2A09">
      <w:pPr>
        <w:pStyle w:val="Heading3"/>
      </w:pPr>
      <w:r>
        <w:lastRenderedPageBreak/>
        <w:t>1AC – Framework</w:t>
      </w:r>
    </w:p>
    <w:p w14:paraId="53171D7E" w14:textId="77777777" w:rsidR="003A2A09" w:rsidRDefault="003A2A09" w:rsidP="003A2A09">
      <w:pPr>
        <w:pStyle w:val="Heading4"/>
      </w:pPr>
      <w:r>
        <w:t xml:space="preserve">Theories cannot be static because we are </w:t>
      </w:r>
      <w:r w:rsidRPr="0025418A">
        <w:rPr>
          <w:u w:val="single"/>
        </w:rPr>
        <w:t>constantly learning</w:t>
      </w:r>
      <w:r>
        <w:t xml:space="preserve">. Historical moral progress proves we shift our norms but only adaptable theories can withstand the </w:t>
      </w:r>
      <w:r w:rsidRPr="008E3A7F">
        <w:rPr>
          <w:u w:val="single"/>
        </w:rPr>
        <w:t>test of time</w:t>
      </w:r>
      <w:r>
        <w:t xml:space="preserve">. </w:t>
      </w:r>
    </w:p>
    <w:p w14:paraId="38D342BD" w14:textId="77777777" w:rsidR="003A2A09" w:rsidRDefault="003A2A09" w:rsidP="003A2A09">
      <w:pPr>
        <w:pStyle w:val="Heading4"/>
      </w:pPr>
      <w:r>
        <w:t xml:space="preserve">Thus, the meta ethic is </w:t>
      </w:r>
      <w:r w:rsidRPr="008E3A7F">
        <w:rPr>
          <w:u w:val="single"/>
        </w:rPr>
        <w:t>constructivism</w:t>
      </w:r>
      <w:r>
        <w:t xml:space="preserve">. Prefer – </w:t>
      </w:r>
    </w:p>
    <w:p w14:paraId="1BB42FF1" w14:textId="77777777" w:rsidR="003A2A09" w:rsidRDefault="003A2A09" w:rsidP="003A2A09">
      <w:pPr>
        <w:pStyle w:val="Heading4"/>
      </w:pPr>
      <w:r>
        <w:t xml:space="preserve">1] Temporality – It is impossible to construct perfect theories because they’re </w:t>
      </w:r>
      <w:r w:rsidRPr="008E3A7F">
        <w:rPr>
          <w:u w:val="single"/>
        </w:rPr>
        <w:t>debunked by the future</w:t>
      </w:r>
      <w:r>
        <w:t xml:space="preserve"> when we realize it doesn’t perfectly fit our way of life </w:t>
      </w:r>
    </w:p>
    <w:p w14:paraId="6A9FFDE0" w14:textId="77777777" w:rsidR="003A2A09" w:rsidRDefault="003A2A09" w:rsidP="003A2A09">
      <w:pPr>
        <w:pStyle w:val="Heading4"/>
      </w:pPr>
      <w:r>
        <w:t xml:space="preserve">2] Epistemology – Formulating correct theories requires an </w:t>
      </w:r>
      <w:r w:rsidRPr="008E3A7F">
        <w:rPr>
          <w:u w:val="single"/>
        </w:rPr>
        <w:t>understand</w:t>
      </w:r>
      <w:r>
        <w:rPr>
          <w:u w:val="single"/>
        </w:rPr>
        <w:t xml:space="preserve">ing of </w:t>
      </w:r>
      <w:r w:rsidRPr="008E3A7F">
        <w:rPr>
          <w:u w:val="single"/>
        </w:rPr>
        <w:t>the mind</w:t>
      </w:r>
      <w:r>
        <w:t xml:space="preserve"> which means the construction of knowledge over time is valuable.</w:t>
      </w:r>
    </w:p>
    <w:p w14:paraId="16DB659A" w14:textId="77777777" w:rsidR="003A2A09" w:rsidRDefault="003A2A09" w:rsidP="003A2A09">
      <w:pPr>
        <w:pStyle w:val="Heading4"/>
      </w:pPr>
      <w:r>
        <w:t xml:space="preserve">3] Subject Formation – experiences </w:t>
      </w:r>
      <w:r w:rsidRPr="008E3A7F">
        <w:rPr>
          <w:u w:val="single"/>
        </w:rPr>
        <w:t>shape identity</w:t>
      </w:r>
      <w:r>
        <w:t xml:space="preserve"> because we construct our thoughts based on how we </w:t>
      </w:r>
      <w:r w:rsidRPr="008E3A7F">
        <w:rPr>
          <w:u w:val="single"/>
        </w:rPr>
        <w:t>feel</w:t>
      </w:r>
      <w:r>
        <w:t>.</w:t>
      </w:r>
    </w:p>
    <w:p w14:paraId="79D575A5" w14:textId="77777777" w:rsidR="003A2A09" w:rsidRDefault="003A2A09" w:rsidP="003A2A09">
      <w:r w:rsidRPr="006E4CC8">
        <w:rPr>
          <w:sz w:val="16"/>
          <w:szCs w:val="16"/>
        </w:rPr>
        <w:t>University at Buffalo Center for Educational Innovation</w:t>
      </w:r>
      <w:r w:rsidRPr="006E4CC8">
        <w:rPr>
          <w:b/>
          <w:bCs/>
          <w:sz w:val="26"/>
          <w:szCs w:val="26"/>
        </w:rPr>
        <w:t xml:space="preserve"> (</w:t>
      </w:r>
      <w:r w:rsidRPr="008C2758">
        <w:rPr>
          <w:b/>
          <w:bCs/>
          <w:sz w:val="26"/>
          <w:szCs w:val="26"/>
          <w:u w:val="single"/>
        </w:rPr>
        <w:t>U</w:t>
      </w:r>
      <w:r>
        <w:rPr>
          <w:b/>
          <w:bCs/>
          <w:sz w:val="26"/>
          <w:szCs w:val="26"/>
          <w:u w:val="single"/>
        </w:rPr>
        <w:t>@</w:t>
      </w:r>
      <w:r w:rsidRPr="008C2758">
        <w:rPr>
          <w:b/>
          <w:bCs/>
          <w:sz w:val="26"/>
          <w:szCs w:val="26"/>
          <w:u w:val="single"/>
        </w:rPr>
        <w:t xml:space="preserve">Buffalo </w:t>
      </w:r>
      <w:r w:rsidRPr="006E4CC8">
        <w:rPr>
          <w:b/>
          <w:bCs/>
          <w:sz w:val="26"/>
          <w:szCs w:val="26"/>
          <w:u w:val="single"/>
        </w:rPr>
        <w:t>CEI</w:t>
      </w:r>
      <w:r w:rsidRPr="006E4CC8">
        <w:rPr>
          <w:b/>
          <w:bCs/>
          <w:sz w:val="26"/>
          <w:szCs w:val="26"/>
        </w:rPr>
        <w:t>)</w:t>
      </w:r>
      <w:r w:rsidRPr="006E4CC8">
        <w:rPr>
          <w:sz w:val="16"/>
          <w:szCs w:val="16"/>
        </w:rPr>
        <w:t>.</w:t>
      </w:r>
      <w:r w:rsidRPr="006E4CC8">
        <w:t xml:space="preserve"> </w:t>
      </w:r>
      <w:r w:rsidRPr="006E4CC8">
        <w:rPr>
          <w:sz w:val="16"/>
          <w:szCs w:val="16"/>
        </w:rPr>
        <w:t>(</w:t>
      </w:r>
      <w:r w:rsidRPr="006E4CC8">
        <w:rPr>
          <w:b/>
          <w:bCs/>
          <w:sz w:val="26"/>
          <w:szCs w:val="26"/>
          <w:u w:val="single"/>
        </w:rPr>
        <w:t>2020</w:t>
      </w:r>
      <w:r w:rsidRPr="006E4CC8">
        <w:rPr>
          <w:sz w:val="16"/>
          <w:szCs w:val="16"/>
        </w:rPr>
        <w:t>, December 08). Constructivism. Retrieved April 14, 2021, from http://www.buffalo.edu/ubcei/enhance/learning/constructivism.html</w:t>
      </w:r>
    </w:p>
    <w:p w14:paraId="0D0F3DB2" w14:textId="77777777" w:rsidR="003A2A09" w:rsidRPr="006E4CC8" w:rsidRDefault="003A2A09" w:rsidP="003A2A09">
      <w:pPr>
        <w:rPr>
          <w:sz w:val="16"/>
        </w:rPr>
      </w:pPr>
      <w:r w:rsidRPr="0025418A">
        <w:rPr>
          <w:b/>
          <w:bCs/>
          <w:sz w:val="26"/>
          <w:szCs w:val="26"/>
          <w:u w:val="single"/>
        </w:rPr>
        <w:t>Constructivism</w:t>
      </w:r>
      <w:r w:rsidRPr="0025418A">
        <w:rPr>
          <w:sz w:val="16"/>
        </w:rPr>
        <w:t xml:space="preserve"> is the theory that </w:t>
      </w:r>
      <w:r w:rsidRPr="0025418A">
        <w:rPr>
          <w:b/>
          <w:bCs/>
          <w:sz w:val="26"/>
          <w:szCs w:val="26"/>
          <w:u w:val="single"/>
        </w:rPr>
        <w:t xml:space="preserve">says </w:t>
      </w:r>
      <w:r w:rsidRPr="006E4CC8">
        <w:rPr>
          <w:b/>
          <w:bCs/>
          <w:sz w:val="26"/>
          <w:szCs w:val="26"/>
          <w:highlight w:val="green"/>
          <w:u w:val="single"/>
        </w:rPr>
        <w:t>learners construct knowledge rather than</w:t>
      </w:r>
      <w:r w:rsidRPr="006E4CC8">
        <w:rPr>
          <w:sz w:val="16"/>
        </w:rPr>
        <w:t xml:space="preserve"> just </w:t>
      </w:r>
      <w:r w:rsidRPr="006E4CC8">
        <w:rPr>
          <w:b/>
          <w:bCs/>
          <w:sz w:val="26"/>
          <w:szCs w:val="26"/>
          <w:highlight w:val="green"/>
          <w:u w:val="single"/>
        </w:rPr>
        <w:t>passively take in information.</w:t>
      </w:r>
      <w:r w:rsidRPr="006E4CC8">
        <w:rPr>
          <w:sz w:val="16"/>
        </w:rPr>
        <w:t xml:space="preserve"> </w:t>
      </w:r>
      <w:r w:rsidRPr="006E4CC8">
        <w:rPr>
          <w:b/>
          <w:bCs/>
          <w:sz w:val="26"/>
          <w:szCs w:val="26"/>
          <w:highlight w:val="green"/>
          <w:u w:val="single"/>
        </w:rPr>
        <w:t xml:space="preserve">As people experience the world </w:t>
      </w:r>
      <w:r w:rsidRPr="0025418A">
        <w:rPr>
          <w:b/>
          <w:bCs/>
          <w:sz w:val="26"/>
          <w:szCs w:val="26"/>
          <w:u w:val="single"/>
        </w:rPr>
        <w:t>and reflect</w:t>
      </w:r>
      <w:r w:rsidRPr="006E4CC8">
        <w:rPr>
          <w:sz w:val="16"/>
        </w:rPr>
        <w:t xml:space="preserve"> upon those experiences, </w:t>
      </w:r>
      <w:r w:rsidRPr="006E4CC8">
        <w:rPr>
          <w:b/>
          <w:bCs/>
          <w:sz w:val="26"/>
          <w:szCs w:val="26"/>
          <w:highlight w:val="green"/>
          <w:u w:val="single"/>
        </w:rPr>
        <w:t xml:space="preserve">they </w:t>
      </w:r>
      <w:r w:rsidRPr="0025418A">
        <w:rPr>
          <w:b/>
          <w:bCs/>
          <w:sz w:val="26"/>
          <w:szCs w:val="26"/>
          <w:u w:val="single"/>
        </w:rPr>
        <w:t xml:space="preserve">build their own representations and </w:t>
      </w:r>
      <w:r w:rsidRPr="006E4CC8">
        <w:rPr>
          <w:b/>
          <w:bCs/>
          <w:sz w:val="26"/>
          <w:szCs w:val="26"/>
          <w:highlight w:val="green"/>
          <w:u w:val="single"/>
        </w:rPr>
        <w:t>incorporate new information into</w:t>
      </w:r>
      <w:r w:rsidRPr="006E4CC8">
        <w:rPr>
          <w:b/>
          <w:bCs/>
          <w:sz w:val="26"/>
          <w:szCs w:val="26"/>
          <w:u w:val="single"/>
        </w:rPr>
        <w:t xml:space="preserve"> their </w:t>
      </w:r>
      <w:r w:rsidRPr="006E4CC8">
        <w:rPr>
          <w:b/>
          <w:bCs/>
          <w:sz w:val="26"/>
          <w:szCs w:val="26"/>
          <w:highlight w:val="green"/>
          <w:u w:val="single"/>
        </w:rPr>
        <w:t>pre-existing</w:t>
      </w:r>
      <w:r w:rsidRPr="006E4CC8">
        <w:rPr>
          <w:b/>
          <w:bCs/>
          <w:sz w:val="26"/>
          <w:szCs w:val="26"/>
          <w:u w:val="single"/>
        </w:rPr>
        <w:t xml:space="preserve"> knowledge (</w:t>
      </w:r>
      <w:r w:rsidRPr="006E4CC8">
        <w:rPr>
          <w:b/>
          <w:bCs/>
          <w:sz w:val="26"/>
          <w:szCs w:val="26"/>
          <w:highlight w:val="green"/>
          <w:u w:val="single"/>
        </w:rPr>
        <w:t>schemas</w:t>
      </w:r>
      <w:r w:rsidRPr="006E4CC8">
        <w:rPr>
          <w:b/>
          <w:bCs/>
          <w:sz w:val="26"/>
          <w:szCs w:val="26"/>
          <w:u w:val="single"/>
        </w:rPr>
        <w:t>).</w:t>
      </w:r>
    </w:p>
    <w:p w14:paraId="1CBE87CB" w14:textId="77777777" w:rsidR="003A2A09" w:rsidRPr="006E4CC8" w:rsidRDefault="003A2A09" w:rsidP="003A2A09">
      <w:pPr>
        <w:rPr>
          <w:sz w:val="16"/>
          <w:szCs w:val="16"/>
        </w:rPr>
      </w:pPr>
      <w:r w:rsidRPr="006E4CC8">
        <w:rPr>
          <w:sz w:val="16"/>
          <w:szCs w:val="16"/>
        </w:rPr>
        <w:t>Related to this are the processes of assimilation and accommodation.</w:t>
      </w:r>
    </w:p>
    <w:p w14:paraId="546C3E14" w14:textId="77777777" w:rsidR="003A2A09" w:rsidRPr="006E4CC8" w:rsidRDefault="003A2A09" w:rsidP="003A2A09">
      <w:pPr>
        <w:numPr>
          <w:ilvl w:val="0"/>
          <w:numId w:val="13"/>
        </w:numPr>
        <w:rPr>
          <w:sz w:val="16"/>
          <w:szCs w:val="16"/>
        </w:rPr>
      </w:pPr>
      <w:r w:rsidRPr="006E4CC8">
        <w:rPr>
          <w:b/>
          <w:bCs/>
          <w:sz w:val="16"/>
          <w:szCs w:val="16"/>
        </w:rPr>
        <w:t>Assimilation</w:t>
      </w:r>
      <w:r w:rsidRPr="006E4CC8">
        <w:rPr>
          <w:sz w:val="16"/>
          <w:szCs w:val="16"/>
        </w:rPr>
        <w:t> refers to the process of taking new information and fitting it into an existing schema.</w:t>
      </w:r>
    </w:p>
    <w:p w14:paraId="57965C1B" w14:textId="77777777" w:rsidR="003A2A09" w:rsidRPr="006E4CC8" w:rsidRDefault="003A2A09" w:rsidP="003A2A09">
      <w:pPr>
        <w:numPr>
          <w:ilvl w:val="0"/>
          <w:numId w:val="13"/>
        </w:numPr>
        <w:rPr>
          <w:sz w:val="16"/>
          <w:szCs w:val="16"/>
        </w:rPr>
      </w:pPr>
      <w:r w:rsidRPr="006E4CC8">
        <w:rPr>
          <w:b/>
          <w:bCs/>
          <w:sz w:val="16"/>
          <w:szCs w:val="16"/>
        </w:rPr>
        <w:t>Accommodation</w:t>
      </w:r>
      <w:r w:rsidRPr="006E4CC8">
        <w:rPr>
          <w:sz w:val="16"/>
          <w:szCs w:val="16"/>
        </w:rPr>
        <w:t> refers to using newly acquired information to revise and redevelop an existing schema.</w:t>
      </w:r>
    </w:p>
    <w:p w14:paraId="3E5865A7" w14:textId="77777777" w:rsidR="003A2A09" w:rsidRPr="006E4CC8" w:rsidRDefault="003A2A09" w:rsidP="003A2A09">
      <w:pPr>
        <w:rPr>
          <w:b/>
          <w:bCs/>
          <w:sz w:val="26"/>
          <w:szCs w:val="26"/>
          <w:u w:val="single"/>
        </w:rPr>
      </w:pPr>
      <w:r w:rsidRPr="006E4CC8">
        <w:rPr>
          <w:b/>
          <w:bCs/>
          <w:sz w:val="26"/>
          <w:szCs w:val="26"/>
          <w:u w:val="single"/>
        </w:rPr>
        <w:t xml:space="preserve">For </w:t>
      </w:r>
      <w:r w:rsidRPr="0025418A">
        <w:rPr>
          <w:b/>
          <w:bCs/>
          <w:sz w:val="26"/>
          <w:szCs w:val="26"/>
          <w:u w:val="single"/>
        </w:rPr>
        <w:t>example, if I believe</w:t>
      </w:r>
      <w:r w:rsidRPr="0025418A">
        <w:rPr>
          <w:sz w:val="16"/>
        </w:rPr>
        <w:t xml:space="preserve"> that </w:t>
      </w:r>
      <w:r w:rsidRPr="0025418A">
        <w:rPr>
          <w:b/>
          <w:bCs/>
          <w:sz w:val="26"/>
          <w:szCs w:val="26"/>
          <w:u w:val="single"/>
        </w:rPr>
        <w:t>friends are always nice, and meet a</w:t>
      </w:r>
      <w:r w:rsidRPr="0025418A">
        <w:rPr>
          <w:sz w:val="16"/>
        </w:rPr>
        <w:t xml:space="preserve"> new </w:t>
      </w:r>
      <w:r w:rsidRPr="0025418A">
        <w:rPr>
          <w:b/>
          <w:bCs/>
          <w:sz w:val="26"/>
          <w:szCs w:val="26"/>
          <w:u w:val="single"/>
        </w:rPr>
        <w:t>person who is</w:t>
      </w:r>
      <w:r w:rsidRPr="0025418A">
        <w:rPr>
          <w:sz w:val="16"/>
        </w:rPr>
        <w:t xml:space="preserve"> always </w:t>
      </w:r>
      <w:r w:rsidRPr="0025418A">
        <w:rPr>
          <w:b/>
          <w:bCs/>
          <w:sz w:val="26"/>
          <w:szCs w:val="26"/>
          <w:u w:val="single"/>
        </w:rPr>
        <w:t>nice to me I may call this person a friend, assimilating them into my schema.</w:t>
      </w:r>
      <w:r w:rsidRPr="0025418A">
        <w:rPr>
          <w:sz w:val="16"/>
        </w:rPr>
        <w:t xml:space="preserve"> </w:t>
      </w:r>
      <w:r w:rsidRPr="0025418A">
        <w:rPr>
          <w:b/>
          <w:bCs/>
          <w:sz w:val="26"/>
          <w:szCs w:val="26"/>
          <w:u w:val="single"/>
        </w:rPr>
        <w:t>Perhaps, however, I meet a different person who sometimes pushes me to try harder and is not always nice.</w:t>
      </w:r>
      <w:r w:rsidRPr="0025418A">
        <w:rPr>
          <w:sz w:val="16"/>
        </w:rPr>
        <w:t xml:space="preserve"> </w:t>
      </w:r>
      <w:r w:rsidRPr="0025418A">
        <w:rPr>
          <w:b/>
          <w:bCs/>
          <w:sz w:val="26"/>
          <w:szCs w:val="26"/>
          <w:u w:val="single"/>
        </w:rPr>
        <w:t>I may decide to change my schema to accommodate</w:t>
      </w:r>
      <w:r w:rsidRPr="0025418A">
        <w:rPr>
          <w:sz w:val="16"/>
        </w:rPr>
        <w:t xml:space="preserve"> this person by deciding a friend doesn’t always need to be nice if they have my best interests in mind. </w:t>
      </w:r>
      <w:r w:rsidRPr="0025418A">
        <w:rPr>
          <w:b/>
          <w:bCs/>
          <w:sz w:val="26"/>
          <w:szCs w:val="26"/>
          <w:u w:val="single"/>
        </w:rPr>
        <w:t>Further, this may make me reconsider whether the first person still fits into my friend schema.</w:t>
      </w:r>
    </w:p>
    <w:p w14:paraId="60409C72" w14:textId="77777777" w:rsidR="003A2A09" w:rsidRPr="006E4CC8" w:rsidRDefault="003A2A09" w:rsidP="003A2A09">
      <w:pPr>
        <w:rPr>
          <w:sz w:val="16"/>
          <w:szCs w:val="16"/>
        </w:rPr>
      </w:pPr>
      <w:r w:rsidRPr="006E4CC8">
        <w:rPr>
          <w:sz w:val="16"/>
          <w:szCs w:val="16"/>
        </w:rPr>
        <w:t>Consequences of constructivist theory are that:</w:t>
      </w:r>
    </w:p>
    <w:p w14:paraId="29BEA705" w14:textId="77777777" w:rsidR="003A2A09" w:rsidRPr="006E4CC8" w:rsidRDefault="003A2A09" w:rsidP="003A2A09">
      <w:pPr>
        <w:numPr>
          <w:ilvl w:val="0"/>
          <w:numId w:val="14"/>
        </w:numPr>
        <w:rPr>
          <w:sz w:val="16"/>
          <w:szCs w:val="16"/>
        </w:rPr>
      </w:pPr>
      <w:r w:rsidRPr="006E4CC8">
        <w:rPr>
          <w:sz w:val="16"/>
          <w:szCs w:val="16"/>
        </w:rPr>
        <w:t>Students learn best when engaged in learning experiences rather passively receiving information.</w:t>
      </w:r>
    </w:p>
    <w:p w14:paraId="121A29FC" w14:textId="77777777" w:rsidR="003A2A09" w:rsidRPr="006E4CC8" w:rsidRDefault="003A2A09" w:rsidP="003A2A09">
      <w:pPr>
        <w:numPr>
          <w:ilvl w:val="0"/>
          <w:numId w:val="14"/>
        </w:numPr>
        <w:rPr>
          <w:sz w:val="16"/>
          <w:szCs w:val="16"/>
        </w:rPr>
      </w:pPr>
      <w:r w:rsidRPr="006E4CC8">
        <w:rPr>
          <w:sz w:val="16"/>
          <w:szCs w:val="16"/>
        </w:rPr>
        <w:t>Learning is inherently a social process because it is embedded within a social context as students and teachers work together to build knowledge.</w:t>
      </w:r>
    </w:p>
    <w:p w14:paraId="10C960BF" w14:textId="77777777" w:rsidR="003A2A09" w:rsidRPr="006E4CC8" w:rsidRDefault="003A2A09" w:rsidP="003A2A09">
      <w:pPr>
        <w:numPr>
          <w:ilvl w:val="0"/>
          <w:numId w:val="14"/>
        </w:numPr>
        <w:rPr>
          <w:sz w:val="16"/>
          <w:szCs w:val="16"/>
        </w:rPr>
      </w:pPr>
      <w:r w:rsidRPr="006E4CC8">
        <w:rPr>
          <w:sz w:val="16"/>
          <w:szCs w:val="16"/>
        </w:rPr>
        <w:t>Because knowledge cannot be directly imparted to students, the goal of teaching is to provide experiences that facilitate the construction of knowledge.  </w:t>
      </w:r>
    </w:p>
    <w:p w14:paraId="18913BB5" w14:textId="77777777" w:rsidR="003A2A09" w:rsidRDefault="003A2A09" w:rsidP="003A2A09">
      <w:pPr>
        <w:rPr>
          <w:sz w:val="16"/>
          <w:szCs w:val="16"/>
        </w:rPr>
      </w:pPr>
      <w:r w:rsidRPr="006E4CC8">
        <w:rPr>
          <w:sz w:val="16"/>
          <w:szCs w:val="16"/>
        </w:rPr>
        <w:t>This last point is worth repeating. A traditional approach to teaching focuses on delivering information to students, yet constructivism argues that you cannot directly impart this information. Only an experience can facilitate students to construct their own knowledge. Therefore, the goal of teaching is to design these experiences.</w:t>
      </w:r>
    </w:p>
    <w:p w14:paraId="16AC4AB3" w14:textId="724DBCAE" w:rsidR="003A2A09" w:rsidRDefault="003A2A09" w:rsidP="003A2A09">
      <w:pPr>
        <w:pStyle w:val="Heading4"/>
      </w:pPr>
      <w:r>
        <w:lastRenderedPageBreak/>
        <w:t>Prefer additionally-</w:t>
      </w:r>
    </w:p>
    <w:p w14:paraId="200F99B8" w14:textId="77777777" w:rsidR="003A2A09" w:rsidRDefault="003A2A09" w:rsidP="003A2A09">
      <w:pPr>
        <w:pStyle w:val="Heading4"/>
      </w:pPr>
      <w:r>
        <w:t>1] Paradox of Material Implication means vote aff</w:t>
      </w:r>
    </w:p>
    <w:p w14:paraId="1188EBCF" w14:textId="77777777" w:rsidR="003A2A09" w:rsidRDefault="003A2A09" w:rsidP="003A2A09">
      <w:r w:rsidRPr="008B792F">
        <w:rPr>
          <w:rStyle w:val="Style13ptBold"/>
        </w:rPr>
        <w:t>Wikiwand</w:t>
      </w:r>
      <w:r w:rsidRPr="00E56D11">
        <w:t>, "Paradoxes of material implication," https://www.wikiwand.com/en/Paradoxes_of_material_implication#/Paradox_of_entailment</w:t>
      </w:r>
    </w:p>
    <w:p w14:paraId="4CCB0E02" w14:textId="77777777" w:rsidR="003A2A09" w:rsidRPr="008B792F" w:rsidRDefault="003A2A09" w:rsidP="003A2A09">
      <w:pPr>
        <w:rPr>
          <w:sz w:val="14"/>
        </w:rPr>
      </w:pPr>
      <w:r w:rsidRPr="00E56D11">
        <w:rPr>
          <w:sz w:val="14"/>
        </w:rPr>
        <w:t xml:space="preserve">Validity is defined in classical logic as follows: </w:t>
      </w:r>
      <w:r w:rsidRPr="00E56D11">
        <w:rPr>
          <w:rStyle w:val="StyleUnderline"/>
          <w:highlight w:val="yellow"/>
        </w:rPr>
        <w:t>An argument</w:t>
      </w:r>
      <w:r w:rsidRPr="00E56D11">
        <w:rPr>
          <w:sz w:val="14"/>
        </w:rPr>
        <w:t xml:space="preserve"> (consisting of premises and a conclusion) </w:t>
      </w:r>
      <w:r w:rsidRPr="00E56D11">
        <w:rPr>
          <w:rStyle w:val="StyleUnderline"/>
          <w:highlight w:val="yellow"/>
        </w:rPr>
        <w:t>is valid if and only if there is no possible situation in which all the premises are true and the conclusion is false.</w:t>
      </w:r>
      <w:r>
        <w:rPr>
          <w:rStyle w:val="StyleUnderline"/>
        </w:rPr>
        <w:t xml:space="preserve"> </w:t>
      </w:r>
      <w:r w:rsidRPr="00E56D11">
        <w:rPr>
          <w:sz w:val="14"/>
        </w:rPr>
        <w:t>For example a valid argument might run: If it is raining, water exists (1st premise) It is raining (2nd premise) Water exists (Conclusion) In this example there is no possible situation in which the premises are true while the conclusion is false. Since there is no counterexample, the argument is valid. But one could construct</w:t>
      </w:r>
      <w:r w:rsidRPr="00E56D11">
        <w:rPr>
          <w:rStyle w:val="StyleUnderline"/>
          <w:highlight w:val="yellow"/>
        </w:rPr>
        <w:t xml:space="preserve"> an argument in which the premises are inconsistent</w:t>
      </w:r>
      <w:r w:rsidRPr="00E56D11">
        <w:rPr>
          <w:sz w:val="14"/>
        </w:rPr>
        <w:t xml:space="preserve">. This would </w:t>
      </w:r>
      <w:r w:rsidRPr="00E56D11">
        <w:rPr>
          <w:rStyle w:val="StyleUnderline"/>
          <w:highlight w:val="yellow"/>
        </w:rPr>
        <w:t>satisfy the test for a valid argument since there would be no</w:t>
      </w:r>
      <w:r w:rsidRPr="00E56D11">
        <w:rPr>
          <w:sz w:val="14"/>
        </w:rPr>
        <w:t xml:space="preserve"> possible </w:t>
      </w:r>
      <w:r w:rsidRPr="00E56D11">
        <w:rPr>
          <w:rStyle w:val="StyleUnderline"/>
          <w:highlight w:val="yellow"/>
        </w:rPr>
        <w:t>situation in which all the premises are true</w:t>
      </w:r>
      <w:r w:rsidRPr="00E56D11">
        <w:rPr>
          <w:sz w:val="14"/>
        </w:rPr>
        <w:t xml:space="preserve"> and therefore no possible situation in which all the premises are true and the conclusion is false. For example an argument with inconsistent premises might run: </w:t>
      </w:r>
      <w:r w:rsidRPr="00E56D11">
        <w:rPr>
          <w:rStyle w:val="StyleUnderline"/>
          <w:highlight w:val="yellow"/>
        </w:rPr>
        <w:t>It is definitely raining (1st premise</w:t>
      </w:r>
      <w:r w:rsidRPr="00E56D11">
        <w:rPr>
          <w:sz w:val="14"/>
        </w:rPr>
        <w:t xml:space="preserve">; true) </w:t>
      </w:r>
      <w:r w:rsidRPr="00E56D11">
        <w:rPr>
          <w:rStyle w:val="StyleUnderline"/>
          <w:highlight w:val="yellow"/>
        </w:rPr>
        <w:t>It is not raining (2nd premise</w:t>
      </w:r>
      <w:r w:rsidRPr="00E56D11">
        <w:rPr>
          <w:sz w:val="14"/>
        </w:rPr>
        <w:t xml:space="preserve">; false) </w:t>
      </w:r>
      <w:r w:rsidRPr="00E56D11">
        <w:rPr>
          <w:rStyle w:val="StyleUnderline"/>
          <w:highlight w:val="yellow"/>
        </w:rPr>
        <w:t>George Washington is made of rakes</w:t>
      </w:r>
      <w:r w:rsidRPr="00E56D11">
        <w:rPr>
          <w:sz w:val="14"/>
        </w:rPr>
        <w:t xml:space="preserve"> (Conclusion) As there is no possible situation where both premises could be true, then there is certainly no possible situation in which the premises could be true while the conclusion was false. So the argument is valid whatever the conclusion is; </w:t>
      </w:r>
      <w:r w:rsidRPr="00E56D11">
        <w:rPr>
          <w:rStyle w:val="StyleUnderline"/>
          <w:highlight w:val="yellow"/>
        </w:rPr>
        <w:t>inconsistent premises imply all conclusions</w:t>
      </w:r>
      <w:r w:rsidRPr="00E56D11">
        <w:rPr>
          <w:sz w:val="14"/>
        </w:rPr>
        <w:t>.</w:t>
      </w:r>
    </w:p>
    <w:p w14:paraId="24E54A34" w14:textId="77777777" w:rsidR="003A2A09" w:rsidRDefault="003A2A09" w:rsidP="003A2A09">
      <w:pPr>
        <w:pStyle w:val="Heading4"/>
      </w:pPr>
      <w:r>
        <w:t>2] Overthinking paradox- the 1NC is a form of unnecessary overthinking that prevents decisions to be made so don’t evaluate it</w:t>
      </w:r>
    </w:p>
    <w:p w14:paraId="0B5C80D0" w14:textId="614D35EC" w:rsidR="003A2A09" w:rsidRPr="00562C3E" w:rsidRDefault="003A2A09" w:rsidP="003A2A09">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w:t>
      </w:r>
      <w:r w:rsidRPr="003A2A09">
        <w:rPr>
          <w:rFonts w:asciiTheme="minorHAnsi" w:hAnsiTheme="minorHAnsi" w:cstheme="minorHAnsi"/>
          <w:sz w:val="16"/>
          <w:szCs w:val="16"/>
        </w:rPr>
        <w:t>Wikiwand, "Analysis paralysis," https://www.wikiwand.com/en/Analysis_paralysis</w:t>
      </w:r>
      <w:r w:rsidRPr="005A2539">
        <w:rPr>
          <w:rFonts w:asciiTheme="minorHAnsi" w:hAnsiTheme="minorHAnsi" w:cstheme="minorHAnsi"/>
          <w:sz w:val="16"/>
          <w:szCs w:val="16"/>
        </w:rPr>
        <w:t>]</w:t>
      </w:r>
      <w:r>
        <w:rPr>
          <w:rFonts w:asciiTheme="minorHAnsi" w:hAnsiTheme="minorHAnsi" w:cstheme="minorHAnsi"/>
          <w:sz w:val="16"/>
          <w:szCs w:val="16"/>
        </w:rPr>
        <w:t xml:space="preserve"> </w:t>
      </w:r>
    </w:p>
    <w:p w14:paraId="76C66FD2" w14:textId="77777777" w:rsidR="003A2A09" w:rsidRDefault="003A2A09" w:rsidP="003A2A09">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complicated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solution, but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35BCB756" w14:textId="77777777" w:rsidR="003A2A09" w:rsidRDefault="003A2A09" w:rsidP="003A2A09">
      <w:pPr>
        <w:pStyle w:val="Heading4"/>
      </w:pPr>
      <w:r>
        <w:t>3</w:t>
      </w:r>
      <w:r w:rsidRPr="00D24A24">
        <w:t xml:space="preserve">] </w:t>
      </w:r>
      <w:r>
        <w:t>Vote aff because it’s simple – evaluating responses to this is complicated so don’t</w:t>
      </w:r>
    </w:p>
    <w:p w14:paraId="23D23563" w14:textId="77777777" w:rsidR="003A2A09" w:rsidRDefault="003A2A09" w:rsidP="003A2A09">
      <w:r w:rsidRPr="00D24A24">
        <w:rPr>
          <w:rStyle w:val="Style13ptBold"/>
        </w:rPr>
        <w:t>Baker 04’</w:t>
      </w:r>
      <w:r>
        <w:t xml:space="preserve"> [</w:t>
      </w:r>
      <w:r w:rsidRPr="00D24A24">
        <w:t xml:space="preserve">Baker, Alan, 10-29-2004, "Simplicity (Stanford Encyclopedia of Philosophy)," </w:t>
      </w:r>
      <w:hyperlink r:id="rId11" w:history="1">
        <w:r w:rsidRPr="009B606B">
          <w:rPr>
            <w:rStyle w:val="Hyperlink"/>
          </w:rPr>
          <w:t>https://plato.stanford.edu/entries/simplicity/</w:t>
        </w:r>
      </w:hyperlink>
      <w:r>
        <w:t>]</w:t>
      </w:r>
    </w:p>
    <w:p w14:paraId="5256D3F5" w14:textId="77777777" w:rsidR="003A2A09" w:rsidRPr="00562C3E" w:rsidRDefault="003A2A09" w:rsidP="003A2A09">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680E324C" w14:textId="77777777" w:rsidR="003A2A09" w:rsidRPr="00965857" w:rsidRDefault="003A2A09" w:rsidP="003A2A09">
      <w:pPr>
        <w:rPr>
          <w:sz w:val="12"/>
        </w:rPr>
      </w:pPr>
    </w:p>
    <w:p w14:paraId="03AC74B7" w14:textId="77777777" w:rsidR="003A2A09" w:rsidRPr="007A1F10" w:rsidRDefault="003A2A09" w:rsidP="003A2A09">
      <w:pPr>
        <w:pStyle w:val="Heading4"/>
      </w:pPr>
      <w:r>
        <w:t>4</w:t>
      </w:r>
      <w:r w:rsidRPr="007A1F10">
        <w:t xml:space="preserve">] </w:t>
      </w:r>
      <w:r>
        <w:t>Dogmatism Paradox – disregard the 1NC</w:t>
      </w:r>
    </w:p>
    <w:p w14:paraId="0A064190" w14:textId="77777777" w:rsidR="003A2A09" w:rsidRDefault="003A2A09" w:rsidP="003A2A09">
      <w:r w:rsidRPr="00D010E3">
        <w:rPr>
          <w:rStyle w:val="Style13ptBold"/>
        </w:rPr>
        <w:t>Sorensen</w:t>
      </w:r>
      <w:r>
        <w:t xml:space="preserve"> Sorensen, Roy, </w:t>
      </w:r>
      <w:r w:rsidRPr="00F61760">
        <w:t>Professor of Philosophy at Washington University in St. Louis</w:t>
      </w:r>
      <w:r>
        <w:t xml:space="preserve">. "Epistemic Paradoxes.” Stanford Encyclopedia of Philosophy. 21 June 2006. </w:t>
      </w:r>
      <w:hyperlink r:id="rId12" w:history="1">
        <w:r w:rsidRPr="00D20E15">
          <w:rPr>
            <w:rStyle w:val="Hyperlink"/>
          </w:rPr>
          <w:t>https://plato.stanford.edu/entries/epistemic-paradoxes/</w:t>
        </w:r>
      </w:hyperlink>
      <w:r>
        <w:t>. PeteZ</w:t>
      </w:r>
    </w:p>
    <w:p w14:paraId="2D0DE3D1" w14:textId="77777777" w:rsidR="003A2A09" w:rsidRDefault="003A2A09" w:rsidP="003A2A09">
      <w:pPr>
        <w:rPr>
          <w:sz w:val="16"/>
        </w:rPr>
      </w:pPr>
      <w:r w:rsidRPr="00D010E3">
        <w:rPr>
          <w:sz w:val="16"/>
        </w:rPr>
        <w:lastRenderedPageBreak/>
        <w:t>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w:t>
      </w:r>
    </w:p>
    <w:p w14:paraId="08E98CBD" w14:textId="77777777" w:rsidR="003A2A09" w:rsidRDefault="003A2A09" w:rsidP="003A2A09">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02C8F0E7" w14:textId="77777777" w:rsidR="003A2A09" w:rsidRDefault="003A2A09" w:rsidP="003A2A09">
      <w:pPr>
        <w:pStyle w:val="Heading4"/>
      </w:pPr>
      <w:r>
        <w:t>5] Principle of explosion is true which proves the resolution true.</w:t>
      </w:r>
    </w:p>
    <w:p w14:paraId="71CE70E8" w14:textId="77777777" w:rsidR="003A2A09" w:rsidRPr="007D3843" w:rsidRDefault="003A2A09" w:rsidP="003A2A09">
      <w:pPr>
        <w:rPr>
          <w:sz w:val="16"/>
        </w:rPr>
      </w:pPr>
      <w:r w:rsidRPr="007D3843">
        <w:rPr>
          <w:b/>
          <w:bCs/>
          <w:sz w:val="26"/>
          <w:szCs w:val="26"/>
          <w:u w:val="single"/>
        </w:rPr>
        <w:t>Wikiwand</w:t>
      </w:r>
      <w:r w:rsidRPr="007D3843">
        <w:rPr>
          <w:sz w:val="16"/>
        </w:rPr>
        <w:t xml:space="preserve">. “Principle of Explosion.” Wikiwand, 0AD, </w:t>
      </w:r>
      <w:hyperlink r:id="rId13" w:history="1">
        <w:r w:rsidRPr="007D3843">
          <w:rPr>
            <w:rStyle w:val="Hyperlink"/>
            <w:sz w:val="16"/>
          </w:rPr>
          <w:t>www.wikiwand.com/en/Principle_of_explosion</w:t>
        </w:r>
      </w:hyperlink>
      <w:r w:rsidRPr="007D3843">
        <w:rPr>
          <w:sz w:val="16"/>
        </w:rPr>
        <w:t>. //Massa</w:t>
      </w:r>
    </w:p>
    <w:p w14:paraId="17CE6DD2" w14:textId="77777777" w:rsidR="003A2A09" w:rsidRPr="00732D31" w:rsidRDefault="003A2A09" w:rsidP="003A2A09">
      <w:r>
        <w:rPr>
          <w:noProof/>
        </w:rPr>
        <w:drawing>
          <wp:inline distT="0" distB="0" distL="0" distR="0" wp14:anchorId="717F5678" wp14:editId="3D2528F0">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4"/>
                    <a:stretch>
                      <a:fillRect/>
                    </a:stretch>
                  </pic:blipFill>
                  <pic:spPr>
                    <a:xfrm>
                      <a:off x="0" y="0"/>
                      <a:ext cx="2656996" cy="1698448"/>
                    </a:xfrm>
                    <a:prstGeom prst="rect">
                      <a:avLst/>
                    </a:prstGeom>
                  </pic:spPr>
                </pic:pic>
              </a:graphicData>
            </a:graphic>
          </wp:inline>
        </w:drawing>
      </w:r>
    </w:p>
    <w:p w14:paraId="6557CD4E" w14:textId="77777777" w:rsidR="003A2A09" w:rsidRPr="007D3843" w:rsidRDefault="003A2A09" w:rsidP="003A2A09">
      <w:pPr>
        <w:rPr>
          <w:sz w:val="16"/>
          <w:szCs w:val="26"/>
        </w:rPr>
      </w:pPr>
      <w:r w:rsidRPr="007D3843">
        <w:rPr>
          <w:sz w:val="16"/>
          <w:szCs w:val="26"/>
        </w:rPr>
        <w:t xml:space="preserve">The principle of explosion (Latin: ex falso (sequitur) quodlibet (EFQ), "from falsehood, anything (follows)", or ex contradictione (sequitur) quodlibet (ECQ), </w:t>
      </w:r>
      <w:r w:rsidRPr="007D3843">
        <w:rPr>
          <w:b/>
          <w:bCs/>
          <w:sz w:val="26"/>
          <w:szCs w:val="26"/>
          <w:u w:val="single"/>
        </w:rPr>
        <w:t>"from contradiction, anything (follows)"), or the principle of </w:t>
      </w:r>
      <w:hyperlink r:id="rId15" w:tooltip="Pseudo-Scotus" w:history="1">
        <w:r w:rsidRPr="007D3843">
          <w:rPr>
            <w:rStyle w:val="Hyperlink"/>
            <w:b/>
            <w:bCs/>
            <w:sz w:val="26"/>
            <w:szCs w:val="26"/>
            <w:u w:val="single"/>
          </w:rPr>
          <w:t>Pseudo-Scotus</w:t>
        </w:r>
      </w:hyperlink>
      <w:r w:rsidRPr="007D3843">
        <w:rPr>
          <w:sz w:val="16"/>
          <w:szCs w:val="26"/>
        </w:rPr>
        <w:t>, is the law of </w:t>
      </w:r>
      <w:hyperlink r:id="rId16" w:tooltip="Classical logic" w:history="1">
        <w:r w:rsidRPr="007D3843">
          <w:rPr>
            <w:rStyle w:val="Hyperlink"/>
            <w:sz w:val="16"/>
            <w:szCs w:val="26"/>
          </w:rPr>
          <w:t>classical logic</w:t>
        </w:r>
      </w:hyperlink>
      <w:r w:rsidRPr="007D3843">
        <w:rPr>
          <w:sz w:val="16"/>
          <w:szCs w:val="26"/>
        </w:rPr>
        <w:t>, </w:t>
      </w:r>
      <w:hyperlink r:id="rId17"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8"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9" w:anchor="citenote2" w:history="1">
        <w:r w:rsidRPr="007D3843">
          <w:rPr>
            <w:rStyle w:val="Hyperlink"/>
            <w:sz w:val="16"/>
            <w:szCs w:val="26"/>
          </w:rPr>
          <w:t>[2]</w:t>
        </w:r>
      </w:hyperlink>
      <w:hyperlink r:id="rId20"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1" w:history="1">
        <w:r w:rsidRPr="007D3843">
          <w:rPr>
            <w:rStyle w:val="Hyperlink"/>
            <w:sz w:val="16"/>
            <w:szCs w:val="26"/>
          </w:rPr>
          <w:t>William of Soissons</w:t>
        </w:r>
      </w:hyperlink>
      <w:r w:rsidRPr="007D3843">
        <w:rPr>
          <w:sz w:val="16"/>
          <w:szCs w:val="26"/>
        </w:rPr>
        <w:t>.</w:t>
      </w:r>
      <w:hyperlink r:id="rId22" w:anchor="citenote4" w:history="1">
        <w:r w:rsidRPr="007D3843">
          <w:rPr>
            <w:rStyle w:val="Hyperlink"/>
            <w:sz w:val="16"/>
            <w:szCs w:val="26"/>
          </w:rPr>
          <w:t>[4]</w:t>
        </w:r>
      </w:hyperlink>
    </w:p>
    <w:p w14:paraId="746C1621" w14:textId="77777777" w:rsidR="003A2A09" w:rsidRPr="007D3843" w:rsidRDefault="003A2A09" w:rsidP="003A2A09">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7199E64C" w14:textId="77777777" w:rsidR="003A2A09" w:rsidRPr="00732D31" w:rsidRDefault="003A2A09" w:rsidP="003A2A09">
      <w:pPr>
        <w:numPr>
          <w:ilvl w:val="0"/>
          <w:numId w:val="12"/>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3824EA9F" w14:textId="77777777" w:rsidR="003A2A09" w:rsidRPr="00732D31" w:rsidRDefault="003A2A09" w:rsidP="003A2A09">
      <w:pPr>
        <w:numPr>
          <w:ilvl w:val="0"/>
          <w:numId w:val="12"/>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7B4996B9" w14:textId="77777777" w:rsidR="003A2A09" w:rsidRDefault="003A2A09" w:rsidP="003A2A09">
      <w:pPr>
        <w:numPr>
          <w:ilvl w:val="0"/>
          <w:numId w:val="12"/>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5128238D" w14:textId="77777777" w:rsidR="003A2A09" w:rsidRDefault="003A2A09" w:rsidP="003A2A09">
      <w:pPr>
        <w:ind w:left="720"/>
        <w:rPr>
          <w:sz w:val="14"/>
        </w:rPr>
      </w:pPr>
    </w:p>
    <w:p w14:paraId="0BE8CB3E" w14:textId="77777777" w:rsidR="003A2A09" w:rsidRDefault="003A2A09" w:rsidP="003A2A09">
      <w:pPr>
        <w:pStyle w:val="Heading4"/>
      </w:pPr>
      <w:r>
        <w:lastRenderedPageBreak/>
        <w:t>7] Affirm because either the neg is true meaning its bad for us to clash w/ it because it turns us into Fake News people OR it’s not meaning it’s a lie that you can’t vote on for ethics</w:t>
      </w:r>
    </w:p>
    <w:p w14:paraId="7CC9B607" w14:textId="77777777" w:rsidR="003A2A09" w:rsidRPr="000E6813" w:rsidRDefault="003A2A09" w:rsidP="003A2A09">
      <w:pPr>
        <w:pStyle w:val="Heading4"/>
        <w:rPr>
          <w:rFonts w:eastAsia="Times New Roman"/>
          <w:color w:val="000000"/>
          <w:u w:val="single"/>
        </w:rPr>
      </w:pPr>
      <w:r>
        <w:t>8] A trivial entity exists</w:t>
      </w:r>
    </w:p>
    <w:p w14:paraId="615926B3" w14:textId="77777777" w:rsidR="003A2A09" w:rsidRDefault="003A2A09" w:rsidP="003A2A09">
      <w:pPr>
        <w:autoSpaceDE w:val="0"/>
        <w:autoSpaceDN w:val="0"/>
        <w:adjustRightInd w:val="0"/>
        <w:spacing w:line="254" w:lineRule="auto"/>
        <w:rPr>
          <w:lang w:val="x-none"/>
        </w:rPr>
      </w:pPr>
      <w:r>
        <w:rPr>
          <w:b/>
          <w:bCs/>
          <w:sz w:val="26"/>
          <w:szCs w:val="26"/>
          <w:lang w:val="x-none"/>
        </w:rPr>
        <w:t>Kabay 08</w:t>
      </w:r>
      <w:r>
        <w:rPr>
          <w:lang w:val="x-none"/>
        </w:rPr>
        <w:t xml:space="preserve"> [Paul Douglas Kabay, (PhD thesis, School of Philosophy, Anthropology, and Social Inquiry) "A Defense Of Trivialism" The University Of Melbourne, 2008, https://minerva-access.unimelb.edu.au/handle/11343/35203, DOA:10-25-2017]</w:t>
      </w:r>
    </w:p>
    <w:p w14:paraId="342E7A1E" w14:textId="77777777" w:rsidR="003A2A09" w:rsidRPr="008B792F" w:rsidRDefault="003A2A09" w:rsidP="003A2A09">
      <w:pPr>
        <w:autoSpaceDE w:val="0"/>
        <w:autoSpaceDN w:val="0"/>
        <w:adjustRightInd w:val="0"/>
        <w:spacing w:line="254" w:lineRule="auto"/>
        <w:rPr>
          <w:b/>
          <w:bCs/>
          <w:u w:val="single"/>
          <w:shd w:val="clear" w:color="auto" w:fill="00FFFF"/>
          <w:lang w:val="x-none"/>
        </w:rPr>
      </w:pPr>
      <w:r w:rsidRPr="002E7AD3">
        <w:rPr>
          <w:sz w:val="14"/>
        </w:rPr>
        <w:t>Let us define a trivial entity as an entity that instantiates every predicate, i.e.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760FA99C" w14:textId="77777777" w:rsidR="003A2A09" w:rsidRDefault="003A2A09" w:rsidP="003A2A09">
      <w:pPr>
        <w:pStyle w:val="Heading4"/>
      </w:pPr>
      <w:r>
        <w:t xml:space="preserve">9] </w:t>
      </w:r>
      <w:r w:rsidRPr="001B30FD">
        <w:rPr>
          <w:u w:val="single"/>
        </w:rPr>
        <w:t>Decision Making Paradox</w:t>
      </w:r>
      <w:r>
        <w:t>- in order to judge we need a decision-making procedure to determine it is a good decision. But to chose a decision-making procedure requires another meta level decision making procedure leading to infinite regress so just vote aff to break the paradox.</w:t>
      </w:r>
    </w:p>
    <w:p w14:paraId="51EAC845" w14:textId="77777777" w:rsidR="003A2A09" w:rsidRPr="008B792F" w:rsidRDefault="003A2A09" w:rsidP="003A2A09"/>
    <w:p w14:paraId="3711EFFC" w14:textId="77777777" w:rsidR="003A2A09" w:rsidRPr="00457610" w:rsidRDefault="003A2A09" w:rsidP="003A2A09">
      <w:pPr>
        <w:pStyle w:val="Heading4"/>
        <w:rPr>
          <w:rFonts w:asciiTheme="majorHAnsi" w:hAnsiTheme="majorHAnsi" w:cstheme="majorHAnsi"/>
        </w:rPr>
      </w:pPr>
      <w:r>
        <w:t xml:space="preserve">10]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4630661F" w14:textId="77777777" w:rsidR="003A2A09" w:rsidRPr="00457610" w:rsidRDefault="003A2A09" w:rsidP="003A2A09">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arXiv archive page; Covers latest ideas from blog post about arXiv; 03/12/2019; “Emerging Technology from the arXiv archive page”; </w:t>
      </w:r>
      <w:hyperlink r:id="rId23"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accessed: 11/19/2020; MohulA)</w:t>
      </w:r>
    </w:p>
    <w:p w14:paraId="49CA895B" w14:textId="77777777" w:rsidR="003A2A09" w:rsidRPr="000C3A2E" w:rsidRDefault="003A2A09" w:rsidP="003A2A09">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Proietti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w:t>
      </w:r>
      <w:r w:rsidRPr="00457610">
        <w:rPr>
          <w:rFonts w:asciiTheme="majorHAnsi" w:hAnsiTheme="majorHAnsi" w:cstheme="majorHAnsi"/>
          <w:sz w:val="16"/>
        </w:rPr>
        <w:lastRenderedPageBreak/>
        <w:t xml:space="preserve">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So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actually exist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Proietti and co’s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Proietti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7A043695" w14:textId="77777777" w:rsidR="003A2A09" w:rsidRPr="0080722E" w:rsidRDefault="003A2A09" w:rsidP="003A2A09">
      <w:pPr>
        <w:pStyle w:val="Heading4"/>
      </w:pPr>
      <w:r>
        <w:t>11] GCD- I am the greatest conceivable debater so vote for me because I am infinitely good. To prove this, I will make them contest the aff and say they are not under my control.</w:t>
      </w:r>
    </w:p>
    <w:p w14:paraId="0EAED9C2" w14:textId="77777777" w:rsidR="003A2A09" w:rsidRPr="00E1331E" w:rsidRDefault="003A2A09" w:rsidP="003A2A09">
      <w:pPr>
        <w:pStyle w:val="Heading4"/>
        <w:rPr>
          <w:rFonts w:cs="Calibri"/>
          <w:shd w:val="clear" w:color="auto" w:fill="FFFFFF"/>
          <w:lang w:eastAsia="zh-CN"/>
        </w:rPr>
      </w:pPr>
      <w:r>
        <w:t xml:space="preserve">12] </w:t>
      </w:r>
      <w:r>
        <w:rPr>
          <w:rFonts w:cs="Calibri"/>
          <w:shd w:val="clear" w:color="auto" w:fill="FFFFFF"/>
          <w:lang w:eastAsia="zh-CN"/>
        </w:rPr>
        <w:t>T</w:t>
      </w:r>
      <w:r w:rsidRPr="00E1331E">
        <w:rPr>
          <w:rFonts w:cs="Calibri"/>
          <w:shd w:val="clear" w:color="auto" w:fill="FFFFFF"/>
          <w:lang w:eastAsia="zh-CN"/>
        </w:rPr>
        <w:t xml:space="preserve">here are infinite worlds, the aff is logical in one which is sufficient. </w:t>
      </w:r>
    </w:p>
    <w:p w14:paraId="64E4A30B" w14:textId="77777777" w:rsidR="003A2A09" w:rsidRDefault="003A2A09" w:rsidP="003A2A09">
      <w:pPr>
        <w:rPr>
          <w:sz w:val="16"/>
          <w:szCs w:val="16"/>
        </w:rPr>
      </w:pPr>
      <w:r w:rsidRPr="00E1331E">
        <w:rPr>
          <w:rFonts w:eastAsiaTheme="majorEastAsia"/>
          <w:b/>
          <w:bCs/>
          <w:sz w:val="26"/>
          <w:szCs w:val="26"/>
        </w:rPr>
        <w:t>Vaidman 2</w:t>
      </w:r>
      <w:r w:rsidRPr="00E1331E">
        <w:t xml:space="preserve"> </w:t>
      </w:r>
      <w:r w:rsidRPr="00E1331E">
        <w:rPr>
          <w:sz w:val="16"/>
          <w:szCs w:val="16"/>
        </w:rPr>
        <w:t xml:space="preserve">Vaidman, Lev, 3-24-2002, "Many-Worlds Interpretation of Quantum Mechanics (Stanford Encyclopedia of Philosophy)," No Publication, </w:t>
      </w:r>
      <w:hyperlink r:id="rId24" w:history="1">
        <w:r w:rsidRPr="00DA0018">
          <w:rPr>
            <w:rStyle w:val="Hyperlink"/>
            <w:sz w:val="16"/>
            <w:szCs w:val="16"/>
          </w:rPr>
          <w:t>https://plato.stanford.edu/entries/qm-manyworlds/</w:t>
        </w:r>
      </w:hyperlink>
    </w:p>
    <w:p w14:paraId="324FC659" w14:textId="77777777" w:rsidR="003A2A09" w:rsidRPr="00E1331E" w:rsidRDefault="003A2A09" w:rsidP="003A2A09">
      <w:pPr>
        <w:rPr>
          <w:sz w:val="16"/>
          <w:szCs w:val="16"/>
        </w:rPr>
      </w:pPr>
      <w:r>
        <w:rPr>
          <w:sz w:val="16"/>
          <w:szCs w:val="16"/>
        </w:rPr>
        <w:lastRenderedPageBreak/>
        <w:t>-MWI: Multiple Worlds Interpretation</w:t>
      </w:r>
    </w:p>
    <w:p w14:paraId="397906A5" w14:textId="77777777" w:rsidR="003A2A09" w:rsidRDefault="003A2A09" w:rsidP="003A2A09">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7300B843" w14:textId="77777777" w:rsidR="003A2A09" w:rsidRPr="00F72822" w:rsidRDefault="003A2A09" w:rsidP="003A2A09">
      <w:pPr>
        <w:pStyle w:val="Heading4"/>
        <w:rPr>
          <w:rFonts w:cs="Calibri"/>
        </w:rPr>
      </w:pPr>
      <w:r>
        <w:t xml:space="preserve">13] </w:t>
      </w:r>
      <w:r w:rsidRPr="00F72822">
        <w:rPr>
          <w:rFonts w:cs="Calibri"/>
        </w:rPr>
        <w:t xml:space="preserve">The rules of logic claim that the only time a statement is invalid is if the antecedent is true, but the consequent is false.  </w:t>
      </w:r>
    </w:p>
    <w:p w14:paraId="7DA9D7C0" w14:textId="77777777" w:rsidR="003A2A09" w:rsidRDefault="003A2A09" w:rsidP="003A2A09">
      <w:r w:rsidRPr="00E62FB2">
        <w:rPr>
          <w:rStyle w:val="StyleUnderline"/>
        </w:rPr>
        <w:t>SEP</w:t>
      </w:r>
      <w:r>
        <w:t xml:space="preserve"> [Stanford Encyclopedia of Philosophy.] “An Introduction to Philosophy.” Stanford University. </w:t>
      </w:r>
      <w:hyperlink r:id="rId25" w:history="1">
        <w:r>
          <w:rPr>
            <w:rStyle w:val="Hyperlink"/>
          </w:rPr>
          <w:t>https://web.stanford.edu/~bobonich/dictionary/dictionary.html</w:t>
        </w:r>
      </w:hyperlink>
      <w:r>
        <w:t xml:space="preserve"> TG </w:t>
      </w:r>
      <w:r w:rsidRPr="00A07974">
        <w:rPr>
          <w:color w:val="FFFFFF" w:themeColor="background1"/>
        </w:rPr>
        <w:t>Massa</w:t>
      </w:r>
    </w:p>
    <w:p w14:paraId="77C6D2DD" w14:textId="77777777" w:rsidR="003A2A09" w:rsidRPr="0083660B" w:rsidRDefault="003A2A09" w:rsidP="003A2A09">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21945AB4" w14:textId="77777777" w:rsidR="003A2A09" w:rsidRDefault="003A2A09" w:rsidP="003A2A09">
      <w:pPr>
        <w:pStyle w:val="Heading4"/>
        <w:rPr>
          <w:rFonts w:cs="Calibri"/>
        </w:rPr>
      </w:pPr>
      <w:r>
        <w:rPr>
          <w:rFonts w:cs="Calibri"/>
        </w:rPr>
        <w:t>I</w:t>
      </w:r>
      <w:r w:rsidRPr="00F72822">
        <w:rPr>
          <w:rFonts w:cs="Calibri"/>
        </w:rPr>
        <w:t>f the aff is winning, they get the ballot is a tacit ballot conditional which means denying the premise proves the conclusion that I should get the ballot.</w:t>
      </w:r>
    </w:p>
    <w:p w14:paraId="53686CF4" w14:textId="77777777" w:rsidR="003A2A09" w:rsidRDefault="003A2A09" w:rsidP="003A2A09">
      <w:pPr>
        <w:shd w:val="clear" w:color="auto" w:fill="FFFFFF"/>
        <w:spacing w:after="0" w:line="240" w:lineRule="auto"/>
        <w:rPr>
          <w:rFonts w:eastAsia="Times New Roman"/>
          <w:b/>
          <w:bCs/>
          <w:color w:val="000000"/>
          <w:sz w:val="26"/>
          <w:szCs w:val="26"/>
          <w:u w:val="single"/>
        </w:rPr>
      </w:pPr>
    </w:p>
    <w:p w14:paraId="2F933D50" w14:textId="77777777" w:rsidR="003A2A09" w:rsidRPr="00D00CAB" w:rsidRDefault="003A2A09" w:rsidP="003A2A09">
      <w:pPr>
        <w:pStyle w:val="Heading4"/>
      </w:pPr>
      <w:r w:rsidRPr="00D75B1C">
        <w:t>1</w:t>
      </w:r>
      <w:r>
        <w:t>5</w:t>
      </w:r>
      <w:r w:rsidRPr="00D75B1C">
        <w:t xml:space="preserve">] Negating affirms because it assumes that the 1ac is a statement that is worthy of contestation which means are arguments are legitimate. </w:t>
      </w:r>
    </w:p>
    <w:p w14:paraId="3EA3F2F0" w14:textId="77777777" w:rsidR="003A2A09" w:rsidRPr="005A2539" w:rsidRDefault="003A2A09" w:rsidP="003A2A09">
      <w:pPr>
        <w:pStyle w:val="Heading4"/>
      </w:pPr>
      <w:r>
        <w:t xml:space="preserve">16] </w:t>
      </w:r>
      <w:r w:rsidRPr="005A2539">
        <w:t xml:space="preserve">Bonini’s Paradox – </w:t>
      </w:r>
      <w:r>
        <w:t>expanding debate’s parameters to the 1NC and onward makes the round irresolvable due to a lack of understanding so just vote aff</w:t>
      </w:r>
    </w:p>
    <w:p w14:paraId="32ABC8F7" w14:textId="77777777" w:rsidR="003A2A09" w:rsidRPr="005A2539" w:rsidRDefault="003A2A09" w:rsidP="003A2A09">
      <w:pPr>
        <w:spacing w:line="276" w:lineRule="auto"/>
        <w:rPr>
          <w:rFonts w:asciiTheme="minorHAnsi" w:hAnsiTheme="minorHAnsi" w:cstheme="minorHAnsi"/>
          <w:sz w:val="16"/>
          <w:szCs w:val="16"/>
        </w:rPr>
      </w:pPr>
      <w:r w:rsidRPr="005A2539">
        <w:rPr>
          <w:rFonts w:asciiTheme="minorHAnsi" w:hAnsiTheme="minorHAnsi" w:cstheme="minorHAnsi"/>
          <w:b/>
          <w:bCs/>
        </w:rPr>
        <w:t>Wikipedia</w:t>
      </w:r>
      <w:r w:rsidRPr="005A2539">
        <w:rPr>
          <w:rFonts w:asciiTheme="minorHAnsi" w:hAnsiTheme="minorHAnsi" w:cstheme="minorHAnsi"/>
          <w:sz w:val="16"/>
          <w:szCs w:val="16"/>
        </w:rPr>
        <w:t xml:space="preserve"> [Brackets Original. “Bonini's paradox”. Wikipedia. No Date. </w:t>
      </w:r>
      <w:hyperlink r:id="rId26"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 xml:space="preserve"> ]</w:t>
      </w:r>
    </w:p>
    <w:p w14:paraId="0349752A" w14:textId="77777777" w:rsidR="003A2A09" w:rsidRPr="005A2539" w:rsidRDefault="003A2A09" w:rsidP="003A2A09">
      <w:pPr>
        <w:spacing w:after="0" w:line="276" w:lineRule="auto"/>
        <w:rPr>
          <w:rFonts w:asciiTheme="minorHAnsi" w:hAnsiTheme="minorHAnsi" w:cstheme="minorHAnsi"/>
          <w:sz w:val="14"/>
        </w:rPr>
      </w:pPr>
      <w:r w:rsidRPr="005A2539">
        <w:rPr>
          <w:rFonts w:asciiTheme="minorHAnsi" w:hAnsiTheme="minorHAnsi" w:cstheme="minorHAnsi"/>
          <w:sz w:val="14"/>
        </w:rPr>
        <w:t>In modern discourse, the paradox was articulated by John M. Dutton and William H. Starbuck[2]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est simple est toujours faux. Ce qui ne l’est pas est inutilisable".[4] ("A simple statement is bound to be untrue. One that is not simple cannot be utilized."[5]) </w:t>
      </w:r>
      <w:r w:rsidRPr="005A2539">
        <w:rPr>
          <w:rStyle w:val="StyleUnderline"/>
          <w:rFonts w:asciiTheme="minorHAnsi" w:hAnsiTheme="minorHAnsi" w:cstheme="minorHAnsi"/>
        </w:rPr>
        <w:t xml:space="preserve">Also, the same topic has been discussed by Richard Levins in his classic essay "The Strategy of Model Building in Population Biology", in stating that </w:t>
      </w:r>
      <w:r w:rsidRPr="005A2539">
        <w:rPr>
          <w:rStyle w:val="StyleUnderline"/>
          <w:rFonts w:asciiTheme="minorHAnsi" w:hAnsiTheme="minorHAnsi" w:cstheme="minorHAnsi"/>
          <w:highlight w:val="green"/>
        </w:rPr>
        <w:t>complex models have 'too many</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parameters</w:t>
      </w:r>
      <w:r w:rsidRPr="005A2539">
        <w:rPr>
          <w:rStyle w:val="StyleUnderline"/>
          <w:rFonts w:asciiTheme="minorHAnsi" w:hAnsiTheme="minorHAnsi" w:cstheme="minorHAnsi"/>
        </w:rPr>
        <w:t xml:space="preserve"> to measure, </w:t>
      </w:r>
      <w:r w:rsidRPr="005A2539">
        <w:rPr>
          <w:rStyle w:val="StyleUnderline"/>
          <w:rFonts w:asciiTheme="minorHAnsi" w:hAnsiTheme="minorHAnsi" w:cstheme="minorHAnsi"/>
          <w:highlight w:val="green"/>
        </w:rPr>
        <w:t>leading to</w:t>
      </w:r>
      <w:r w:rsidRPr="005A2539">
        <w:rPr>
          <w:rStyle w:val="StyleUnderline"/>
          <w:rFonts w:asciiTheme="minorHAnsi" w:hAnsiTheme="minorHAnsi" w:cstheme="minorHAnsi"/>
        </w:rPr>
        <w:t xml:space="preserve"> analytically </w:t>
      </w:r>
      <w:r w:rsidRPr="005A2539">
        <w:rPr>
          <w:rStyle w:val="StyleUnderline"/>
          <w:rFonts w:asciiTheme="minorHAnsi" w:hAnsiTheme="minorHAnsi" w:cstheme="minorHAnsi"/>
          <w:highlight w:val="green"/>
        </w:rPr>
        <w:t>insoluble equations</w:t>
      </w:r>
      <w:r w:rsidRPr="005A2539">
        <w:rPr>
          <w:rStyle w:val="StyleUnderline"/>
          <w:rFonts w:asciiTheme="minorHAnsi" w:hAnsiTheme="minorHAnsi" w:cstheme="minorHAnsi"/>
        </w:rPr>
        <w:t xml:space="preserve"> that would exceed the capacity of our computers, but </w:t>
      </w:r>
      <w:r w:rsidRPr="005A2539">
        <w:rPr>
          <w:rStyle w:val="StyleUnderline"/>
          <w:rFonts w:asciiTheme="minorHAnsi" w:hAnsiTheme="minorHAnsi" w:cstheme="minorHAnsi"/>
          <w:highlight w:val="green"/>
        </w:rPr>
        <w:t>the results</w:t>
      </w:r>
      <w:r w:rsidRPr="005A2539">
        <w:rPr>
          <w:rStyle w:val="StyleUnderline"/>
          <w:rFonts w:asciiTheme="minorHAnsi" w:hAnsiTheme="minorHAnsi" w:cstheme="minorHAnsi"/>
        </w:rPr>
        <w:t xml:space="preserve"> would </w:t>
      </w:r>
      <w:r w:rsidRPr="005A2539">
        <w:rPr>
          <w:rStyle w:val="StyleUnderline"/>
          <w:rFonts w:asciiTheme="minorHAnsi" w:hAnsiTheme="minorHAnsi" w:cstheme="minorHAnsi"/>
          <w:highlight w:val="green"/>
        </w:rPr>
        <w:t>have no meaning</w:t>
      </w:r>
      <w:r w:rsidRPr="005A2539">
        <w:rPr>
          <w:rStyle w:val="StyleUnderline"/>
          <w:rFonts w:asciiTheme="minorHAnsi" w:hAnsiTheme="minorHAnsi" w:cstheme="minorHAnsi"/>
        </w:rPr>
        <w:t xml:space="preserve"> for us even if they could be solved.[</w:t>
      </w:r>
      <w:r w:rsidRPr="005A2539">
        <w:rPr>
          <w:rFonts w:asciiTheme="minorHAnsi" w:hAnsiTheme="minorHAnsi" w:cstheme="minorHAnsi"/>
          <w:sz w:val="14"/>
        </w:rPr>
        <w:t>6] (See Orzack and Sober, 1993; Odenbaugh, 2006)</w:t>
      </w:r>
    </w:p>
    <w:p w14:paraId="34208009" w14:textId="77777777" w:rsidR="003A2A09" w:rsidRDefault="003A2A09" w:rsidP="003A2A09"/>
    <w:p w14:paraId="5DDCA074" w14:textId="77777777" w:rsidR="003A2A09" w:rsidRPr="007E259C" w:rsidRDefault="003A2A09" w:rsidP="003A2A09">
      <w:pPr>
        <w:pStyle w:val="Heading4"/>
        <w:rPr>
          <w:rStyle w:val="Style13ptBold"/>
          <w:b/>
          <w:bCs w:val="0"/>
        </w:rPr>
      </w:pPr>
      <w:r>
        <w:rPr>
          <w:rStyle w:val="Style13ptBold"/>
          <w:b/>
          <w:bCs w:val="0"/>
        </w:rPr>
        <w:t xml:space="preserve">Only an </w:t>
      </w:r>
      <w:r w:rsidRPr="00B90511">
        <w:rPr>
          <w:rStyle w:val="Style13ptBold"/>
          <w:b/>
          <w:bCs w:val="0"/>
        </w:rPr>
        <w:t>agnostic</w:t>
      </w:r>
      <w:r>
        <w:rPr>
          <w:rStyle w:val="Style13ptBold"/>
          <w:b/>
          <w:bCs w:val="0"/>
        </w:rPr>
        <w:t xml:space="preserve"> deliberation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453523">
        <w:rPr>
          <w:u w:val="single"/>
        </w:rPr>
        <w:t>consistency with democratic agonism</w:t>
      </w:r>
      <w:r>
        <w:t xml:space="preserve">. </w:t>
      </w:r>
    </w:p>
    <w:p w14:paraId="10B5952B" w14:textId="77777777" w:rsidR="003A2A09" w:rsidRPr="00004AC0" w:rsidRDefault="003A2A09" w:rsidP="003A2A09">
      <w:pPr>
        <w:pStyle w:val="Heading4"/>
      </w:pPr>
      <w:r>
        <w:t>Additionally prefer</w:t>
      </w:r>
    </w:p>
    <w:p w14:paraId="21285FCD" w14:textId="77777777" w:rsidR="003A2A09" w:rsidRDefault="003A2A09" w:rsidP="003A2A09">
      <w:pPr>
        <w:pStyle w:val="Heading4"/>
      </w:pPr>
      <w:r>
        <w:t xml:space="preserve">1] </w:t>
      </w:r>
      <w:r w:rsidRPr="00310BAC">
        <w:rPr>
          <w:u w:val="single"/>
        </w:rPr>
        <w:t>TJFS</w:t>
      </w:r>
      <w:r>
        <w:t>- A</w:t>
      </w:r>
      <w:r w:rsidRPr="00310BAC">
        <w:t xml:space="preserve">] </w:t>
      </w:r>
      <w:r w:rsidRPr="00310BAC">
        <w:rPr>
          <w:u w:val="single"/>
        </w:rPr>
        <w:t>Inclusion</w:t>
      </w:r>
      <w:r w:rsidRPr="00310BAC">
        <w:t xml:space="preserve"> – </w:t>
      </w:r>
      <w:r>
        <w:t>Pragmatism</w:t>
      </w:r>
      <w:r w:rsidRPr="00310BAC">
        <w:t xml:space="preserve"> is a procedural for allowing </w:t>
      </w:r>
      <w:r>
        <w:t>a</w:t>
      </w:r>
      <w:r w:rsidRPr="00310BAC">
        <w:t>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24EFF266" w14:textId="77777777" w:rsidR="003A2A09" w:rsidRDefault="003A2A09" w:rsidP="003A2A09">
      <w:pPr>
        <w:pStyle w:val="Heading4"/>
      </w:pPr>
      <w:r>
        <w:t>2</w:t>
      </w:r>
      <w:r w:rsidRPr="00173B38">
        <w:t>] Value – procedural</w:t>
      </w:r>
      <w:r>
        <w:t xml:space="preserve"> decisions have infinite value because they allow agents to take steps to reduce harms under any index. To shut down an avenue for pragmatic discourse necessitates foreclosing all possible decisions in that situation except a static theory we can’t change. Kills the net most value – alternative theories with massive impacts can’t be considered.</w:t>
      </w:r>
    </w:p>
    <w:p w14:paraId="2432EC01" w14:textId="77777777" w:rsidR="003A2A09" w:rsidRPr="00B56222" w:rsidRDefault="003A2A09" w:rsidP="003A2A09">
      <w:pPr>
        <w:pStyle w:val="Heading4"/>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t xml:space="preserve">LaFollete 2K </w:t>
      </w:r>
      <w:r w:rsidRPr="00AD4023">
        <w:rPr>
          <w:rFonts w:cs="Calibri"/>
        </w:rPr>
        <w:br/>
      </w:r>
      <w:r w:rsidRPr="00AD4023">
        <w:rPr>
          <w:rFonts w:cs="Calibri"/>
          <w:b w:val="0"/>
          <w:sz w:val="18"/>
        </w:rPr>
        <w:t xml:space="preserve">"Pragmatic Ethics" </w:t>
      </w:r>
      <w:hyperlink r:id="rId27" w:history="1">
        <w:r w:rsidRPr="00AD4023">
          <w:rPr>
            <w:rFonts w:cs="Calibri"/>
            <w:b w:val="0"/>
            <w:sz w:val="18"/>
          </w:rPr>
          <w:t>Hugh LaFollette</w:t>
        </w:r>
      </w:hyperlink>
      <w:r w:rsidRPr="00AD4023">
        <w:rPr>
          <w:rFonts w:cs="Calibri"/>
          <w:b w:val="0"/>
          <w:sz w:val="18"/>
        </w:rPr>
        <w:t xml:space="preserve"> In </w:t>
      </w:r>
      <w:hyperlink r:id="rId28"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509497A3" w14:textId="77777777" w:rsidR="003A2A09" w:rsidRPr="003069FE" w:rsidRDefault="003A2A09" w:rsidP="003A2A09">
      <w:pPr>
        <w:rPr>
          <w:sz w:val="12"/>
          <w:szCs w:val="26"/>
        </w:rPr>
      </w:pPr>
      <w:r w:rsidRPr="002A3492">
        <w:rPr>
          <w:sz w:val="12"/>
          <w:szCs w:val="26"/>
        </w:rPr>
        <w:t xml:space="preserve">Employs criteria, but is not criterial The previous discussions enable us to say more precisely why pragmatists reject a criterial view of morality. Pragmatism's core contention that </w:t>
      </w:r>
      <w:r w:rsidRPr="00F3167B">
        <w:rPr>
          <w:rStyle w:val="StyleUnderline"/>
          <w:sz w:val="26"/>
          <w:szCs w:val="26"/>
          <w:highlight w:val="green"/>
        </w:rPr>
        <w:t>practice</w:t>
      </w:r>
      <w:r w:rsidRPr="000E7A47">
        <w:rPr>
          <w:b/>
          <w:sz w:val="26"/>
          <w:szCs w:val="26"/>
          <w:u w:val="single"/>
        </w:rPr>
        <w:t xml:space="preserve"> </w:t>
      </w:r>
      <w:r w:rsidRPr="002A3492">
        <w:rPr>
          <w:sz w:val="12"/>
          <w:szCs w:val="26"/>
        </w:rPr>
        <w:t xml:space="preserve">is primary in philosophy </w:t>
      </w:r>
      <w:r w:rsidRPr="00F3167B">
        <w:rPr>
          <w:rStyle w:val="StyleUnderline"/>
          <w:sz w:val="26"/>
          <w:szCs w:val="26"/>
          <w:highlight w:val="green"/>
        </w:rPr>
        <w:t>rules</w:t>
      </w:r>
      <w:r w:rsidRPr="00F3167B">
        <w:rPr>
          <w:b/>
          <w:sz w:val="26"/>
          <w:szCs w:val="26"/>
          <w:highlight w:val="green"/>
          <w:u w:val="single"/>
        </w:rPr>
        <w:t xml:space="preserve"> </w:t>
      </w:r>
      <w:r w:rsidRPr="00F3167B">
        <w:rPr>
          <w:rStyle w:val="StyleUnderline"/>
          <w:sz w:val="26"/>
          <w:szCs w:val="26"/>
          <w:highlight w:val="green"/>
        </w:rPr>
        <w:t>out</w:t>
      </w:r>
      <w:r w:rsidRPr="000E7A47">
        <w:rPr>
          <w:b/>
          <w:sz w:val="26"/>
          <w:szCs w:val="26"/>
          <w:u w:val="single"/>
        </w:rPr>
        <w:t xml:space="preserve"> </w:t>
      </w:r>
      <w:r w:rsidRPr="002A3492">
        <w:rPr>
          <w:sz w:val="12"/>
          <w:szCs w:val="26"/>
        </w:rPr>
        <w:t xml:space="preserve">the hope of logically prior </w:t>
      </w:r>
      <w:r w:rsidRPr="00F3167B">
        <w:rPr>
          <w:rStyle w:val="StyleUnderline"/>
          <w:sz w:val="26"/>
          <w:szCs w:val="26"/>
          <w:highlight w:val="green"/>
        </w:rPr>
        <w:t>criteria</w:t>
      </w:r>
      <w:r w:rsidRPr="002A3492">
        <w:rPr>
          <w:sz w:val="12"/>
          <w:szCs w:val="26"/>
        </w:rPr>
        <w:t xml:space="preserve">. Any meaningful criteria evolve from our attempt to live morally – in deciding what is the best action in the circumstances.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discovered by pure reason, and they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fixed</w:t>
      </w:r>
      <w:r w:rsidRPr="002A3492">
        <w:rPr>
          <w:sz w:val="12"/>
          <w:szCs w:val="26"/>
        </w:rPr>
        <w:t xml:space="preserve">. As ends of action, they are always revisable. </w:t>
      </w:r>
      <w:r w:rsidRPr="00F3167B">
        <w:rPr>
          <w:rStyle w:val="StyleUnderline"/>
          <w:sz w:val="26"/>
          <w:szCs w:val="26"/>
          <w:highlight w:val="green"/>
        </w:rPr>
        <w:t>As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obtain</w:t>
      </w:r>
      <w:r w:rsidRPr="00F3167B">
        <w:rPr>
          <w:b/>
          <w:sz w:val="26"/>
          <w:szCs w:val="26"/>
          <w:highlight w:val="green"/>
          <w:u w:val="single"/>
        </w:rPr>
        <w:t xml:space="preserve"> </w:t>
      </w:r>
      <w:r w:rsidRPr="00F3167B">
        <w:rPr>
          <w:rStyle w:val="StyleUnderline"/>
          <w:sz w:val="26"/>
          <w:szCs w:val="26"/>
          <w:highlight w:val="green"/>
        </w:rPr>
        <w:t>new</w:t>
      </w:r>
      <w:r w:rsidRPr="00F3167B">
        <w:rPr>
          <w:b/>
          <w:sz w:val="26"/>
          <w:szCs w:val="26"/>
          <w:highlight w:val="green"/>
          <w:u w:val="single"/>
        </w:rPr>
        <w:t xml:space="preserve"> </w:t>
      </w:r>
      <w:r w:rsidRPr="00F3167B">
        <w:rPr>
          <w:rStyle w:val="StyleUnderline"/>
          <w:sz w:val="26"/>
          <w:szCs w:val="26"/>
          <w:highlight w:val="green"/>
        </w:rPr>
        <w:t>evidence</w:t>
      </w:r>
      <w:r w:rsidRPr="00F3167B">
        <w:rPr>
          <w:b/>
          <w:sz w:val="26"/>
          <w:szCs w:val="26"/>
          <w:highlight w:val="green"/>
          <w:u w:val="single"/>
        </w:rPr>
        <w:t xml:space="preserve"> </w:t>
      </w:r>
      <w:r w:rsidRPr="002A3492">
        <w:rPr>
          <w:sz w:val="12"/>
          <w:szCs w:val="26"/>
        </w:rPr>
        <w:t xml:space="preserve">about ourselves and our world, and as our worlds changes,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find</w:t>
      </w:r>
      <w:r w:rsidRPr="00F3167B">
        <w:rPr>
          <w:b/>
          <w:sz w:val="26"/>
          <w:szCs w:val="26"/>
          <w:highlight w:val="green"/>
          <w:u w:val="single"/>
        </w:rPr>
        <w:t xml:space="preserve"> </w:t>
      </w:r>
      <w:r w:rsidRPr="002A3492">
        <w:rPr>
          <w:sz w:val="12"/>
          <w:szCs w:val="26"/>
        </w:rPr>
        <w:t xml:space="preserve">that </w:t>
      </w:r>
      <w:r w:rsidRPr="00F3167B">
        <w:rPr>
          <w:rStyle w:val="StyleUnderline"/>
          <w:sz w:val="26"/>
          <w:szCs w:val="26"/>
          <w:highlight w:val="green"/>
        </w:rPr>
        <w:t>what</w:t>
      </w:r>
      <w:r w:rsidRPr="00F3167B">
        <w:rPr>
          <w:b/>
          <w:sz w:val="26"/>
          <w:szCs w:val="26"/>
          <w:highlight w:val="green"/>
          <w:u w:val="single"/>
        </w:rPr>
        <w:t xml:space="preserve"> </w:t>
      </w:r>
      <w:r w:rsidRPr="00F3167B">
        <w:rPr>
          <w:rStyle w:val="StyleUnderline"/>
          <w:sz w:val="26"/>
          <w:szCs w:val="26"/>
          <w:highlight w:val="green"/>
        </w:rPr>
        <w:t>was</w:t>
      </w:r>
      <w:r w:rsidRPr="00F3167B">
        <w:rPr>
          <w:b/>
          <w:sz w:val="26"/>
          <w:szCs w:val="26"/>
          <w:highlight w:val="green"/>
          <w:u w:val="single"/>
        </w:rPr>
        <w:t xml:space="preserve"> </w:t>
      </w:r>
      <w:r w:rsidRPr="00F3167B">
        <w:rPr>
          <w:rStyle w:val="StyleUnderline"/>
          <w:sz w:val="26"/>
          <w:szCs w:val="26"/>
          <w:highlight w:val="green"/>
        </w:rPr>
        <w:t>appropriate</w:t>
      </w:r>
      <w:r w:rsidRPr="00F3167B">
        <w:rPr>
          <w:b/>
          <w:sz w:val="26"/>
          <w:szCs w:val="26"/>
          <w:highlight w:val="green"/>
          <w:u w:val="single"/>
        </w:rPr>
        <w:t xml:space="preserve"> </w:t>
      </w:r>
      <w:r w:rsidRPr="002A3492">
        <w:rPr>
          <w:sz w:val="12"/>
          <w:szCs w:val="26"/>
        </w:rPr>
        <w:t xml:space="preserve">for the old environment </w:t>
      </w:r>
      <w:r w:rsidRPr="00F3167B">
        <w:rPr>
          <w:rStyle w:val="StyleUnderline"/>
          <w:sz w:val="26"/>
          <w:szCs w:val="26"/>
          <w:highlight w:val="green"/>
        </w:rPr>
        <w:t>may</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be</w:t>
      </w:r>
      <w:r w:rsidRPr="00F3167B">
        <w:rPr>
          <w:b/>
          <w:sz w:val="26"/>
          <w:szCs w:val="26"/>
          <w:highlight w:val="green"/>
          <w:u w:val="single"/>
        </w:rPr>
        <w:t xml:space="preserve"> </w:t>
      </w:r>
      <w:r w:rsidRPr="00F3167B">
        <w:rPr>
          <w:rStyle w:val="StyleUnderline"/>
          <w:sz w:val="26"/>
          <w:szCs w:val="26"/>
          <w:highlight w:val="green"/>
        </w:rPr>
        <w:t>conducive</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survival in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 xml:space="preserve">new </w:t>
      </w:r>
      <w:r w:rsidRPr="002A3492">
        <w:rPr>
          <w:sz w:val="12"/>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moral</w:t>
      </w:r>
      <w:r w:rsidRPr="00F3167B">
        <w:rPr>
          <w:b/>
          <w:sz w:val="26"/>
          <w:szCs w:val="26"/>
          <w:highlight w:val="green"/>
          <w:u w:val="single"/>
        </w:rPr>
        <w:t xml:space="preserve"> </w:t>
      </w:r>
      <w:r w:rsidRPr="00F3167B">
        <w:rPr>
          <w:rStyle w:val="StyleUnderline"/>
          <w:sz w:val="26"/>
          <w:szCs w:val="26"/>
          <w:highlight w:val="green"/>
        </w:rPr>
        <w:t>world</w:t>
      </w:r>
      <w:r w:rsidRPr="00F3167B">
        <w:rPr>
          <w:b/>
          <w:sz w:val="26"/>
          <w:szCs w:val="26"/>
          <w:highlight w:val="green"/>
          <w:u w:val="single"/>
        </w:rPr>
        <w:t xml:space="preserve"> </w:t>
      </w:r>
      <w:r w:rsidRPr="00F3167B">
        <w:rPr>
          <w:rStyle w:val="StyleUnderline"/>
          <w:sz w:val="26"/>
          <w:szCs w:val="26"/>
          <w:highlight w:val="green"/>
        </w:rPr>
        <w:t>is</w:t>
      </w:r>
      <w:r w:rsidRPr="00F3167B">
        <w:rPr>
          <w:b/>
          <w:sz w:val="26"/>
          <w:szCs w:val="26"/>
          <w:highlight w:val="green"/>
          <w:u w:val="single"/>
        </w:rPr>
        <w:t xml:space="preserve"> </w:t>
      </w:r>
      <w:r w:rsidRPr="00F3167B">
        <w:rPr>
          <w:rStyle w:val="StyleUnderline"/>
          <w:sz w:val="26"/>
          <w:szCs w:val="26"/>
          <w:highlight w:val="green"/>
        </w:rPr>
        <w:t>complex</w:t>
      </w:r>
      <w:r w:rsidRPr="00F3167B">
        <w:rPr>
          <w:b/>
          <w:sz w:val="26"/>
          <w:szCs w:val="26"/>
          <w:highlight w:val="green"/>
          <w:u w:val="single"/>
        </w:rPr>
        <w:t xml:space="preserve"> </w:t>
      </w:r>
      <w:r w:rsidRPr="00F3167B">
        <w:rPr>
          <w:rStyle w:val="StyleUnderline"/>
          <w:sz w:val="26"/>
          <w:szCs w:val="26"/>
          <w:highlight w:val="green"/>
        </w:rPr>
        <w:t>and</w:t>
      </w:r>
      <w:r w:rsidRPr="00F3167B">
        <w:rPr>
          <w:b/>
          <w:sz w:val="26"/>
          <w:szCs w:val="26"/>
          <w:highlight w:val="green"/>
          <w:u w:val="single"/>
        </w:rPr>
        <w:t xml:space="preserve"> </w:t>
      </w:r>
      <w:r w:rsidRPr="00F3167B">
        <w:rPr>
          <w:rStyle w:val="StyleUnderline"/>
          <w:sz w:val="26"/>
          <w:szCs w:val="26"/>
          <w:highlight w:val="green"/>
        </w:rPr>
        <w:t>changeable</w:t>
      </w:r>
      <w:r w:rsidRPr="00F3167B">
        <w:rPr>
          <w:b/>
          <w:sz w:val="26"/>
          <w:szCs w:val="26"/>
          <w:highlight w:val="green"/>
          <w:u w:val="single"/>
        </w:rPr>
        <w:t xml:space="preserve">. </w:t>
      </w:r>
      <w:r w:rsidRPr="00F3167B">
        <w:rPr>
          <w:rStyle w:val="StyleUnderline"/>
          <w:sz w:val="26"/>
          <w:szCs w:val="26"/>
          <w:highlight w:val="green"/>
        </w:rPr>
        <w:t>No</w:t>
      </w:r>
      <w:r w:rsidRPr="002A3492">
        <w:rPr>
          <w:sz w:val="12"/>
          <w:szCs w:val="26"/>
        </w:rPr>
        <w:t xml:space="preserve"> set of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could</w:t>
      </w:r>
      <w:r w:rsidRPr="00F3167B">
        <w:rPr>
          <w:b/>
          <w:sz w:val="26"/>
          <w:szCs w:val="26"/>
          <w:highlight w:val="green"/>
          <w:u w:val="single"/>
        </w:rPr>
        <w:t xml:space="preserve"> </w:t>
      </w:r>
      <w:r w:rsidRPr="00F3167B">
        <w:rPr>
          <w:rStyle w:val="StyleUnderline"/>
          <w:sz w:val="26"/>
          <w:szCs w:val="26"/>
          <w:highlight w:val="green"/>
        </w:rPr>
        <w:t>give</w:t>
      </w:r>
      <w:r w:rsidRPr="00F3167B">
        <w:rPr>
          <w:b/>
          <w:sz w:val="26"/>
          <w:szCs w:val="26"/>
          <w:highlight w:val="green"/>
          <w:u w:val="single"/>
        </w:rPr>
        <w:t xml:space="preserve"> </w:t>
      </w:r>
      <w:r w:rsidRPr="00F3167B">
        <w:rPr>
          <w:rStyle w:val="StyleUnderline"/>
          <w:sz w:val="26"/>
          <w:szCs w:val="26"/>
          <w:highlight w:val="green"/>
        </w:rPr>
        <w:t>us</w:t>
      </w:r>
      <w:r w:rsidRPr="00F3167B">
        <w:rPr>
          <w:b/>
          <w:sz w:val="26"/>
          <w:szCs w:val="26"/>
          <w:highlight w:val="green"/>
          <w:u w:val="single"/>
        </w:rPr>
        <w:t xml:space="preserve"> </w:t>
      </w:r>
      <w:r w:rsidRPr="00F3167B">
        <w:rPr>
          <w:rStyle w:val="StyleUnderline"/>
          <w:sz w:val="26"/>
          <w:szCs w:val="26"/>
          <w:highlight w:val="green"/>
        </w:rPr>
        <w:t>univocal</w:t>
      </w:r>
      <w:r w:rsidRPr="00F3167B">
        <w:rPr>
          <w:b/>
          <w:sz w:val="26"/>
          <w:szCs w:val="26"/>
          <w:highlight w:val="green"/>
          <w:u w:val="single"/>
        </w:rPr>
        <w:t xml:space="preserve"> </w:t>
      </w:r>
      <w:r w:rsidRPr="00F3167B">
        <w:rPr>
          <w:rStyle w:val="StyleUnderline"/>
          <w:sz w:val="26"/>
          <w:szCs w:val="26"/>
          <w:highlight w:val="green"/>
        </w:rPr>
        <w:t>answers</w:t>
      </w:r>
      <w:r w:rsidRPr="00F3167B">
        <w:rPr>
          <w:b/>
          <w:sz w:val="26"/>
          <w:szCs w:val="26"/>
          <w:highlight w:val="green"/>
          <w:u w:val="single"/>
        </w:rPr>
        <w:t xml:space="preserve"> </w:t>
      </w:r>
      <w:r w:rsidRPr="00F3167B">
        <w:rPr>
          <w:rStyle w:val="StyleUnderline"/>
          <w:sz w:val="26"/>
          <w:szCs w:val="26"/>
          <w:highlight w:val="green"/>
        </w:rPr>
        <w:t>about</w:t>
      </w:r>
      <w:r w:rsidRPr="00F3167B">
        <w:rPr>
          <w:b/>
          <w:sz w:val="26"/>
          <w:szCs w:val="26"/>
          <w:highlight w:val="green"/>
          <w:u w:val="single"/>
        </w:rPr>
        <w:t xml:space="preserve"> </w:t>
      </w:r>
      <w:r w:rsidRPr="00F3167B">
        <w:rPr>
          <w:rStyle w:val="StyleUnderline"/>
          <w:sz w:val="26"/>
          <w:szCs w:val="26"/>
          <w:highlight w:val="green"/>
        </w:rPr>
        <w:t>how</w:t>
      </w:r>
      <w:r w:rsidRPr="00F3167B">
        <w:rPr>
          <w:b/>
          <w:sz w:val="26"/>
          <w:szCs w:val="26"/>
          <w:highlight w:val="green"/>
          <w:u w:val="single"/>
        </w:rPr>
        <w:t xml:space="preserve"> </w:t>
      </w:r>
      <w:r w:rsidRPr="00F3167B">
        <w:rPr>
          <w:rStyle w:val="StyleUnderline"/>
          <w:sz w:val="26"/>
          <w:szCs w:val="26"/>
          <w:highlight w:val="green"/>
        </w:rPr>
        <w:t>we should behave in all circumstances</w:t>
      </w:r>
      <w:r w:rsidRPr="00F3167B">
        <w:rPr>
          <w:b/>
          <w:sz w:val="26"/>
          <w:szCs w:val="26"/>
          <w:highlight w:val="green"/>
          <w:u w:val="single"/>
        </w:rPr>
        <w:t>.</w:t>
      </w:r>
      <w:r w:rsidRPr="002A3492">
        <w:rPr>
          <w:sz w:val="12"/>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F3167B">
        <w:rPr>
          <w:rStyle w:val="StyleUnderline"/>
          <w:sz w:val="26"/>
          <w:szCs w:val="26"/>
          <w:highlight w:val="green"/>
        </w:rPr>
        <w:t>as</w:t>
      </w:r>
      <w:r w:rsidRPr="000E7A47">
        <w:rPr>
          <w:b/>
          <w:sz w:val="26"/>
          <w:szCs w:val="26"/>
          <w:u w:val="single"/>
        </w:rPr>
        <w:t xml:space="preserve"> </w:t>
      </w:r>
      <w:r w:rsidRPr="002A3492">
        <w:rPr>
          <w:sz w:val="12"/>
          <w:szCs w:val="26"/>
        </w:rPr>
        <w:t xml:space="preserve">our </w:t>
      </w:r>
      <w:r w:rsidRPr="00F3167B">
        <w:rPr>
          <w:rStyle w:val="StyleUnderline"/>
          <w:sz w:val="26"/>
          <w:szCs w:val="26"/>
          <w:highlight w:val="green"/>
        </w:rPr>
        <w:t>environments</w:t>
      </w:r>
      <w:r w:rsidRPr="00F3167B">
        <w:rPr>
          <w:b/>
          <w:sz w:val="26"/>
          <w:szCs w:val="26"/>
          <w:highlight w:val="green"/>
          <w:u w:val="single"/>
        </w:rPr>
        <w:t xml:space="preserve"> </w:t>
      </w:r>
      <w:r w:rsidRPr="00F3167B">
        <w:rPr>
          <w:rStyle w:val="StyleUnderline"/>
          <w:sz w:val="26"/>
          <w:szCs w:val="26"/>
          <w:highlight w:val="green"/>
        </w:rPr>
        <w:t>change</w:t>
      </w:r>
      <w:r w:rsidRPr="002A3492">
        <w:rPr>
          <w:sz w:val="12"/>
          <w:szCs w:val="26"/>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F3167B">
        <w:rPr>
          <w:rStyle w:val="StyleUnderline"/>
          <w:sz w:val="26"/>
          <w:szCs w:val="26"/>
          <w:highlight w:val="green"/>
        </w:rPr>
        <w:t>Pragmatic</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external rules we apply, but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tools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use</w:t>
      </w:r>
      <w:r w:rsidRPr="00F3167B">
        <w:rPr>
          <w:b/>
          <w:sz w:val="26"/>
          <w:szCs w:val="26"/>
          <w:highlight w:val="green"/>
          <w:u w:val="single"/>
        </w:rPr>
        <w:t xml:space="preserve"> </w:t>
      </w:r>
      <w:r w:rsidRPr="00F3167B">
        <w:rPr>
          <w:rStyle w:val="StyleUnderline"/>
          <w:sz w:val="26"/>
          <w:szCs w:val="26"/>
          <w:highlight w:val="green"/>
        </w:rPr>
        <w:t>in</w:t>
      </w:r>
      <w:r w:rsidRPr="00F3167B">
        <w:rPr>
          <w:b/>
          <w:sz w:val="26"/>
          <w:szCs w:val="26"/>
          <w:highlight w:val="green"/>
          <w:u w:val="single"/>
        </w:rPr>
        <w:t xml:space="preserve"> </w:t>
      </w:r>
      <w:r w:rsidRPr="00F3167B">
        <w:rPr>
          <w:rStyle w:val="StyleUnderline"/>
          <w:sz w:val="26"/>
          <w:szCs w:val="26"/>
          <w:highlight w:val="green"/>
        </w:rPr>
        <w:t>making</w:t>
      </w:r>
      <w:r w:rsidRPr="00F3167B">
        <w:rPr>
          <w:b/>
          <w:sz w:val="26"/>
          <w:szCs w:val="26"/>
          <w:highlight w:val="green"/>
          <w:u w:val="single"/>
        </w:rPr>
        <w:t xml:space="preserve"> </w:t>
      </w:r>
      <w:r w:rsidRPr="00F3167B">
        <w:rPr>
          <w:rStyle w:val="StyleUnderline"/>
          <w:sz w:val="26"/>
          <w:szCs w:val="26"/>
          <w:highlight w:val="green"/>
        </w:rPr>
        <w:t>informed</w:t>
      </w:r>
      <w:r w:rsidRPr="00F3167B">
        <w:rPr>
          <w:b/>
          <w:sz w:val="26"/>
          <w:szCs w:val="26"/>
          <w:highlight w:val="green"/>
          <w:u w:val="single"/>
        </w:rPr>
        <w:t xml:space="preserve"> </w:t>
      </w:r>
      <w:r w:rsidRPr="00F3167B">
        <w:rPr>
          <w:rStyle w:val="StyleUnderline"/>
          <w:sz w:val="26"/>
          <w:szCs w:val="26"/>
          <w:highlight w:val="green"/>
        </w:rPr>
        <w:t>judgements</w:t>
      </w:r>
      <w:r w:rsidRPr="002A3492">
        <w:rPr>
          <w:sz w:val="12"/>
          <w:szCs w:val="26"/>
        </w:rPr>
        <w:t xml:space="preserve">. They embody learning from previous action, they express our tentative efforts to isolate morally relevant features of those actions. These </w:t>
      </w:r>
      <w:r w:rsidRPr="00F3167B">
        <w:rPr>
          <w:rStyle w:val="StyleUnderline"/>
          <w:sz w:val="26"/>
          <w:szCs w:val="26"/>
          <w:highlight w:val="green"/>
        </w:rPr>
        <w:t>emergent</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can</w:t>
      </w:r>
      <w:r w:rsidRPr="00F3167B">
        <w:rPr>
          <w:b/>
          <w:sz w:val="26"/>
          <w:szCs w:val="26"/>
          <w:highlight w:val="green"/>
          <w:u w:val="single"/>
        </w:rPr>
        <w:t xml:space="preserve"> </w:t>
      </w:r>
      <w:r w:rsidRPr="00F3167B">
        <w:rPr>
          <w:rStyle w:val="StyleUnderline"/>
          <w:sz w:val="26"/>
          <w:szCs w:val="26"/>
          <w:highlight w:val="green"/>
        </w:rPr>
        <w:t>become</w:t>
      </w:r>
      <w:r w:rsidRPr="00F3167B">
        <w:rPr>
          <w:b/>
          <w:sz w:val="26"/>
          <w:szCs w:val="26"/>
          <w:highlight w:val="green"/>
          <w:u w:val="single"/>
        </w:rPr>
        <w:t xml:space="preserve"> </w:t>
      </w:r>
      <w:r w:rsidRPr="00F3167B">
        <w:rPr>
          <w:rStyle w:val="StyleUnderline"/>
          <w:sz w:val="26"/>
          <w:szCs w:val="26"/>
          <w:highlight w:val="green"/>
        </w:rPr>
        <w:t>integrated</w:t>
      </w:r>
      <w:r w:rsidRPr="000E7A47">
        <w:rPr>
          <w:b/>
          <w:sz w:val="26"/>
          <w:szCs w:val="26"/>
          <w:u w:val="single"/>
        </w:rPr>
        <w:t xml:space="preserve"> </w:t>
      </w:r>
      <w:r w:rsidRPr="00F3167B">
        <w:rPr>
          <w:rStyle w:val="StyleUnderline"/>
          <w:sz w:val="26"/>
          <w:szCs w:val="26"/>
          <w:highlight w:val="green"/>
        </w:rPr>
        <w:t>into our habits</w:t>
      </w:r>
      <w:r w:rsidRPr="00F3167B">
        <w:rPr>
          <w:b/>
          <w:sz w:val="26"/>
          <w:szCs w:val="26"/>
          <w:highlight w:val="green"/>
          <w:u w:val="single"/>
        </w:rPr>
        <w:t>,</w:t>
      </w:r>
      <w:r w:rsidRPr="002A3492">
        <w:rPr>
          <w:sz w:val="12"/>
          <w:szCs w:val="26"/>
        </w:rPr>
        <w:t xml:space="preserve"> thereby </w:t>
      </w:r>
      <w:r w:rsidRPr="00F3167B">
        <w:rPr>
          <w:rStyle w:val="StyleUnderline"/>
          <w:sz w:val="26"/>
          <w:szCs w:val="26"/>
          <w:highlight w:val="green"/>
        </w:rPr>
        <w:t>informing</w:t>
      </w:r>
      <w:r w:rsidRPr="000E7A47">
        <w:rPr>
          <w:b/>
          <w:sz w:val="26"/>
          <w:szCs w:val="26"/>
          <w:u w:val="single"/>
        </w:rPr>
        <w:t xml:space="preserve"> </w:t>
      </w:r>
      <w:r w:rsidRPr="002A3492">
        <w:rPr>
          <w:sz w:val="12"/>
          <w:szCs w:val="26"/>
        </w:rPr>
        <w:t xml:space="preserve">the </w:t>
      </w:r>
      <w:r w:rsidRPr="00F3167B">
        <w:rPr>
          <w:rStyle w:val="StyleUnderline"/>
          <w:sz w:val="26"/>
          <w:szCs w:val="26"/>
          <w:highlight w:val="green"/>
        </w:rPr>
        <w:t>ways</w:t>
      </w:r>
      <w:r w:rsidRPr="000E7A47">
        <w:rPr>
          <w:b/>
          <w:sz w:val="26"/>
          <w:szCs w:val="26"/>
          <w:u w:val="single"/>
        </w:rPr>
        <w:t xml:space="preserve"> </w:t>
      </w:r>
      <w:r w:rsidRPr="002A3492">
        <w:rPr>
          <w:sz w:val="12"/>
          <w:szCs w:val="26"/>
        </w:rPr>
        <w:t xml:space="preserve">that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react</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think about, and imagine </w:t>
      </w:r>
      <w:r w:rsidRPr="00F3167B">
        <w:rPr>
          <w:rStyle w:val="StyleUnderline"/>
          <w:sz w:val="26"/>
          <w:szCs w:val="26"/>
          <w:highlight w:val="green"/>
        </w:rPr>
        <w:t>our</w:t>
      </w:r>
      <w:r w:rsidRPr="00F3167B">
        <w:rPr>
          <w:b/>
          <w:sz w:val="26"/>
          <w:szCs w:val="26"/>
          <w:highlight w:val="green"/>
          <w:u w:val="single"/>
        </w:rPr>
        <w:t xml:space="preserve"> </w:t>
      </w:r>
      <w:r w:rsidRPr="00F3167B">
        <w:rPr>
          <w:rStyle w:val="StyleUnderline"/>
          <w:sz w:val="26"/>
          <w:szCs w:val="26"/>
          <w:highlight w:val="green"/>
        </w:rPr>
        <w:t>worlds</w:t>
      </w:r>
      <w:r w:rsidRPr="000E7A47">
        <w:rPr>
          <w:b/>
          <w:sz w:val="26"/>
          <w:szCs w:val="26"/>
          <w:u w:val="single"/>
        </w:rPr>
        <w:t xml:space="preserve"> </w:t>
      </w:r>
      <w:r w:rsidRPr="002A3492">
        <w:rPr>
          <w:sz w:val="12"/>
          <w:szCs w:val="26"/>
        </w:rPr>
        <w:t xml:space="preserve">and our relations to others. This explains why </w:t>
      </w:r>
      <w:r w:rsidRPr="002A3492">
        <w:rPr>
          <w:sz w:val="12"/>
          <w:szCs w:val="26"/>
        </w:rPr>
        <w:lastRenderedPageBreak/>
        <w:t xml:space="preserve">pragmatists think other theories can provide guidance on how to live morally. Standard moral theories err not because they offer silly moral advice, but because they misunderstand that advice. </w:t>
      </w:r>
      <w:r w:rsidRPr="00F3167B">
        <w:rPr>
          <w:rStyle w:val="StyleUnderline"/>
          <w:sz w:val="26"/>
          <w:szCs w:val="26"/>
          <w:highlight w:val="green"/>
        </w:rPr>
        <w:t>Other</w:t>
      </w:r>
      <w:r w:rsidRPr="00F3167B">
        <w:rPr>
          <w:b/>
          <w:sz w:val="26"/>
          <w:szCs w:val="26"/>
          <w:highlight w:val="green"/>
          <w:u w:val="single"/>
        </w:rPr>
        <w:t xml:space="preserve"> </w:t>
      </w:r>
      <w:r w:rsidRPr="002A3492">
        <w:rPr>
          <w:sz w:val="12"/>
          <w:szCs w:val="26"/>
        </w:rPr>
        <w:t xml:space="preserve">moral </w:t>
      </w:r>
      <w:r w:rsidRPr="00F3167B">
        <w:rPr>
          <w:rStyle w:val="StyleUnderline"/>
          <w:sz w:val="26"/>
          <w:szCs w:val="26"/>
          <w:highlight w:val="green"/>
        </w:rPr>
        <w:t>theories</w:t>
      </w:r>
      <w:r w:rsidRPr="00F3167B">
        <w:rPr>
          <w:b/>
          <w:sz w:val="26"/>
          <w:szCs w:val="26"/>
          <w:highlight w:val="green"/>
          <w:u w:val="single"/>
        </w:rPr>
        <w:t xml:space="preserve"> </w:t>
      </w:r>
      <w:r w:rsidRPr="00F3167B">
        <w:rPr>
          <w:rStyle w:val="StyleUnderline"/>
          <w:sz w:val="26"/>
          <w:szCs w:val="26"/>
          <w:highlight w:val="green"/>
        </w:rPr>
        <w:t>can</w:t>
      </w:r>
      <w:r w:rsidRPr="002A3492">
        <w:rPr>
          <w:sz w:val="12"/>
          <w:szCs w:val="26"/>
        </w:rPr>
        <w:t xml:space="preserve"> help us </w:t>
      </w:r>
      <w:r w:rsidRPr="00F3167B">
        <w:rPr>
          <w:rStyle w:val="StyleUnderline"/>
          <w:sz w:val="26"/>
          <w:szCs w:val="26"/>
          <w:highlight w:val="green"/>
        </w:rPr>
        <w:t>isolate</w:t>
      </w:r>
      <w:r w:rsidRPr="00F3167B">
        <w:rPr>
          <w:b/>
          <w:sz w:val="26"/>
          <w:szCs w:val="26"/>
          <w:highlight w:val="green"/>
          <w:u w:val="single"/>
        </w:rPr>
        <w:t xml:space="preserve"> </w:t>
      </w:r>
      <w:r w:rsidRPr="002A3492">
        <w:rPr>
          <w:sz w:val="12"/>
          <w:szCs w:val="26"/>
        </w:rPr>
        <w:t xml:space="preserve">(and habitually focus on) </w:t>
      </w:r>
      <w:r w:rsidRPr="00F3167B">
        <w:rPr>
          <w:rStyle w:val="StyleUnderline"/>
          <w:sz w:val="26"/>
          <w:szCs w:val="26"/>
          <w:highlight w:val="green"/>
        </w:rPr>
        <w:t>morally</w:t>
      </w:r>
      <w:r w:rsidRPr="00F3167B">
        <w:rPr>
          <w:b/>
          <w:sz w:val="26"/>
          <w:szCs w:val="26"/>
          <w:highlight w:val="green"/>
          <w:u w:val="single"/>
        </w:rPr>
        <w:t xml:space="preserve"> </w:t>
      </w:r>
      <w:r w:rsidRPr="00F3167B">
        <w:rPr>
          <w:rStyle w:val="StyleUnderline"/>
          <w:sz w:val="26"/>
          <w:szCs w:val="26"/>
          <w:highlight w:val="green"/>
        </w:rPr>
        <w:t>relevant</w:t>
      </w:r>
      <w:r w:rsidRPr="00F3167B">
        <w:rPr>
          <w:b/>
          <w:sz w:val="26"/>
          <w:szCs w:val="26"/>
          <w:highlight w:val="green"/>
          <w:u w:val="single"/>
        </w:rPr>
        <w:t xml:space="preserve"> </w:t>
      </w:r>
      <w:r w:rsidRPr="00F3167B">
        <w:rPr>
          <w:rStyle w:val="StyleUnderline"/>
          <w:sz w:val="26"/>
          <w:szCs w:val="26"/>
          <w:highlight w:val="green"/>
        </w:rPr>
        <w:t>features</w:t>
      </w:r>
      <w:r w:rsidRPr="00F3167B">
        <w:rPr>
          <w:b/>
          <w:sz w:val="26"/>
          <w:szCs w:val="26"/>
          <w:highlight w:val="green"/>
          <w:u w:val="single"/>
        </w:rPr>
        <w:t xml:space="preserve"> </w:t>
      </w:r>
      <w:r w:rsidRPr="002A3492">
        <w:rPr>
          <w:sz w:val="12"/>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2A3492">
        <w:rPr>
          <w:sz w:val="12"/>
        </w:rPr>
        <w:t xml:space="preserve">The pragmatist absorbs these insights into her habits, and thereby shapes how she habitually responds, </w:t>
      </w:r>
      <w:r w:rsidRPr="002A3492">
        <w:rPr>
          <w:sz w:val="12"/>
          <w:szCs w:val="26"/>
        </w:rPr>
        <w:t>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w:t>
      </w:r>
      <w:r>
        <w:rPr>
          <w:sz w:val="12"/>
          <w:szCs w:val="26"/>
        </w:rPr>
        <w:t>y.</w:t>
      </w:r>
    </w:p>
    <w:p w14:paraId="6F8A27AC" w14:textId="77777777" w:rsidR="003A2A09" w:rsidRDefault="003A2A09" w:rsidP="003A2A09">
      <w:pPr>
        <w:pStyle w:val="Heading4"/>
      </w:pPr>
      <w:r>
        <w:t>4</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2220DB0F" w14:textId="77777777" w:rsidR="003A2A09" w:rsidRDefault="003A2A09" w:rsidP="003A2A09">
      <w:pPr>
        <w:pStyle w:val="Heading4"/>
      </w:pPr>
      <w:r>
        <w:rPr>
          <w:rStyle w:val="Style13ptBold"/>
          <w:b/>
        </w:rPr>
        <w:t>5</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6180A5BD" w14:textId="77777777" w:rsidR="003A2A09" w:rsidRPr="008A6093" w:rsidRDefault="003A2A09" w:rsidP="003A2A09"/>
    <w:p w14:paraId="1F6334F4" w14:textId="77777777" w:rsidR="003A2A09" w:rsidRDefault="003A2A09" w:rsidP="003A2A09">
      <w:pPr>
        <w:pStyle w:val="Heading3"/>
      </w:pPr>
      <w:r w:rsidRPr="003F1001">
        <w:lastRenderedPageBreak/>
        <w:t xml:space="preserve">1AC </w:t>
      </w:r>
      <w:r>
        <w:t>–</w:t>
      </w:r>
      <w:r w:rsidRPr="003F1001">
        <w:t xml:space="preserve"> Offense</w:t>
      </w:r>
    </w:p>
    <w:p w14:paraId="2664587C" w14:textId="77777777" w:rsidR="003A2A09" w:rsidRDefault="003A2A09" w:rsidP="003A2A09">
      <w:pPr>
        <w:pStyle w:val="Heading4"/>
      </w:pPr>
      <w:r>
        <w:t xml:space="preserve">The negative and I Affirm the Whole Resolution – </w:t>
      </w:r>
      <w:r w:rsidRPr="005A48E1">
        <w:t>Resolved: In a democracy, a free press ought to prioritize objectivity over advocacy.</w:t>
      </w:r>
    </w:p>
    <w:p w14:paraId="7E05AE26" w14:textId="72A35520" w:rsidR="003A2A09" w:rsidRPr="002B22B2" w:rsidRDefault="003A2A09" w:rsidP="003A2A09">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3BB12C85" w14:textId="03055541" w:rsidR="003A2A09" w:rsidRDefault="003A2A09" w:rsidP="003A2A09">
      <w:pPr>
        <w:pStyle w:val="Heading4"/>
      </w:pPr>
      <w:r>
        <w:t xml:space="preserve">1] Objectivity in the press is consistent with the pragmatic theory of truth via </w:t>
      </w:r>
      <w:r w:rsidRPr="00A37989">
        <w:rPr>
          <w:u w:val="single"/>
        </w:rPr>
        <w:t>rigorous inquiry</w:t>
      </w:r>
      <w:r>
        <w:t xml:space="preserve"> and </w:t>
      </w:r>
      <w:r w:rsidRPr="00866BFF">
        <w:rPr>
          <w:u w:val="single"/>
        </w:rPr>
        <w:t>pluralist decision-making</w:t>
      </w:r>
      <w:r>
        <w:t xml:space="preserve">. </w:t>
      </w:r>
    </w:p>
    <w:p w14:paraId="1705C7FB" w14:textId="77777777" w:rsidR="003A2A09" w:rsidRPr="002B566B" w:rsidRDefault="003A2A09" w:rsidP="003A2A09">
      <w:r w:rsidRPr="005E3EBC">
        <w:rPr>
          <w:rStyle w:val="Style13ptBold"/>
        </w:rPr>
        <w:t>Ward 17</w:t>
      </w:r>
      <w:r>
        <w:t xml:space="preserve"> [</w:t>
      </w:r>
      <w:r w:rsidRPr="00E069C2">
        <w:t xml:space="preserve">Stephen J. A. Ward </w:t>
      </w:r>
      <w:r>
        <w:t>(</w:t>
      </w:r>
      <w:r w:rsidRPr="00E069C2">
        <w:t>Distinguished Lecturer in Ethics at the University of British Columbia, Courtesy Professor at the School of Journalism and Communication at the University of Oregon, and founding director of the Center for Journalism Ethics at the University of Wisconsin</w:t>
      </w:r>
      <w:r>
        <w:t xml:space="preserve">). “ENGAGEMENT AND PRAGMATIC OBJECTIVITY”. Center for Journalism Ethics at the University of Wisconsin-Madison. March 27, 2017. Accessed 2/26/2022. </w:t>
      </w:r>
      <w:hyperlink r:id="rId29" w:history="1">
        <w:r w:rsidRPr="000C6B46">
          <w:rPr>
            <w:rStyle w:val="Hyperlink"/>
          </w:rPr>
          <w:t>https://ethics.journalism.wisc.edu/2017/03/27/engagement-and-pragmatic-objectivity/</w:t>
        </w:r>
      </w:hyperlink>
      <w:r>
        <w:t xml:space="preserve"> //Xu]</w:t>
      </w:r>
    </w:p>
    <w:p w14:paraId="53D59D9B" w14:textId="77777777" w:rsidR="003A2A09" w:rsidRPr="00C57201" w:rsidRDefault="003A2A09" w:rsidP="003A2A09">
      <w:pPr>
        <w:rPr>
          <w:rStyle w:val="Emphasis"/>
        </w:rPr>
      </w:pPr>
      <w:r w:rsidRPr="00C57201">
        <w:rPr>
          <w:sz w:val="16"/>
        </w:rPr>
        <w:t xml:space="preserve">In the first article in this series, I argued for a radical rethink of ethics to respond properly to the challenge of journalism in a time of Trump. </w:t>
      </w:r>
      <w:r w:rsidRPr="004347FF">
        <w:rPr>
          <w:rStyle w:val="Emphasis"/>
        </w:rPr>
        <w:t xml:space="preserve">We need to practice democratically engaged journalism, which views </w:t>
      </w:r>
      <w:r w:rsidRPr="004347FF">
        <w:rPr>
          <w:rStyle w:val="Emphasis"/>
          <w:highlight w:val="green"/>
        </w:rPr>
        <w:t>journalists</w:t>
      </w:r>
      <w:r w:rsidRPr="004347FF">
        <w:rPr>
          <w:rStyle w:val="Emphasis"/>
        </w:rPr>
        <w:t xml:space="preserve"> as social advocates. But they are advocates of a special kind: </w:t>
      </w:r>
      <w:r w:rsidRPr="004347FF">
        <w:rPr>
          <w:rStyle w:val="Emphasis"/>
          <w:highlight w:val="green"/>
        </w:rPr>
        <w:t>objective advocates for plural democracy</w:t>
      </w:r>
      <w:r w:rsidRPr="004347FF">
        <w:rPr>
          <w:rStyle w:val="Emphasis"/>
        </w:rPr>
        <w:t>.</w:t>
      </w:r>
      <w:r>
        <w:rPr>
          <w:rStyle w:val="Emphasis"/>
        </w:rPr>
        <w:t xml:space="preserve"> </w:t>
      </w:r>
      <w:r w:rsidRPr="004347FF">
        <w:rPr>
          <w:rStyle w:val="Emphasis"/>
        </w:rPr>
        <w:t xml:space="preserve">Here, I’ll examine </w:t>
      </w:r>
      <w:r w:rsidRPr="004347FF">
        <w:rPr>
          <w:rStyle w:val="Emphasis"/>
          <w:highlight w:val="green"/>
        </w:rPr>
        <w:t>the method of</w:t>
      </w:r>
      <w:r w:rsidRPr="004347FF">
        <w:rPr>
          <w:rStyle w:val="Emphasis"/>
        </w:rPr>
        <w:t xml:space="preserve"> objective engagement, what I call </w:t>
      </w:r>
      <w:r w:rsidRPr="004347FF">
        <w:rPr>
          <w:rStyle w:val="Emphasis"/>
          <w:highlight w:val="green"/>
        </w:rPr>
        <w:t>pragmatic objectivity</w:t>
      </w:r>
      <w:r w:rsidRPr="004347FF">
        <w:rPr>
          <w:rStyle w:val="Emphasis"/>
        </w:rPr>
        <w:t xml:space="preserve">. </w:t>
      </w:r>
      <w:r w:rsidRPr="00C57201">
        <w:rPr>
          <w:sz w:val="16"/>
        </w:rPr>
        <w:t xml:space="preserve">Journalists of this ilk are neither partisans nor neutral reporters of “just the facts.” Objective engagement sounds strange to some ears; it runs against a strong strain of dualistic thinking in journalism ethics: I can be a disinterested journalist or an interest-driven advocate but not both. Facts versus opinion, facts versus values, neutrality versus engagement. These dualisms are the trouble-making heritage of a journalism ethic from a different media era a century ago. </w:t>
      </w:r>
      <w:r w:rsidRPr="004347FF">
        <w:rPr>
          <w:rStyle w:val="Emphasis"/>
        </w:rPr>
        <w:t xml:space="preserve">Pragmatic objectivity </w:t>
      </w:r>
      <w:r w:rsidRPr="004347FF">
        <w:rPr>
          <w:rStyle w:val="Emphasis"/>
          <w:highlight w:val="green"/>
        </w:rPr>
        <w:t>rejects</w:t>
      </w:r>
      <w:r w:rsidRPr="004347FF">
        <w:rPr>
          <w:rStyle w:val="Emphasis"/>
        </w:rPr>
        <w:t xml:space="preserve"> the </w:t>
      </w:r>
      <w:r w:rsidRPr="004347FF">
        <w:rPr>
          <w:rStyle w:val="Emphasis"/>
          <w:highlight w:val="green"/>
        </w:rPr>
        <w:t>dualisms</w:t>
      </w:r>
      <w:r w:rsidRPr="004347FF">
        <w:rPr>
          <w:rStyle w:val="Emphasis"/>
        </w:rPr>
        <w:t xml:space="preserve">, but not objectivity. </w:t>
      </w:r>
      <w:r w:rsidRPr="00C57201">
        <w:rPr>
          <w:sz w:val="16"/>
        </w:rPr>
        <w:t xml:space="preserve">It redefines it. But how can journalists be engaged and objective? OBJECTIVITY AS TESTING What does it mean to be objective, and why be objective? Since philosophy in antiquity, objectivity has been an ideal of inquiry. </w:t>
      </w:r>
      <w:r w:rsidRPr="00E35B2F">
        <w:rPr>
          <w:rStyle w:val="Emphasis"/>
          <w:highlight w:val="green"/>
        </w:rPr>
        <w:t>Objectivity</w:t>
      </w:r>
      <w:r w:rsidRPr="00E35B2F">
        <w:rPr>
          <w:rStyle w:val="Emphasis"/>
        </w:rPr>
        <w:t xml:space="preserve"> in this tradition </w:t>
      </w:r>
      <w:r w:rsidRPr="00E35B2F">
        <w:rPr>
          <w:rStyle w:val="Emphasis"/>
          <w:highlight w:val="green"/>
        </w:rPr>
        <w:t>is ontological</w:t>
      </w:r>
      <w:r w:rsidRPr="00E35B2F">
        <w:rPr>
          <w:rStyle w:val="Emphasis"/>
        </w:rPr>
        <w:t xml:space="preserve">, i.e., it is knowledge of the world as it exists independent of mind. Objective beliefs </w:t>
      </w:r>
      <w:r w:rsidRPr="00E35B2F">
        <w:rPr>
          <w:rStyle w:val="Emphasis"/>
          <w:highlight w:val="green"/>
        </w:rPr>
        <w:t>map the world</w:t>
      </w:r>
      <w:r w:rsidRPr="00E35B2F">
        <w:rPr>
          <w:rStyle w:val="Emphasis"/>
        </w:rPr>
        <w:t>. Subjective beliefs fail to map.</w:t>
      </w:r>
      <w:r w:rsidRPr="00C57201">
        <w:rPr>
          <w:sz w:val="16"/>
        </w:rPr>
        <w:t xml:space="preserve"> To be concerned about objectivity is to ask: Which beliefs, reports, and theories are reliable representations of the world? Humans make mistakes. The sources of error are known: our desires, ideologies, prejudices, faulty logic, and interests. How decide which beliefs map the world? There is only one way. </w:t>
      </w:r>
      <w:r w:rsidRPr="00E35B2F">
        <w:rPr>
          <w:rStyle w:val="Emphasis"/>
          <w:highlight w:val="green"/>
        </w:rPr>
        <w:t>We examine how we formed a belief.</w:t>
      </w:r>
      <w:r w:rsidRPr="00C57201">
        <w:rPr>
          <w:sz w:val="16"/>
        </w:rPr>
        <w:t xml:space="preserve"> We evaluate its reasons and its methods. Objectivity becomes epistemological. Objective belief is supported by evidence. Subjective belief lacks support. </w:t>
      </w:r>
      <w:r w:rsidRPr="00E35B2F">
        <w:rPr>
          <w:rStyle w:val="Emphasis"/>
        </w:rPr>
        <w:t xml:space="preserve">Objectivity comes down to testing beliefs </w:t>
      </w:r>
      <w:r w:rsidRPr="00E35B2F">
        <w:rPr>
          <w:rStyle w:val="Emphasis"/>
          <w:highlight w:val="green"/>
        </w:rPr>
        <w:t>by the methods</w:t>
      </w:r>
      <w:r w:rsidRPr="00E35B2F">
        <w:rPr>
          <w:rStyle w:val="Emphasis"/>
        </w:rPr>
        <w:t xml:space="preserve"> and criteria </w:t>
      </w:r>
      <w:r w:rsidRPr="00E35B2F">
        <w:rPr>
          <w:rStyle w:val="Emphasis"/>
          <w:highlight w:val="green"/>
        </w:rPr>
        <w:t>of good inquiry</w:t>
      </w:r>
      <w:r w:rsidRPr="00E35B2F">
        <w:rPr>
          <w:rStyle w:val="Emphasis"/>
        </w:rPr>
        <w:t xml:space="preserve">. For example, we test beliefs to see </w:t>
      </w:r>
      <w:r w:rsidRPr="00E35B2F">
        <w:rPr>
          <w:rStyle w:val="Emphasis"/>
          <w:highlight w:val="green"/>
        </w:rPr>
        <w:t>if</w:t>
      </w:r>
      <w:r w:rsidRPr="00E35B2F">
        <w:rPr>
          <w:rStyle w:val="Emphasis"/>
        </w:rPr>
        <w:t xml:space="preserve"> </w:t>
      </w:r>
      <w:r w:rsidRPr="00E35B2F">
        <w:rPr>
          <w:rStyle w:val="Emphasis"/>
          <w:highlight w:val="green"/>
        </w:rPr>
        <w:t>they follow valid statistical methods</w:t>
      </w:r>
      <w:r w:rsidRPr="00E35B2F">
        <w:rPr>
          <w:rStyle w:val="Emphasis"/>
        </w:rPr>
        <w:t xml:space="preserve">. </w:t>
      </w:r>
      <w:r w:rsidRPr="00C57201">
        <w:rPr>
          <w:sz w:val="16"/>
        </w:rPr>
        <w:t>The most familiar modes of testing are the methods of science. But criteria for objective inquiry populate philosophy, logic, critical thinking, social science, law, and journalism.</w:t>
      </w:r>
      <w:r>
        <w:rPr>
          <w:rStyle w:val="Emphasis"/>
        </w:rPr>
        <w:t xml:space="preserve"> </w:t>
      </w:r>
      <w:r w:rsidRPr="00C57201">
        <w:rPr>
          <w:sz w:val="16"/>
        </w:rPr>
        <w:t xml:space="preserve">Objectivity is an ideal. Even if never fully realized, it is a target at which to aim. Being objective is not easy. It requires mental discipline and a willingness to critique one’s views. So “Why be objective?” becomes, “Why value well-evidenced belief?” For two reasons. We need objective beliefs to guide actions. And, we need objective methods for adjudication: Teachers need to mark exams objectively; judges need to adjudicate disputes by law and fact. Too much time has been wasted of late on the flabby, unfocused question as to whether objectivity exists, or whether it is valuable. Of course objectivity exists, if we mean there are people capable of reasonably objective judgments. That happens every day. And, it is clear that objective judgment has value in many domains of life. So what is the debate over objectivity in journalism about, anyway? The real issue is what type of objective testing is appropriate for journalism? OLD AND NEW OBJECTIVITY Historically, journalism objectivity has been reductionist. Testing for objectivity is reduced to testing for facts and neutrality. The conception, adopted in the early 1900s for professional newsrooms, is that a report is objective if and only if it neutrally reports only observable facts. The sphere of objective belief is reduced to beliefs derived from the senses. Traditional objectivity is dualistic: it draws a firm line between observation and interpretation of fact, neutral reporting and advocacy. It is exclusive: Reporter’s opinions and interpretations are to be excluded from good reporting. This is the old objectivity. It makes objective engagement ‘sound strange.’ This way of thinking continues to haunt debates, even if </w:t>
      </w:r>
      <w:r w:rsidRPr="00C57201">
        <w:rPr>
          <w:sz w:val="16"/>
        </w:rPr>
        <w:lastRenderedPageBreak/>
        <w:t xml:space="preserve">people doubt objectivity. Reporters still balk at the suggestion they interpret events. They worry about losing neutrality when covering Trump. Too many commentators reject objectivity because they think of it as strict neutrality, as if there was not some other conception. </w:t>
      </w:r>
      <w:r w:rsidRPr="00C57201">
        <w:rPr>
          <w:rStyle w:val="Emphasis"/>
          <w:highlight w:val="green"/>
        </w:rPr>
        <w:t>Pragmatic objectivity is</w:t>
      </w:r>
      <w:r w:rsidRPr="00C57201">
        <w:rPr>
          <w:rStyle w:val="Emphasis"/>
        </w:rPr>
        <w:t xml:space="preserve"> a new objectivity. It is </w:t>
      </w:r>
      <w:r w:rsidRPr="00C57201">
        <w:rPr>
          <w:rStyle w:val="Emphasis"/>
          <w:highlight w:val="green"/>
        </w:rPr>
        <w:t>plural and holistic</w:t>
      </w:r>
      <w:r w:rsidRPr="00C57201">
        <w:rPr>
          <w:rStyle w:val="Emphasis"/>
        </w:rPr>
        <w:t xml:space="preserve">. It </w:t>
      </w:r>
      <w:r w:rsidRPr="00C57201">
        <w:rPr>
          <w:rStyle w:val="Emphasis"/>
          <w:highlight w:val="green"/>
        </w:rPr>
        <w:t>evaluates beliefs with a variety of standards</w:t>
      </w:r>
      <w:r w:rsidRPr="00C57201">
        <w:rPr>
          <w:rStyle w:val="Emphasis"/>
        </w:rPr>
        <w:t xml:space="preserve">. It is </w:t>
      </w:r>
      <w:r w:rsidRPr="00C57201">
        <w:rPr>
          <w:rStyle w:val="Emphasis"/>
          <w:highlight w:val="green"/>
        </w:rPr>
        <w:t>inclusive</w:t>
      </w:r>
      <w:r w:rsidRPr="00C57201">
        <w:rPr>
          <w:rStyle w:val="Emphasis"/>
        </w:rPr>
        <w:t xml:space="preserve">, open </w:t>
      </w:r>
      <w:r w:rsidRPr="00C57201">
        <w:rPr>
          <w:rStyle w:val="Emphasis"/>
          <w:highlight w:val="green"/>
        </w:rPr>
        <w:t>to</w:t>
      </w:r>
      <w:r w:rsidRPr="00C57201">
        <w:rPr>
          <w:rStyle w:val="Emphasis"/>
        </w:rPr>
        <w:t xml:space="preserve"> the evaluation of </w:t>
      </w:r>
      <w:r w:rsidRPr="00C57201">
        <w:rPr>
          <w:rStyle w:val="Emphasis"/>
          <w:highlight w:val="green"/>
        </w:rPr>
        <w:t>many kinds of writing</w:t>
      </w:r>
      <w:r w:rsidRPr="00C57201">
        <w:rPr>
          <w:rStyle w:val="Emphasis"/>
        </w:rPr>
        <w:t>. It denies dualisms, viewing journalism as both factual and interpretive, an engaged chronicling.</w:t>
      </w:r>
      <w:r>
        <w:rPr>
          <w:rStyle w:val="Emphasis"/>
        </w:rPr>
        <w:t xml:space="preserve"> </w:t>
      </w:r>
      <w:r w:rsidRPr="00C57201">
        <w:rPr>
          <w:sz w:val="16"/>
        </w:rPr>
        <w:t xml:space="preserve">For pragmatic objectivity, the sphere of objective belief is larger than the sphere of fact. What we know depends not only on observation but on our perspectives—webs of belief and values. </w:t>
      </w:r>
      <w:r w:rsidRPr="00C57201">
        <w:rPr>
          <w:rStyle w:val="Emphasis"/>
          <w:highlight w:val="green"/>
        </w:rPr>
        <w:t>Knowledge is</w:t>
      </w:r>
      <w:r w:rsidRPr="00C57201">
        <w:rPr>
          <w:rStyle w:val="Emphasis"/>
        </w:rPr>
        <w:t xml:space="preserve"> an </w:t>
      </w:r>
      <w:r w:rsidRPr="00C57201">
        <w:rPr>
          <w:rStyle w:val="Emphasis"/>
          <w:highlight w:val="green"/>
        </w:rPr>
        <w:t>interpretation</w:t>
      </w:r>
      <w:r w:rsidRPr="00C57201">
        <w:rPr>
          <w:rStyle w:val="Emphasis"/>
        </w:rPr>
        <w:t xml:space="preserve">, in which fact and theory are entangled. Even what we consider a fact is </w:t>
      </w:r>
      <w:r w:rsidRPr="00C57201">
        <w:rPr>
          <w:rStyle w:val="Emphasis"/>
          <w:highlight w:val="green"/>
        </w:rPr>
        <w:t>determined by our webs of belief</w:t>
      </w:r>
      <w:r w:rsidRPr="00C57201">
        <w:rPr>
          <w:rStyle w:val="Emphasis"/>
        </w:rPr>
        <w:t>.</w:t>
      </w:r>
      <w:r>
        <w:rPr>
          <w:rStyle w:val="Emphasis"/>
        </w:rPr>
        <w:t xml:space="preserve"> </w:t>
      </w:r>
      <w:r w:rsidRPr="00C57201">
        <w:rPr>
          <w:sz w:val="16"/>
        </w:rPr>
        <w:t xml:space="preserve">Hence, expert analysis of political events and scientific theories of unobservable forces in nature can be objective, even if not reducible to observable fact. They are objective to the extent that they are reliable indicators of the world and guides to action. </w:t>
      </w:r>
      <w:r w:rsidRPr="00C57201">
        <w:rPr>
          <w:rStyle w:val="Emphasis"/>
          <w:highlight w:val="green"/>
        </w:rPr>
        <w:t>Journalism stories are web-dependent interpretations</w:t>
      </w:r>
      <w:r w:rsidRPr="00C57201">
        <w:rPr>
          <w:rStyle w:val="Emphasis"/>
        </w:rPr>
        <w:t>.</w:t>
      </w:r>
      <w:r w:rsidRPr="00C57201">
        <w:rPr>
          <w:sz w:val="16"/>
        </w:rPr>
        <w:t xml:space="preserve"> They are not pure observations of fact. Even apparent facts-only reporting, e.g., reporting a news conference, require the journalist to select salient statements, decide on quotations, and make sense of the conference for a public. </w:t>
      </w:r>
      <w:r w:rsidRPr="00C57201">
        <w:rPr>
          <w:rStyle w:val="Emphasis"/>
        </w:rPr>
        <w:t xml:space="preserve">Salience, choosing content, and </w:t>
      </w:r>
      <w:r w:rsidRPr="00C57201">
        <w:rPr>
          <w:rStyle w:val="Emphasis"/>
          <w:highlight w:val="green"/>
        </w:rPr>
        <w:t>creating meaning are interpretive functions</w:t>
      </w:r>
      <w:r w:rsidRPr="00C57201">
        <w:rPr>
          <w:rStyle w:val="Emphasis"/>
        </w:rPr>
        <w:t>.</w:t>
      </w:r>
      <w:r w:rsidRPr="00C57201">
        <w:rPr>
          <w:sz w:val="16"/>
        </w:rPr>
        <w:t xml:space="preserve"> If this view is true, then we need a notion of objectivity that disciplines and tests our interpretive tendencies, rather than tries to eliminate them. We need appropriate standards of evaluation. </w:t>
      </w:r>
      <w:r w:rsidRPr="00C57201">
        <w:rPr>
          <w:rStyle w:val="Emphasis"/>
          <w:highlight w:val="green"/>
        </w:rPr>
        <w:t>Pragmatic objectivity provides</w:t>
      </w:r>
      <w:r w:rsidRPr="00C57201">
        <w:rPr>
          <w:rStyle w:val="Emphasis"/>
        </w:rPr>
        <w:t xml:space="preserve"> a list </w:t>
      </w:r>
      <w:r w:rsidRPr="00C57201">
        <w:rPr>
          <w:rStyle w:val="Emphasis"/>
          <w:highlight w:val="green"/>
        </w:rPr>
        <w:t>for journalism</w:t>
      </w:r>
      <w:r w:rsidRPr="00C57201">
        <w:rPr>
          <w:rStyle w:val="Emphasis"/>
        </w:rPr>
        <w:t>.</w:t>
      </w:r>
      <w:r w:rsidRPr="00C57201">
        <w:rPr>
          <w:sz w:val="16"/>
        </w:rPr>
        <w:t xml:space="preserve"> They are: Standards of attitude: Journalists should adopt the objective stance, step back from their beliefs, display a passion for truth and give reasons that others could accept. Standards of </w:t>
      </w:r>
      <w:r w:rsidRPr="00C57201">
        <w:rPr>
          <w:rStyle w:val="Emphasis"/>
          <w:highlight w:val="green"/>
        </w:rPr>
        <w:t>empirical validity</w:t>
      </w:r>
      <w:r w:rsidRPr="00C57201">
        <w:rPr>
          <w:sz w:val="16"/>
        </w:rPr>
        <w:t xml:space="preserve">: What is the empirical evidence for the story? Are the facts carefully collected, verified, complete and placed in context? Are counter-facts treated seriously? Standards of clarity, logic, and coherence: Does the story cohere with existing knowledge in the field? Is the interpretation logically consistent? Are the concepts clear? Are fallacious arguments or manipulative techniques used? Standards of </w:t>
      </w:r>
      <w:r w:rsidRPr="00C57201">
        <w:rPr>
          <w:rStyle w:val="Emphasis"/>
          <w:highlight w:val="green"/>
        </w:rPr>
        <w:t>diverse</w:t>
      </w:r>
      <w:r w:rsidRPr="00C57201">
        <w:rPr>
          <w:rStyle w:val="Emphasis"/>
        </w:rPr>
        <w:t xml:space="preserve"> and trusted </w:t>
      </w:r>
      <w:r w:rsidRPr="00C57201">
        <w:rPr>
          <w:rStyle w:val="Emphasis"/>
          <w:highlight w:val="green"/>
        </w:rPr>
        <w:t>sources</w:t>
      </w:r>
      <w:r w:rsidRPr="00C57201">
        <w:rPr>
          <w:sz w:val="16"/>
        </w:rPr>
        <w:t xml:space="preserve">: Are important sources taken into account and fairly assessed? Standards of self-consciousness: In constructing a story, are we conscious of the conceptual frame we use to understand the topic? Are there other frames? Standard of open, public scrutiny: Have we subjected our views to the views of others? </w:t>
      </w:r>
      <w:r w:rsidRPr="00C57201">
        <w:rPr>
          <w:rStyle w:val="Emphasis"/>
          <w:highlight w:val="green"/>
        </w:rPr>
        <w:t xml:space="preserve">Are we prepared to alter </w:t>
      </w:r>
      <w:r w:rsidRPr="00C57201">
        <w:rPr>
          <w:rStyle w:val="Emphasis"/>
        </w:rPr>
        <w:t xml:space="preserve">our </w:t>
      </w:r>
      <w:r w:rsidRPr="00C57201">
        <w:rPr>
          <w:rStyle w:val="Emphasis"/>
          <w:highlight w:val="green"/>
        </w:rPr>
        <w:t>views</w:t>
      </w:r>
      <w:r w:rsidRPr="00C57201">
        <w:rPr>
          <w:rStyle w:val="Emphasis"/>
        </w:rPr>
        <w:t>?</w:t>
      </w:r>
      <w:r w:rsidRPr="00C57201">
        <w:rPr>
          <w:sz w:val="16"/>
        </w:rPr>
        <w:t xml:space="preserve"> </w:t>
      </w:r>
      <w:r w:rsidRPr="00C57201">
        <w:rPr>
          <w:rStyle w:val="Emphasis"/>
          <w:highlight w:val="green"/>
        </w:rPr>
        <w:t>The standard</w:t>
      </w:r>
      <w:r w:rsidRPr="00C57201">
        <w:rPr>
          <w:rStyle w:val="Emphasis"/>
        </w:rPr>
        <w:t xml:space="preserve">s apply to many forms of journalism from ‘straight’ reporting to editorial commentary and advocacy journalism. It </w:t>
      </w:r>
      <w:r w:rsidRPr="00C57201">
        <w:rPr>
          <w:rStyle w:val="Emphasis"/>
          <w:highlight w:val="green"/>
        </w:rPr>
        <w:t>is</w:t>
      </w:r>
      <w:r w:rsidRPr="00C57201">
        <w:rPr>
          <w:rStyle w:val="Emphasis"/>
        </w:rPr>
        <w:t xml:space="preserve"> a </w:t>
      </w:r>
      <w:r w:rsidRPr="00C57201">
        <w:rPr>
          <w:rStyle w:val="Emphasis"/>
          <w:highlight w:val="green"/>
        </w:rPr>
        <w:t>flexible</w:t>
      </w:r>
      <w:r w:rsidRPr="00C57201">
        <w:rPr>
          <w:rStyle w:val="Emphasis"/>
        </w:rPr>
        <w:t>, platform-</w:t>
      </w:r>
      <w:r w:rsidRPr="00C57201">
        <w:rPr>
          <w:rStyle w:val="Emphasis"/>
          <w:highlight w:val="green"/>
        </w:rPr>
        <w:t>neutral method.</w:t>
      </w:r>
    </w:p>
    <w:p w14:paraId="3ABA94F6" w14:textId="0FB75A39" w:rsidR="003A2A09" w:rsidRDefault="003A2A09" w:rsidP="003A2A09">
      <w:pPr>
        <w:pStyle w:val="Heading3"/>
      </w:pPr>
      <w:r>
        <w:lastRenderedPageBreak/>
        <w:t>1AC – Advantage</w:t>
      </w:r>
    </w:p>
    <w:p w14:paraId="080D083D" w14:textId="77777777" w:rsidR="003A2A09" w:rsidRDefault="003A2A09" w:rsidP="003A2A09">
      <w:pPr>
        <w:pStyle w:val="Heading4"/>
      </w:pPr>
      <w:r>
        <w:t xml:space="preserve">Objective Media Coverage is key to combat </w:t>
      </w:r>
      <w:r>
        <w:rPr>
          <w:u w:val="single"/>
        </w:rPr>
        <w:t>Vaccine Disinformation</w:t>
      </w:r>
      <w:r>
        <w:t xml:space="preserve"> BUT Advocacy creates </w:t>
      </w:r>
      <w:r>
        <w:rPr>
          <w:u w:val="single"/>
        </w:rPr>
        <w:t>polarization</w:t>
      </w:r>
      <w:r>
        <w:t xml:space="preserve"> that hardens </w:t>
      </w:r>
      <w:r>
        <w:rPr>
          <w:u w:val="single"/>
        </w:rPr>
        <w:t>misinformation</w:t>
      </w:r>
      <w:r>
        <w:t>.</w:t>
      </w:r>
    </w:p>
    <w:p w14:paraId="7701C33B" w14:textId="77777777" w:rsidR="003A2A09" w:rsidRPr="003936D6" w:rsidRDefault="003A2A09" w:rsidP="003A2A09">
      <w:r w:rsidRPr="003936D6">
        <w:rPr>
          <w:rStyle w:val="Style13ptBold"/>
        </w:rPr>
        <w:t>Sullivan 21</w:t>
      </w:r>
      <w:r>
        <w:t xml:space="preserve"> </w:t>
      </w:r>
      <w:r w:rsidRPr="003936D6">
        <w:t>Margaret Sullivan 3-7-2021 "The media plays a crucial role in battling vaccine misinformation. But here’s what not to do."</w:t>
      </w:r>
      <w:r>
        <w:t xml:space="preserve"> </w:t>
      </w:r>
      <w:hyperlink r:id="rId30" w:history="1">
        <w:r w:rsidRPr="00466FC1">
          <w:rPr>
            <w:rStyle w:val="Hyperlink"/>
          </w:rPr>
          <w:t>https://www.washingtonpost.com/lifestyle/media/vaccine-misinformation-media/2021/03/05/fd01a0ba-7dbd-11eb-a976-c028a4215c78_story.html</w:t>
        </w:r>
      </w:hyperlink>
      <w:r>
        <w:t xml:space="preserve"> (</w:t>
      </w:r>
      <w:r w:rsidRPr="003936D6">
        <w:t>Education: Georgetown University; Northwestern University's Medill School of Journalism</w:t>
      </w:r>
      <w:r>
        <w:t xml:space="preserve">)//Elmer </w:t>
      </w:r>
    </w:p>
    <w:p w14:paraId="19AB9BAF" w14:textId="77777777" w:rsidR="003A2A09" w:rsidRPr="00FC3A88" w:rsidRDefault="003A2A09" w:rsidP="003A2A09">
      <w:pPr>
        <w:rPr>
          <w:rStyle w:val="StyleUnderline"/>
        </w:rPr>
      </w:pPr>
      <w:r w:rsidRPr="00E403C3">
        <w:rPr>
          <w:rStyle w:val="Emphasis"/>
          <w:highlight w:val="green"/>
        </w:rPr>
        <w:t>There are</w:t>
      </w:r>
      <w:r w:rsidRPr="00E403C3">
        <w:rPr>
          <w:rStyle w:val="StyleUnderline"/>
          <w:highlight w:val="green"/>
        </w:rPr>
        <w:t xml:space="preserve"> </w:t>
      </w:r>
      <w:r w:rsidRPr="00E403C3">
        <w:rPr>
          <w:rStyle w:val="StyleUnderline"/>
        </w:rPr>
        <w:t xml:space="preserve">all sorts of </w:t>
      </w:r>
      <w:r w:rsidRPr="00E403C3">
        <w:rPr>
          <w:rStyle w:val="Emphasis"/>
          <w:highlight w:val="green"/>
        </w:rPr>
        <w:t>ways to counter reluctance to get the coronavirus vaccine</w:t>
      </w:r>
      <w:r w:rsidRPr="003936D6">
        <w:t xml:space="preserve">. There’s leading by example. There’s guilt. And there’s pure charm. Dolly Parton went the latter route last week as she got her first shot, wearing a sparkly blue cold-shoulder dress for her Instagram PSA and crooning “Vaccine” to the tune of her signature “Jolene.” Anthony S. Fauci made an argument both moral and scientific, reflective of his Jesuit education. “Think about your societal obligation,” he told members of the military, about a third of whom reportedly don’t want the vaccine. He added: “Like it or not, you’re propagating this outbreak.” </w:t>
      </w:r>
      <w:r w:rsidRPr="00E403C3">
        <w:rPr>
          <w:rStyle w:val="StyleUnderline"/>
        </w:rPr>
        <w:t>And Boston Marathon director Dave McGillivray chose to inspire, explaining to the Wall Street Journal how he took the logistics expertise he would have deployed for this year’s canceled race and reapplied it to organizing vaccinations in Massachusetts instead</w:t>
      </w:r>
      <w:r w:rsidRPr="003936D6">
        <w:t xml:space="preserve">. </w:t>
      </w:r>
      <w:r w:rsidRPr="00E403C3">
        <w:rPr>
          <w:rStyle w:val="Emphasis"/>
          <w:highlight w:val="green"/>
        </w:rPr>
        <w:t>Despite</w:t>
      </w:r>
      <w:r w:rsidRPr="00E403C3">
        <w:rPr>
          <w:highlight w:val="green"/>
        </w:rPr>
        <w:t xml:space="preserve"> </w:t>
      </w:r>
      <w:r w:rsidRPr="003936D6">
        <w:t xml:space="preserve">all this high-level </w:t>
      </w:r>
      <w:r w:rsidRPr="00E403C3">
        <w:rPr>
          <w:rStyle w:val="Emphasis"/>
          <w:highlight w:val="green"/>
        </w:rPr>
        <w:t>persuasion</w:t>
      </w:r>
      <w:r w:rsidRPr="003936D6">
        <w:t xml:space="preserve">, </w:t>
      </w:r>
      <w:r w:rsidRPr="00E403C3">
        <w:rPr>
          <w:rStyle w:val="Emphasis"/>
          <w:highlight w:val="green"/>
        </w:rPr>
        <w:t>a big chunk of Americans</w:t>
      </w:r>
      <w:r w:rsidRPr="00E403C3">
        <w:rPr>
          <w:highlight w:val="green"/>
        </w:rPr>
        <w:t xml:space="preserve"> </w:t>
      </w:r>
      <w:r w:rsidRPr="003936D6">
        <w:t xml:space="preserve">— about </w:t>
      </w:r>
      <w:r w:rsidRPr="00E403C3">
        <w:rPr>
          <w:rStyle w:val="Emphasis"/>
          <w:highlight w:val="green"/>
        </w:rPr>
        <w:t>3 in 10</w:t>
      </w:r>
      <w:r w:rsidRPr="00E403C3">
        <w:rPr>
          <w:highlight w:val="green"/>
        </w:rPr>
        <w:t xml:space="preserve"> </w:t>
      </w:r>
      <w:r w:rsidRPr="003936D6">
        <w:t xml:space="preserve">— </w:t>
      </w:r>
      <w:r w:rsidRPr="00E403C3">
        <w:rPr>
          <w:rStyle w:val="Emphasis"/>
          <w:highlight w:val="green"/>
          <w:bdr w:val="single" w:sz="18" w:space="0" w:color="auto"/>
        </w:rPr>
        <w:t>remain hesitant</w:t>
      </w:r>
      <w:r w:rsidRPr="003936D6">
        <w:t xml:space="preserve">, </w:t>
      </w:r>
      <w:r w:rsidRPr="00E403C3">
        <w:rPr>
          <w:rStyle w:val="StyleUnderline"/>
        </w:rPr>
        <w:t xml:space="preserve">according to a new Pew Research survey. And like Parton, Fauci and McGillivray, </w:t>
      </w:r>
      <w:r w:rsidRPr="00E403C3">
        <w:rPr>
          <w:rStyle w:val="Emphasis"/>
          <w:highlight w:val="green"/>
          <w:bdr w:val="single" w:sz="18" w:space="0" w:color="auto"/>
        </w:rPr>
        <w:t>the news media has a role to play</w:t>
      </w:r>
      <w:r w:rsidRPr="00E403C3">
        <w:rPr>
          <w:rStyle w:val="StyleUnderline"/>
          <w:highlight w:val="green"/>
        </w:rPr>
        <w:t xml:space="preserve"> </w:t>
      </w:r>
      <w:r w:rsidRPr="00E403C3">
        <w:rPr>
          <w:rStyle w:val="StyleUnderline"/>
        </w:rPr>
        <w:t xml:space="preserve">— </w:t>
      </w:r>
      <w:r w:rsidRPr="00E403C3">
        <w:rPr>
          <w:rStyle w:val="Emphasis"/>
          <w:highlight w:val="green"/>
          <w:bdr w:val="single" w:sz="18" w:space="0" w:color="auto"/>
        </w:rPr>
        <w:t>not in outright advocacy</w:t>
      </w:r>
      <w:r w:rsidRPr="00E403C3">
        <w:rPr>
          <w:rStyle w:val="StyleUnderline"/>
        </w:rPr>
        <w:t xml:space="preserve">, </w:t>
      </w:r>
      <w:r w:rsidRPr="00E403C3">
        <w:rPr>
          <w:rStyle w:val="Emphasis"/>
          <w:highlight w:val="green"/>
        </w:rPr>
        <w:t>but</w:t>
      </w:r>
      <w:r w:rsidRPr="00E403C3">
        <w:rPr>
          <w:rStyle w:val="StyleUnderline"/>
          <w:highlight w:val="green"/>
        </w:rPr>
        <w:t xml:space="preserve"> </w:t>
      </w:r>
      <w:r w:rsidRPr="00E403C3">
        <w:rPr>
          <w:rStyle w:val="StyleUnderline"/>
        </w:rPr>
        <w:t xml:space="preserve">in </w:t>
      </w:r>
      <w:r w:rsidRPr="00E403C3">
        <w:rPr>
          <w:rStyle w:val="Emphasis"/>
          <w:highlight w:val="green"/>
        </w:rPr>
        <w:t>relentlessly providing accurate</w:t>
      </w:r>
      <w:r w:rsidRPr="00E403C3">
        <w:rPr>
          <w:rStyle w:val="StyleUnderline"/>
        </w:rPr>
        <w:t xml:space="preserve">, </w:t>
      </w:r>
      <w:r w:rsidRPr="00E403C3">
        <w:rPr>
          <w:rStyle w:val="Emphasis"/>
          <w:highlight w:val="green"/>
        </w:rPr>
        <w:t>nuanced information and answering questions straightforwardly</w:t>
      </w:r>
      <w:r w:rsidRPr="00FC3A88">
        <w:rPr>
          <w:rStyle w:val="StyleUnderline"/>
        </w:rPr>
        <w:t>. “There is a lot to be said for honestly reporting as much context as possible and knowing the terrain into which your sound bites and headlines will play</w:t>
      </w:r>
      <w:r w:rsidRPr="003936D6">
        <w:t xml:space="preserve">,” said Emily Bell, director of the Tow Center for Digital Journalism at Columbia University. </w:t>
      </w:r>
      <w:r w:rsidRPr="00FC3A88">
        <w:rPr>
          <w:rStyle w:val="StyleUnderline"/>
        </w:rPr>
        <w:t xml:space="preserve">Although Bell is eager to see more people move past their concerns and get the vaccine, she told me she doesn’t believe in downplaying the numbers on negative reactions to shots: “All you are doing is reinforcing the narrative of the ‘wellness bloggers’ that Big Pharma is hiding something.” And what </w:t>
      </w:r>
      <w:r w:rsidRPr="00FC3A88">
        <w:rPr>
          <w:rStyle w:val="Emphasis"/>
          <w:highlight w:val="green"/>
        </w:rPr>
        <w:t>journalists shouldn’t concentrate on,</w:t>
      </w:r>
      <w:r w:rsidRPr="00FC3A88">
        <w:rPr>
          <w:rStyle w:val="StyleUnderline"/>
          <w:highlight w:val="green"/>
        </w:rPr>
        <w:t xml:space="preserve"> </w:t>
      </w:r>
      <w:r w:rsidRPr="00FC3A88">
        <w:rPr>
          <w:rStyle w:val="StyleUnderline"/>
        </w:rPr>
        <w:t xml:space="preserve">according to one misinformation expert I talked to, is spending </w:t>
      </w:r>
      <w:r w:rsidRPr="00FC3A88">
        <w:rPr>
          <w:rStyle w:val="Emphasis"/>
          <w:highlight w:val="green"/>
        </w:rPr>
        <w:t>too much energy debunking myths</w:t>
      </w:r>
      <w:r w:rsidRPr="003936D6">
        <w:t>. Some of the most popular myths: That tech mogul Bill Gates is secretly implanting microchips in people’s arms. That the vaccine causes the disease. That there are toxic levels of mercury in the doses. That flu shots protect against covid-19, so the newer vaccine is unnecessary. But even though such notions are incorrect and damagingly so, “</w:t>
      </w:r>
      <w:r w:rsidRPr="00FC3A88">
        <w:rPr>
          <w:rStyle w:val="Emphasis"/>
          <w:highlight w:val="green"/>
        </w:rPr>
        <w:t>the media should not be playing Whack-a-Mole</w:t>
      </w:r>
      <w:r w:rsidRPr="00FC3A88">
        <w:rPr>
          <w:highlight w:val="green"/>
        </w:rPr>
        <w:t xml:space="preserve"> </w:t>
      </w:r>
      <w:r w:rsidRPr="003936D6">
        <w:t>by debunking every obscure rumor,” said Claire Wardle, founder of First Draft, a nonprofit that fights online misinformation. “</w:t>
      </w:r>
      <w:r w:rsidRPr="00FC3A88">
        <w:rPr>
          <w:rStyle w:val="Emphasis"/>
          <w:highlight w:val="green"/>
        </w:rPr>
        <w:t>The more you say some outrageous thing is not true</w:t>
      </w:r>
      <w:r w:rsidRPr="00FC3A88">
        <w:rPr>
          <w:highlight w:val="green"/>
        </w:rPr>
        <w:t xml:space="preserve"> </w:t>
      </w:r>
      <w:r w:rsidRPr="003936D6">
        <w:t>— ‘</w:t>
      </w:r>
      <w:r w:rsidRPr="00FC3A88">
        <w:rPr>
          <w:u w:val="single"/>
        </w:rPr>
        <w:t xml:space="preserve">No, Bill Gates is not microchipping you!’ — the more you give people the key words” that will </w:t>
      </w:r>
      <w:r w:rsidRPr="00FC3A88">
        <w:rPr>
          <w:rStyle w:val="Emphasis"/>
          <w:highlight w:val="green"/>
        </w:rPr>
        <w:t>send</w:t>
      </w:r>
      <w:r w:rsidRPr="00FC3A88">
        <w:rPr>
          <w:u w:val="single"/>
        </w:rPr>
        <w:t xml:space="preserve"> them </w:t>
      </w:r>
      <w:r w:rsidRPr="00FC3A88">
        <w:rPr>
          <w:rStyle w:val="Emphasis"/>
          <w:highlight w:val="green"/>
        </w:rPr>
        <w:t>down</w:t>
      </w:r>
      <w:r w:rsidRPr="00FC3A88">
        <w:rPr>
          <w:highlight w:val="green"/>
          <w:u w:val="single"/>
        </w:rPr>
        <w:t xml:space="preserve"> </w:t>
      </w:r>
      <w:r w:rsidRPr="00FC3A88">
        <w:rPr>
          <w:u w:val="single"/>
        </w:rPr>
        <w:t xml:space="preserve">the </w:t>
      </w:r>
      <w:r w:rsidRPr="00FC3A88">
        <w:rPr>
          <w:rStyle w:val="Emphasis"/>
          <w:highlight w:val="green"/>
          <w:bdr w:val="single" w:sz="18" w:space="0" w:color="auto"/>
        </w:rPr>
        <w:t>social media rabbit hole of misinformation</w:t>
      </w:r>
      <w:r w:rsidRPr="00FC3A88">
        <w:rPr>
          <w:u w:val="single"/>
        </w:rPr>
        <w:t>, she told me. “</w:t>
      </w:r>
      <w:r w:rsidRPr="00FC3A88">
        <w:rPr>
          <w:rStyle w:val="Emphasis"/>
          <w:highlight w:val="green"/>
          <w:bdr w:val="single" w:sz="18" w:space="0" w:color="auto"/>
        </w:rPr>
        <w:t>You’re giving it oxygen</w:t>
      </w:r>
      <w:r w:rsidRPr="00FC3A88">
        <w:rPr>
          <w:u w:val="single"/>
        </w:rPr>
        <w:t xml:space="preserve">.” Instead, like Bell, she believes </w:t>
      </w:r>
      <w:r w:rsidRPr="00FC3A88">
        <w:rPr>
          <w:rStyle w:val="Emphasis"/>
          <w:highlight w:val="green"/>
        </w:rPr>
        <w:t>it’s all about relentlessly educating the public</w:t>
      </w:r>
      <w:r w:rsidRPr="00FC3A88">
        <w:rPr>
          <w:highlight w:val="green"/>
          <w:u w:val="single"/>
        </w:rPr>
        <w:t xml:space="preserve"> </w:t>
      </w:r>
      <w:r w:rsidRPr="00FC3A88">
        <w:rPr>
          <w:rStyle w:val="Emphasis"/>
          <w:highlight w:val="green"/>
        </w:rPr>
        <w:t>by answering</w:t>
      </w:r>
      <w:r w:rsidRPr="00FC3A88">
        <w:rPr>
          <w:highlight w:val="green"/>
          <w:u w:val="single"/>
        </w:rPr>
        <w:t xml:space="preserve"> </w:t>
      </w:r>
      <w:r w:rsidRPr="00FC3A88">
        <w:rPr>
          <w:u w:val="single"/>
        </w:rPr>
        <w:t xml:space="preserve">reasonable </w:t>
      </w:r>
      <w:r w:rsidRPr="00FC3A88">
        <w:rPr>
          <w:rStyle w:val="Emphasis"/>
          <w:highlight w:val="green"/>
        </w:rPr>
        <w:t>questions with</w:t>
      </w:r>
      <w:r w:rsidRPr="00FC3A88">
        <w:rPr>
          <w:highlight w:val="green"/>
          <w:u w:val="single"/>
        </w:rPr>
        <w:t xml:space="preserve"> </w:t>
      </w:r>
      <w:r w:rsidRPr="00FC3A88">
        <w:rPr>
          <w:u w:val="single"/>
        </w:rPr>
        <w:t xml:space="preserve">as much </w:t>
      </w:r>
      <w:r w:rsidRPr="00FC3A88">
        <w:rPr>
          <w:rStyle w:val="Emphasis"/>
          <w:highlight w:val="green"/>
        </w:rPr>
        <w:t>expertise</w:t>
      </w:r>
      <w:r w:rsidRPr="00FC3A88">
        <w:rPr>
          <w:highlight w:val="green"/>
          <w:u w:val="single"/>
        </w:rPr>
        <w:t xml:space="preserve"> </w:t>
      </w:r>
      <w:r w:rsidRPr="00FC3A88">
        <w:rPr>
          <w:u w:val="single"/>
        </w:rPr>
        <w:t xml:space="preserve">as can be mustered. </w:t>
      </w:r>
      <w:r w:rsidRPr="00FC3A88">
        <w:rPr>
          <w:rStyle w:val="Emphasis"/>
          <w:highlight w:val="green"/>
        </w:rPr>
        <w:t>Local reporters</w:t>
      </w:r>
      <w:r w:rsidRPr="00FC3A88">
        <w:rPr>
          <w:highlight w:val="green"/>
          <w:u w:val="single"/>
        </w:rPr>
        <w:t xml:space="preserve"> </w:t>
      </w:r>
      <w:r w:rsidRPr="00FC3A88">
        <w:rPr>
          <w:u w:val="single"/>
        </w:rPr>
        <w:lastRenderedPageBreak/>
        <w:t xml:space="preserve">— who tend to be relatively well-trusted — </w:t>
      </w:r>
      <w:r w:rsidRPr="00FC3A88">
        <w:rPr>
          <w:rStyle w:val="Emphasis"/>
          <w:highlight w:val="green"/>
        </w:rPr>
        <w:t>are</w:t>
      </w:r>
      <w:r w:rsidRPr="00FC3A88">
        <w:rPr>
          <w:highlight w:val="green"/>
          <w:u w:val="single"/>
        </w:rPr>
        <w:t xml:space="preserve"> </w:t>
      </w:r>
      <w:r w:rsidRPr="00FC3A88">
        <w:rPr>
          <w:u w:val="single"/>
        </w:rPr>
        <w:t xml:space="preserve">especially </w:t>
      </w:r>
      <w:r w:rsidRPr="00FC3A88">
        <w:rPr>
          <w:rStyle w:val="Emphasis"/>
          <w:highlight w:val="green"/>
        </w:rPr>
        <w:t>important</w:t>
      </w:r>
      <w:r w:rsidRPr="00FC3A88">
        <w:rPr>
          <w:highlight w:val="green"/>
          <w:u w:val="single"/>
        </w:rPr>
        <w:t xml:space="preserve"> </w:t>
      </w:r>
      <w:r w:rsidRPr="00FC3A88">
        <w:rPr>
          <w:u w:val="single"/>
        </w:rPr>
        <w:t xml:space="preserve">in this effort, </w:t>
      </w:r>
      <w:r w:rsidRPr="00FC3A88">
        <w:rPr>
          <w:rStyle w:val="Emphasis"/>
          <w:highlight w:val="green"/>
        </w:rPr>
        <w:t>providing</w:t>
      </w:r>
      <w:r w:rsidRPr="00FC3A88">
        <w:rPr>
          <w:highlight w:val="green"/>
          <w:u w:val="single"/>
        </w:rPr>
        <w:t xml:space="preserve"> </w:t>
      </w:r>
      <w:r w:rsidRPr="00FC3A88">
        <w:rPr>
          <w:u w:val="single"/>
        </w:rPr>
        <w:t xml:space="preserve">basic </w:t>
      </w:r>
      <w:r w:rsidRPr="00FC3A88">
        <w:rPr>
          <w:rStyle w:val="Emphasis"/>
          <w:highlight w:val="green"/>
        </w:rPr>
        <w:t>information</w:t>
      </w:r>
      <w:r w:rsidRPr="00FC3A88">
        <w:rPr>
          <w:u w:val="single"/>
        </w:rPr>
        <w:t xml:space="preserve">, </w:t>
      </w:r>
      <w:r w:rsidRPr="00FC3A88">
        <w:rPr>
          <w:rStyle w:val="Emphasis"/>
          <w:highlight w:val="green"/>
        </w:rPr>
        <w:t>and pointing readers</w:t>
      </w:r>
      <w:r w:rsidRPr="00FC3A88">
        <w:rPr>
          <w:highlight w:val="green"/>
          <w:u w:val="single"/>
        </w:rPr>
        <w:t xml:space="preserve"> </w:t>
      </w:r>
      <w:r w:rsidRPr="00FC3A88">
        <w:rPr>
          <w:u w:val="single"/>
        </w:rPr>
        <w:t xml:space="preserve">or viewers </w:t>
      </w:r>
      <w:r w:rsidRPr="00FC3A88">
        <w:rPr>
          <w:rStyle w:val="Emphasis"/>
          <w:highlight w:val="green"/>
        </w:rPr>
        <w:t>to credible public-health sources</w:t>
      </w:r>
      <w:r w:rsidRPr="00FC3A88">
        <w:rPr>
          <w:u w:val="single"/>
        </w:rPr>
        <w:t>.</w:t>
      </w:r>
      <w:r w:rsidRPr="003936D6">
        <w:t xml:space="preserve"> Sadly, there are far fewer of these reporters than when the pandemic began. At </w:t>
      </w:r>
      <w:r w:rsidRPr="00FC3A88">
        <w:rPr>
          <w:rStyle w:val="StyleUnderline"/>
        </w:rPr>
        <w:t xml:space="preserve">their best, local news organizations also </w:t>
      </w:r>
      <w:r w:rsidRPr="00FC3A88">
        <w:rPr>
          <w:rStyle w:val="Emphasis"/>
          <w:highlight w:val="green"/>
        </w:rPr>
        <w:t>provide</w:t>
      </w:r>
      <w:r w:rsidRPr="00FC3A88">
        <w:rPr>
          <w:rStyle w:val="StyleUnderline"/>
          <w:highlight w:val="green"/>
        </w:rPr>
        <w:t xml:space="preserve"> </w:t>
      </w:r>
      <w:r w:rsidRPr="00FC3A88">
        <w:rPr>
          <w:rStyle w:val="StyleUnderline"/>
        </w:rPr>
        <w:t xml:space="preserve">important </w:t>
      </w:r>
      <w:r w:rsidRPr="00FC3A88">
        <w:rPr>
          <w:rStyle w:val="Emphasis"/>
          <w:highlight w:val="green"/>
        </w:rPr>
        <w:t>watchdog coverage</w:t>
      </w:r>
      <w:r w:rsidRPr="00FC3A88">
        <w:rPr>
          <w:rStyle w:val="StyleUnderline"/>
        </w:rPr>
        <w:t>, as the Boston Globe did Friday in an investigative report about Massachusetts Gov. Charlie Baker’s (R) administration disastrously pivoting to privatize vaccine distribution, with private entities awarded no-bid contracts “to undertake perhaps one of the state’s most pressing, ambitious initiatives in modern times</w:t>
      </w:r>
      <w:r w:rsidRPr="003936D6">
        <w:t xml:space="preserve">.” The media’s performance, to date, has been far from perfect. Early on, the overemphasis of allergic reactions — without enough context — set a bad standard. And </w:t>
      </w:r>
      <w:r w:rsidRPr="00FC3A88">
        <w:rPr>
          <w:rStyle w:val="StyleUnderline"/>
        </w:rPr>
        <w:t xml:space="preserve">some experts think the </w:t>
      </w:r>
      <w:r w:rsidRPr="00FC3A88">
        <w:rPr>
          <w:rStyle w:val="Emphasis"/>
          <w:highlight w:val="green"/>
        </w:rPr>
        <w:t>media coverage</w:t>
      </w:r>
      <w:r w:rsidRPr="00FC3A88">
        <w:rPr>
          <w:rStyle w:val="StyleUnderline"/>
          <w:highlight w:val="green"/>
        </w:rPr>
        <w:t xml:space="preserve"> </w:t>
      </w:r>
      <w:r w:rsidRPr="00FC3A88">
        <w:rPr>
          <w:rStyle w:val="StyleUnderline"/>
        </w:rPr>
        <w:t>has been too pessimistic overall</w:t>
      </w:r>
      <w:r w:rsidRPr="003936D6">
        <w:t xml:space="preserve">. “The public has been offered a lot of misguided fretting over new virus variants, </w:t>
      </w:r>
      <w:r w:rsidRPr="00FC3A88">
        <w:rPr>
          <w:rStyle w:val="Emphasis"/>
          <w:highlight w:val="green"/>
          <w:bdr w:val="single" w:sz="18" w:space="0" w:color="auto"/>
        </w:rPr>
        <w:t>subjected to misleading debates</w:t>
      </w:r>
      <w:r w:rsidRPr="003936D6">
        <w:t xml:space="preserve"> </w:t>
      </w:r>
      <w:r w:rsidRPr="00FC3A88">
        <w:rPr>
          <w:rStyle w:val="StyleUnderline"/>
        </w:rPr>
        <w:t>about the inferiority of certain vaccines, and presented with long lists of things vaccinated people still cannot do, while media outlets wonder whether the pandemic will ever end</w:t>
      </w:r>
      <w:r w:rsidRPr="003936D6">
        <w:t>,” sociologist Zeynep Tufekci wrote in the Atlantic. The joy of vax: The people giving the shots are seeing hope, and it’s contagious Still, there’s evidence that some people are changing their minds. The number of those who don’t intend to get the vaccine has come down from about 40 percent a few months ago to about 30 percent now, according to the new Pew numbers. Vaccine coverage still has room for improvement. “</w:t>
      </w:r>
      <w:r w:rsidRPr="00FC3A88">
        <w:rPr>
          <w:rStyle w:val="Emphasis"/>
          <w:highlight w:val="green"/>
        </w:rPr>
        <w:t>What the public needs to hear</w:t>
      </w:r>
      <w:r w:rsidRPr="00FC3A88">
        <w:rPr>
          <w:rStyle w:val="StyleUnderline"/>
        </w:rPr>
        <w:t xml:space="preserve">,” Tufekci wrote, “. . . </w:t>
      </w:r>
      <w:r w:rsidRPr="00FC3A88">
        <w:rPr>
          <w:rStyle w:val="Emphasis"/>
          <w:highlight w:val="green"/>
        </w:rPr>
        <w:t>is that based on</w:t>
      </w:r>
      <w:r w:rsidRPr="00FC3A88">
        <w:rPr>
          <w:rStyle w:val="StyleUnderline"/>
          <w:highlight w:val="green"/>
        </w:rPr>
        <w:t xml:space="preserve"> </w:t>
      </w:r>
      <w:r w:rsidRPr="00FC3A88">
        <w:rPr>
          <w:rStyle w:val="StyleUnderline"/>
        </w:rPr>
        <w:t xml:space="preserve">existing </w:t>
      </w:r>
      <w:r w:rsidRPr="00FC3A88">
        <w:rPr>
          <w:rStyle w:val="Emphasis"/>
          <w:highlight w:val="green"/>
        </w:rPr>
        <w:t>data</w:t>
      </w:r>
      <w:r w:rsidRPr="00FC3A88">
        <w:rPr>
          <w:rStyle w:val="StyleUnderline"/>
        </w:rPr>
        <w:t xml:space="preserve">, </w:t>
      </w:r>
      <w:r w:rsidRPr="00FC3A88">
        <w:rPr>
          <w:rStyle w:val="Emphasis"/>
          <w:highlight w:val="green"/>
        </w:rPr>
        <w:t>we expect them to work fairly well</w:t>
      </w:r>
      <w:r w:rsidRPr="00FC3A88">
        <w:rPr>
          <w:rStyle w:val="StyleUnderline"/>
          <w:highlight w:val="green"/>
        </w:rPr>
        <w:t xml:space="preserve"> </w:t>
      </w:r>
      <w:r w:rsidRPr="00FC3A88">
        <w:rPr>
          <w:rStyle w:val="StyleUnderline"/>
        </w:rPr>
        <w:t>— but we’ll learn more about precisely how effective they’ll be over time, and that tweaks may make them even better</w:t>
      </w:r>
      <w:r w:rsidRPr="003936D6">
        <w:t xml:space="preserve">.” Before last year’s election, the reality-based media — to its everlasting credit — got across the idea that election night probably wouldn’t provide the answer to who won the presidency, that it might take weeks to count the vote. The media succeeded by repeating this message over many weeks, basing their accounts on credible experts, and warning about misinformation campaigns. </w:t>
      </w:r>
      <w:r w:rsidRPr="00FC3A88">
        <w:rPr>
          <w:rStyle w:val="StyleUnderline"/>
        </w:rPr>
        <w:t>When the pandemic-hampered vote count did indeed take several days, most news consumers were prepared to recognize this as acceptable, and far less likely to buy into the lie that the election had been stolen. Call it a victory, rare enough these days, for good information over bad. Vaccine coverage — with its life-or-death implications — is even more consequential. We need to get it right.</w:t>
      </w:r>
    </w:p>
    <w:p w14:paraId="678035C1" w14:textId="77777777" w:rsidR="003A2A09" w:rsidRDefault="003A2A09" w:rsidP="003A2A09">
      <w:pPr>
        <w:pStyle w:val="Heading4"/>
      </w:pPr>
      <w:r>
        <w:t xml:space="preserve">Credible News Distribution is key to </w:t>
      </w:r>
      <w:r>
        <w:rPr>
          <w:u w:val="single"/>
        </w:rPr>
        <w:t>vaccine adoption</w:t>
      </w:r>
      <w:r>
        <w:t xml:space="preserve"> – it’s the only way to </w:t>
      </w:r>
      <w:r>
        <w:rPr>
          <w:u w:val="single"/>
        </w:rPr>
        <w:t>end Pandemics</w:t>
      </w:r>
      <w:r>
        <w:t>.</w:t>
      </w:r>
    </w:p>
    <w:p w14:paraId="25718D44" w14:textId="65EAD495" w:rsidR="003A2A09" w:rsidRPr="00FC3A88" w:rsidRDefault="00372B82" w:rsidP="003A2A09">
      <w:pPr>
        <w:rPr>
          <w:sz w:val="16"/>
        </w:rPr>
      </w:pPr>
      <w:r>
        <w:rPr>
          <w:rStyle w:val="Style13ptBold"/>
        </w:rPr>
        <w:t>\</w:t>
      </w:r>
    </w:p>
    <w:p w14:paraId="2415688B" w14:textId="77777777" w:rsidR="003A2A09" w:rsidRDefault="003A2A09" w:rsidP="003A2A09">
      <w:pPr>
        <w:pStyle w:val="Heading4"/>
      </w:pPr>
      <w:r w:rsidRPr="0046229D">
        <w:t>Pandemics risk extinction</w:t>
      </w:r>
      <w:r>
        <w:t xml:space="preserve"> - </w:t>
      </w:r>
      <w:r w:rsidRPr="0046229D">
        <w:rPr>
          <w:u w:val="single"/>
        </w:rPr>
        <w:t>simulations</w:t>
      </w:r>
      <w:r w:rsidRPr="0046229D">
        <w:t xml:space="preserve">, </w:t>
      </w:r>
      <w:r w:rsidRPr="0046229D">
        <w:rPr>
          <w:u w:val="single"/>
        </w:rPr>
        <w:t>empirics</w:t>
      </w:r>
      <w:r w:rsidRPr="0046229D">
        <w:t xml:space="preserve">, and </w:t>
      </w:r>
      <w:r w:rsidRPr="0046229D">
        <w:rPr>
          <w:u w:val="single"/>
        </w:rPr>
        <w:t>surging connectivity</w:t>
      </w:r>
      <w:r w:rsidRPr="0046229D">
        <w:t xml:space="preserve"> prove</w:t>
      </w:r>
      <w:r>
        <w:t>.</w:t>
      </w:r>
    </w:p>
    <w:p w14:paraId="64585FEE" w14:textId="77777777" w:rsidR="003A2A09" w:rsidRPr="007868B9" w:rsidRDefault="003A2A09" w:rsidP="003A2A09">
      <w:r w:rsidRPr="007868B9">
        <w:rPr>
          <w:rStyle w:val="Style13ptBold"/>
        </w:rPr>
        <w:t>Kim</w:t>
      </w:r>
      <w:r>
        <w:rPr>
          <w:rStyle w:val="Style13ptBold"/>
        </w:rPr>
        <w:t xml:space="preserve"> 21</w:t>
      </w:r>
      <w:r w:rsidRPr="007868B9">
        <w:t xml:space="preserve">, Kiseong, et al. "Network Analysis to Identify the Risk of Epidemic Spreading." Applied Sciences 11.7 (2021): 2997. </w:t>
      </w:r>
      <w:r>
        <w:t>(</w:t>
      </w:r>
      <w:r w:rsidRPr="007868B9">
        <w:t>Department of Bio and Brain Engineering, KAIST; R&amp;D Center</w:t>
      </w:r>
      <w:r>
        <w:t>)//Re-cut by Elmer</w:t>
      </w:r>
    </w:p>
    <w:p w14:paraId="2D651995" w14:textId="5220B111" w:rsidR="003A2A09" w:rsidRPr="0029146C" w:rsidRDefault="003A2A09" w:rsidP="003A2A09">
      <w:pPr>
        <w:rPr>
          <w:sz w:val="16"/>
        </w:rPr>
      </w:pPr>
      <w:r w:rsidRPr="0046229D">
        <w:rPr>
          <w:sz w:val="16"/>
        </w:rPr>
        <w:t xml:space="preserve">Several </w:t>
      </w:r>
      <w:r w:rsidRPr="0048030B">
        <w:rPr>
          <w:rStyle w:val="Emphasis"/>
          <w:highlight w:val="green"/>
        </w:rPr>
        <w:t>epidemics</w:t>
      </w:r>
      <w:r w:rsidRPr="0046229D">
        <w:rPr>
          <w:rStyle w:val="StyleUnderline"/>
        </w:rPr>
        <w:t xml:space="preserve">, such as the Black Death and the Spanish flu, </w:t>
      </w:r>
      <w:r w:rsidRPr="0048030B">
        <w:rPr>
          <w:rStyle w:val="Emphasis"/>
          <w:highlight w:val="green"/>
        </w:rPr>
        <w:t>have</w:t>
      </w:r>
      <w:r w:rsidRPr="0048030B">
        <w:rPr>
          <w:rStyle w:val="StyleUnderline"/>
          <w:highlight w:val="green"/>
        </w:rPr>
        <w:t xml:space="preserve"> </w:t>
      </w:r>
      <w:r w:rsidRPr="0048030B">
        <w:rPr>
          <w:rStyle w:val="Emphasis"/>
          <w:highlight w:val="green"/>
        </w:rPr>
        <w:t>threatened</w:t>
      </w:r>
      <w:r w:rsidRPr="0048030B">
        <w:rPr>
          <w:rStyle w:val="StyleUnderline"/>
          <w:highlight w:val="green"/>
        </w:rPr>
        <w:t xml:space="preserve"> </w:t>
      </w:r>
      <w:r w:rsidRPr="0048030B">
        <w:rPr>
          <w:rStyle w:val="Emphasis"/>
          <w:highlight w:val="green"/>
          <w:bdr w:val="single" w:sz="18" w:space="0" w:color="auto"/>
        </w:rPr>
        <w:t>human life</w:t>
      </w:r>
      <w:r w:rsidRPr="0046229D">
        <w:rPr>
          <w:rStyle w:val="Emphasis"/>
        </w:rPr>
        <w:t xml:space="preserve"> throughout history</w:t>
      </w:r>
      <w:r w:rsidRPr="0046229D">
        <w:rPr>
          <w:rStyle w:val="StyleUnderline"/>
        </w:rPr>
        <w:t xml:space="preserve">; however, </w:t>
      </w:r>
      <w:r w:rsidRPr="0048030B">
        <w:rPr>
          <w:rStyle w:val="Emphasis"/>
          <w:highlight w:val="green"/>
        </w:rPr>
        <w:t>it is unclear if humans</w:t>
      </w:r>
      <w:r w:rsidRPr="0048030B">
        <w:rPr>
          <w:sz w:val="16"/>
          <w:highlight w:val="green"/>
        </w:rPr>
        <w:t xml:space="preserve"> </w:t>
      </w:r>
      <w:r w:rsidRPr="0048030B">
        <w:rPr>
          <w:rStyle w:val="Emphasis"/>
          <w:highlight w:val="green"/>
          <w:bdr w:val="single" w:sz="18" w:space="0" w:color="auto"/>
        </w:rPr>
        <w:t>will remain safe</w:t>
      </w:r>
      <w:r w:rsidRPr="0048030B">
        <w:rPr>
          <w:rStyle w:val="StyleUnderline"/>
          <w:highlight w:val="green"/>
        </w:rPr>
        <w:t xml:space="preserve"> </w:t>
      </w:r>
      <w:r w:rsidRPr="0048030B">
        <w:rPr>
          <w:rStyle w:val="Emphasis"/>
          <w:highlight w:val="green"/>
        </w:rPr>
        <w:t>from</w:t>
      </w:r>
      <w:r w:rsidRPr="0048030B">
        <w:rPr>
          <w:rStyle w:val="StyleUnderline"/>
          <w:highlight w:val="green"/>
        </w:rPr>
        <w:t xml:space="preserve"> </w:t>
      </w:r>
      <w:r w:rsidRPr="0046229D">
        <w:rPr>
          <w:rStyle w:val="StyleUnderline"/>
        </w:rPr>
        <w:t xml:space="preserve">the </w:t>
      </w:r>
      <w:r w:rsidRPr="0048030B">
        <w:rPr>
          <w:rStyle w:val="Emphasis"/>
          <w:highlight w:val="green"/>
        </w:rPr>
        <w:t xml:space="preserve">sudden and fast spread </w:t>
      </w:r>
      <w:r w:rsidRPr="0046229D">
        <w:rPr>
          <w:rStyle w:val="Emphasis"/>
        </w:rPr>
        <w:t>of epidemic diseases</w:t>
      </w:r>
      <w:r w:rsidRPr="0046229D">
        <w:rPr>
          <w:sz w:val="16"/>
        </w:rPr>
        <w:t xml:space="preserve">. Moreover, </w:t>
      </w:r>
      <w:r w:rsidRPr="0046229D">
        <w:rPr>
          <w:rStyle w:val="StyleUnderline"/>
        </w:rPr>
        <w:t xml:space="preserve">the transmission </w:t>
      </w:r>
      <w:r w:rsidRPr="0046229D">
        <w:rPr>
          <w:rStyle w:val="Emphasis"/>
        </w:rPr>
        <w:t>characteristics</w:t>
      </w:r>
      <w:r w:rsidRPr="0046229D">
        <w:rPr>
          <w:rStyle w:val="StyleUnderline"/>
        </w:rPr>
        <w:t xml:space="preserve"> of epidemics remain </w:t>
      </w:r>
      <w:r w:rsidRPr="0046229D">
        <w:rPr>
          <w:rStyle w:val="Emphasis"/>
        </w:rPr>
        <w:lastRenderedPageBreak/>
        <w:t>undiscovered</w:t>
      </w:r>
      <w:r w:rsidRPr="0046229D">
        <w:rPr>
          <w:sz w:val="16"/>
        </w:rPr>
        <w:t xml:space="preserve">. In this study, </w:t>
      </w:r>
      <w:r w:rsidRPr="004C6428">
        <w:rPr>
          <w:rStyle w:val="StyleUnderline"/>
        </w:rPr>
        <w:t>we present</w:t>
      </w:r>
      <w:r w:rsidRPr="004C6428">
        <w:rPr>
          <w:sz w:val="16"/>
        </w:rPr>
        <w:t xml:space="preserve"> the results o</w:t>
      </w:r>
      <w:r w:rsidRPr="0046229D">
        <w:rPr>
          <w:sz w:val="16"/>
        </w:rPr>
        <w:t xml:space="preserve">f </w:t>
      </w:r>
      <w:r w:rsidRPr="0048030B">
        <w:rPr>
          <w:rStyle w:val="Emphasis"/>
          <w:highlight w:val="green"/>
        </w:rPr>
        <w:t>a</w:t>
      </w:r>
      <w:r w:rsidRPr="0046229D">
        <w:rPr>
          <w:rStyle w:val="StyleUnderline"/>
        </w:rPr>
        <w:t xml:space="preserve">n </w:t>
      </w:r>
      <w:r w:rsidRPr="0048030B">
        <w:rPr>
          <w:rStyle w:val="Emphasis"/>
          <w:highlight w:val="green"/>
        </w:rPr>
        <w:t>epidemic</w:t>
      </w:r>
      <w:r w:rsidRPr="0048030B">
        <w:rPr>
          <w:rStyle w:val="StyleUnderline"/>
          <w:highlight w:val="green"/>
        </w:rPr>
        <w:t xml:space="preserve"> </w:t>
      </w:r>
      <w:r w:rsidRPr="0048030B">
        <w:rPr>
          <w:rStyle w:val="Emphasis"/>
          <w:highlight w:val="green"/>
        </w:rPr>
        <w:t>simulation experiment</w:t>
      </w:r>
      <w:r w:rsidRPr="0046229D">
        <w:rPr>
          <w:sz w:val="16"/>
        </w:rPr>
        <w:t xml:space="preserve"> </w:t>
      </w:r>
      <w:r w:rsidRPr="0046229D">
        <w:rPr>
          <w:rStyle w:val="StyleUnderline"/>
        </w:rPr>
        <w:t>revealing the relationship between epidemic parameters and pandemic risk</w:t>
      </w:r>
      <w:r w:rsidRPr="0046229D">
        <w:rPr>
          <w:sz w:val="16"/>
        </w:rPr>
        <w:t xml:space="preserve">. To analyze the time-dependent risk and impact of epidemics, we considered two parameters for infectious diseases: the recovery time from infection and the transmission rate of the disease. Based on the epidemic simulation, we identified two important aspects of human safety with regard to the threat of a pandemic. First, humans should be safe if the fatality rate is below 100%. Second, even when the fatality rate is 100%, humans would be safe if the average degree of human social networks is below a threshold value. Nevertheless, </w:t>
      </w:r>
      <w:r w:rsidRPr="0048030B">
        <w:rPr>
          <w:rStyle w:val="Emphasis"/>
          <w:highlight w:val="green"/>
        </w:rPr>
        <w:t>certain</w:t>
      </w:r>
      <w:r w:rsidRPr="0048030B">
        <w:rPr>
          <w:sz w:val="16"/>
          <w:highlight w:val="green"/>
        </w:rPr>
        <w:t xml:space="preserve"> </w:t>
      </w:r>
      <w:r w:rsidRPr="0048030B">
        <w:rPr>
          <w:rStyle w:val="StyleUnderline"/>
          <w:highlight w:val="green"/>
        </w:rPr>
        <w:t>diseases</w:t>
      </w:r>
      <w:r w:rsidRPr="0046229D">
        <w:rPr>
          <w:rStyle w:val="StyleUnderline"/>
        </w:rPr>
        <w:t xml:space="preserve"> </w:t>
      </w:r>
      <w:r w:rsidRPr="0048030B">
        <w:rPr>
          <w:rStyle w:val="Emphasis"/>
          <w:highlight w:val="green"/>
        </w:rPr>
        <w:t>can</w:t>
      </w:r>
      <w:r w:rsidRPr="0046229D">
        <w:rPr>
          <w:sz w:val="16"/>
        </w:rPr>
        <w:t xml:space="preserve"> potentially </w:t>
      </w:r>
      <w:r w:rsidRPr="0048030B">
        <w:rPr>
          <w:rStyle w:val="Emphasis"/>
          <w:highlight w:val="green"/>
        </w:rPr>
        <w:t>infect all nodes in</w:t>
      </w:r>
      <w:r w:rsidRPr="0046229D">
        <w:rPr>
          <w:rStyle w:val="Emphasis"/>
        </w:rPr>
        <w:t xml:space="preserve"> the </w:t>
      </w:r>
      <w:r w:rsidRPr="0048030B">
        <w:rPr>
          <w:rStyle w:val="Emphasis"/>
          <w:highlight w:val="green"/>
        </w:rPr>
        <w:t>human</w:t>
      </w:r>
      <w:r w:rsidRPr="0046229D">
        <w:rPr>
          <w:rStyle w:val="Emphasis"/>
        </w:rPr>
        <w:t xml:space="preserve"> </w:t>
      </w:r>
      <w:r w:rsidRPr="0048030B">
        <w:rPr>
          <w:rStyle w:val="Emphasis"/>
          <w:highlight w:val="green"/>
        </w:rPr>
        <w:t>social networks</w:t>
      </w:r>
      <w:r w:rsidRPr="0046229D">
        <w:rPr>
          <w:sz w:val="16"/>
        </w:rPr>
        <w:t xml:space="preserve">, and </w:t>
      </w:r>
      <w:r w:rsidRPr="0046229D">
        <w:rPr>
          <w:rStyle w:val="StyleUnderline"/>
        </w:rPr>
        <w:t>these</w:t>
      </w:r>
      <w:r w:rsidRPr="0046229D">
        <w:rPr>
          <w:sz w:val="16"/>
        </w:rPr>
        <w:t xml:space="preserve"> diseases </w:t>
      </w:r>
      <w:r w:rsidRPr="0046229D">
        <w:rPr>
          <w:rStyle w:val="StyleUnderline"/>
        </w:rPr>
        <w:t xml:space="preserve">cause a pandemic when the average degree is </w:t>
      </w:r>
      <w:r w:rsidRPr="0046229D">
        <w:rPr>
          <w:rStyle w:val="Emphasis"/>
        </w:rPr>
        <w:t>larger than the threshold</w:t>
      </w:r>
      <w:r w:rsidRPr="0046229D">
        <w:rPr>
          <w:rStyle w:val="StyleUnderline"/>
        </w:rPr>
        <w:t xml:space="preserve"> value. </w:t>
      </w:r>
      <w:r w:rsidRPr="0048030B">
        <w:rPr>
          <w:rStyle w:val="StyleUnderline"/>
          <w:highlight w:val="green"/>
        </w:rPr>
        <w:t>These</w:t>
      </w:r>
      <w:r w:rsidRPr="0046229D">
        <w:rPr>
          <w:sz w:val="16"/>
        </w:rPr>
        <w:t xml:space="preserve"> </w:t>
      </w:r>
      <w:r w:rsidRPr="0048030B">
        <w:rPr>
          <w:rStyle w:val="Emphasis"/>
          <w:highlight w:val="green"/>
        </w:rPr>
        <w:t>results indicated</w:t>
      </w:r>
      <w:r w:rsidRPr="0048030B">
        <w:rPr>
          <w:sz w:val="16"/>
          <w:highlight w:val="green"/>
        </w:rPr>
        <w:t xml:space="preserve"> </w:t>
      </w:r>
      <w:r w:rsidRPr="0046229D">
        <w:rPr>
          <w:sz w:val="16"/>
        </w:rPr>
        <w:t xml:space="preserve">that </w:t>
      </w:r>
      <w:r w:rsidRPr="0048030B">
        <w:rPr>
          <w:rStyle w:val="Emphasis"/>
          <w:highlight w:val="green"/>
        </w:rPr>
        <w:t>certain</w:t>
      </w:r>
      <w:r w:rsidRPr="0048030B">
        <w:rPr>
          <w:sz w:val="16"/>
          <w:highlight w:val="green"/>
        </w:rPr>
        <w:t xml:space="preserve"> </w:t>
      </w:r>
      <w:r w:rsidRPr="0046229D">
        <w:rPr>
          <w:sz w:val="16"/>
        </w:rPr>
        <w:t xml:space="preserve">infectious </w:t>
      </w:r>
      <w:r w:rsidRPr="0048030B">
        <w:rPr>
          <w:rStyle w:val="Emphasis"/>
          <w:highlight w:val="green"/>
        </w:rPr>
        <w:t>diseases</w:t>
      </w:r>
      <w:r w:rsidRPr="0048030B">
        <w:rPr>
          <w:rStyle w:val="StyleUnderline"/>
          <w:highlight w:val="green"/>
        </w:rPr>
        <w:t xml:space="preserve"> </w:t>
      </w:r>
      <w:r w:rsidRPr="0048030B">
        <w:rPr>
          <w:rStyle w:val="Emphasis"/>
          <w:highlight w:val="green"/>
          <w:bdr w:val="single" w:sz="18" w:space="0" w:color="auto"/>
        </w:rPr>
        <w:t>lead to human extinction</w:t>
      </w:r>
      <w:r w:rsidRPr="0046229D">
        <w:rPr>
          <w:sz w:val="16"/>
        </w:rPr>
        <w:t xml:space="preserve"> and can be prevented by minimizing human contact.</w:t>
      </w:r>
      <w:r>
        <w:rPr>
          <w:sz w:val="16"/>
        </w:rPr>
        <w:t xml:space="preserve"> </w:t>
      </w:r>
      <w:r w:rsidRPr="0046229D">
        <w:rPr>
          <w:sz w:val="16"/>
        </w:rPr>
        <w:t>1. Introduction</w:t>
      </w:r>
      <w:r>
        <w:rPr>
          <w:sz w:val="16"/>
        </w:rPr>
        <w:t xml:space="preserve"> </w:t>
      </w:r>
      <w:r w:rsidRPr="0046229D">
        <w:rPr>
          <w:rStyle w:val="StyleUnderline"/>
        </w:rPr>
        <w:t xml:space="preserve">The emergence of a </w:t>
      </w:r>
      <w:r w:rsidRPr="0046229D">
        <w:rPr>
          <w:rStyle w:val="Emphasis"/>
        </w:rPr>
        <w:t>pandemic</w:t>
      </w:r>
      <w:r w:rsidRPr="0046229D">
        <w:rPr>
          <w:sz w:val="16"/>
        </w:rPr>
        <w:t xml:space="preserve"> </w:t>
      </w:r>
      <w:r w:rsidRPr="0046229D">
        <w:rPr>
          <w:rStyle w:val="StyleUnderline"/>
        </w:rPr>
        <w:t>is</w:t>
      </w:r>
      <w:r w:rsidRPr="0046229D">
        <w:rPr>
          <w:sz w:val="16"/>
        </w:rPr>
        <w:t xml:space="preserve"> one of the various scenarios frequently discussed as </w:t>
      </w:r>
      <w:r w:rsidRPr="0046229D">
        <w:rPr>
          <w:rStyle w:val="StyleUnderline"/>
        </w:rPr>
        <w:t>a</w:t>
      </w:r>
      <w:r w:rsidRPr="0046229D">
        <w:rPr>
          <w:sz w:val="16"/>
        </w:rPr>
        <w:t xml:space="preserve"> </w:t>
      </w:r>
      <w:r w:rsidRPr="0046229D">
        <w:rPr>
          <w:rStyle w:val="Emphasis"/>
        </w:rPr>
        <w:t>human extinction event</w:t>
      </w:r>
      <w:r w:rsidRPr="0046229D">
        <w:rPr>
          <w:sz w:val="16"/>
        </w:rPr>
        <w:t xml:space="preserve">, and it is listed as </w:t>
      </w:r>
      <w:r w:rsidRPr="0046229D">
        <w:rPr>
          <w:rStyle w:val="StyleUnderline"/>
        </w:rPr>
        <w:t>one of the global</w:t>
      </w:r>
      <w:r w:rsidRPr="0046229D">
        <w:rPr>
          <w:sz w:val="16"/>
        </w:rPr>
        <w:t xml:space="preserve"> </w:t>
      </w:r>
      <w:r w:rsidRPr="0046229D">
        <w:rPr>
          <w:rStyle w:val="Emphasis"/>
        </w:rPr>
        <w:t>catastrophic</w:t>
      </w:r>
      <w:r w:rsidRPr="0046229D">
        <w:rPr>
          <w:sz w:val="16"/>
        </w:rPr>
        <w:t xml:space="preserve"> </w:t>
      </w:r>
      <w:r w:rsidRPr="0046229D">
        <w:rPr>
          <w:rStyle w:val="StyleUnderline"/>
        </w:rPr>
        <w:t>risks in studies regarding the future</w:t>
      </w:r>
      <w:r w:rsidRPr="0046229D">
        <w:rPr>
          <w:sz w:val="16"/>
        </w:rPr>
        <w:t xml:space="preserve"> [1,2,3]. In particular, </w:t>
      </w:r>
      <w:r w:rsidRPr="0046229D">
        <w:rPr>
          <w:rStyle w:val="StyleUnderline"/>
        </w:rPr>
        <w:t>several</w:t>
      </w:r>
      <w:r w:rsidRPr="0046229D">
        <w:rPr>
          <w:sz w:val="16"/>
        </w:rPr>
        <w:t xml:space="preserve"> pandemics, </w:t>
      </w:r>
      <w:r w:rsidRPr="0046229D">
        <w:rPr>
          <w:rStyle w:val="StyleUnderline"/>
        </w:rPr>
        <w:t xml:space="preserve">such as </w:t>
      </w:r>
      <w:r w:rsidRPr="0048030B">
        <w:rPr>
          <w:rStyle w:val="StyleUnderline"/>
          <w:highlight w:val="green"/>
        </w:rPr>
        <w:t xml:space="preserve">the </w:t>
      </w:r>
      <w:r w:rsidRPr="0048030B">
        <w:rPr>
          <w:rStyle w:val="Emphasis"/>
          <w:highlight w:val="green"/>
        </w:rPr>
        <w:t>Black Death</w:t>
      </w:r>
      <w:r w:rsidRPr="0046229D">
        <w:rPr>
          <w:sz w:val="16"/>
        </w:rPr>
        <w:t xml:space="preserve"> [4,5], </w:t>
      </w:r>
      <w:r w:rsidRPr="0046229D">
        <w:rPr>
          <w:rStyle w:val="StyleUnderline"/>
        </w:rPr>
        <w:t>Spanish flu</w:t>
      </w:r>
      <w:r w:rsidRPr="0046229D">
        <w:rPr>
          <w:sz w:val="16"/>
        </w:rPr>
        <w:t xml:space="preserve"> [6], and those caused by </w:t>
      </w:r>
      <w:r w:rsidRPr="0048030B">
        <w:rPr>
          <w:rStyle w:val="Emphasis"/>
          <w:highlight w:val="green"/>
        </w:rPr>
        <w:t>smallpox</w:t>
      </w:r>
      <w:r w:rsidRPr="0046229D">
        <w:rPr>
          <w:sz w:val="16"/>
        </w:rPr>
        <w:t xml:space="preserve"> [7], severe acute respiratory syndrome (</w:t>
      </w:r>
      <w:r w:rsidRPr="0048030B">
        <w:rPr>
          <w:rStyle w:val="Emphasis"/>
          <w:highlight w:val="green"/>
        </w:rPr>
        <w:t>SARS</w:t>
      </w:r>
      <w:r w:rsidRPr="0046229D">
        <w:rPr>
          <w:sz w:val="16"/>
        </w:rPr>
        <w:t xml:space="preserve">) [8], </w:t>
      </w:r>
      <w:r w:rsidRPr="0048030B">
        <w:rPr>
          <w:rStyle w:val="StyleUnderline"/>
          <w:highlight w:val="green"/>
        </w:rPr>
        <w:t xml:space="preserve">and </w:t>
      </w:r>
      <w:r w:rsidRPr="0048030B">
        <w:rPr>
          <w:rStyle w:val="Emphasis"/>
          <w:highlight w:val="green"/>
        </w:rPr>
        <w:t>Ebola</w:t>
      </w:r>
      <w:r w:rsidRPr="0046229D">
        <w:rPr>
          <w:sz w:val="16"/>
        </w:rPr>
        <w:t xml:space="preserve"> [9], </w:t>
      </w:r>
      <w:r w:rsidRPr="0046229D">
        <w:rPr>
          <w:rStyle w:val="StyleUnderline"/>
        </w:rPr>
        <w:t xml:space="preserve">have </w:t>
      </w:r>
      <w:r w:rsidRPr="0048030B">
        <w:rPr>
          <w:rStyle w:val="StyleUnderline"/>
          <w:highlight w:val="green"/>
        </w:rPr>
        <w:t xml:space="preserve">affected a </w:t>
      </w:r>
      <w:r w:rsidRPr="0048030B">
        <w:rPr>
          <w:rStyle w:val="Emphasis"/>
          <w:highlight w:val="green"/>
        </w:rPr>
        <w:t>large population</w:t>
      </w:r>
      <w:r w:rsidRPr="0046229D">
        <w:rPr>
          <w:rStyle w:val="StyleUnderline"/>
        </w:rPr>
        <w:t xml:space="preserve"> </w:t>
      </w:r>
    </w:p>
    <w:p w14:paraId="0D8B3671" w14:textId="77777777" w:rsidR="003A2A09" w:rsidRPr="003A2A09" w:rsidRDefault="003A2A09" w:rsidP="003A2A09"/>
    <w:sectPr w:rsidR="003A2A09" w:rsidRPr="003A2A0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8BABC" w14:textId="77777777" w:rsidR="00EC1022" w:rsidRDefault="00EC1022" w:rsidP="003A2A09">
      <w:pPr>
        <w:spacing w:after="0" w:line="240" w:lineRule="auto"/>
      </w:pPr>
      <w:r>
        <w:separator/>
      </w:r>
    </w:p>
  </w:endnote>
  <w:endnote w:type="continuationSeparator" w:id="0">
    <w:p w14:paraId="1D1470DA" w14:textId="77777777" w:rsidR="00EC1022" w:rsidRDefault="00EC1022" w:rsidP="003A2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C676C" w14:textId="77777777" w:rsidR="00EC1022" w:rsidRDefault="00EC1022" w:rsidP="003A2A09">
      <w:pPr>
        <w:spacing w:after="0" w:line="240" w:lineRule="auto"/>
      </w:pPr>
      <w:r>
        <w:separator/>
      </w:r>
    </w:p>
  </w:footnote>
  <w:footnote w:type="continuationSeparator" w:id="0">
    <w:p w14:paraId="1155B5A2" w14:textId="77777777" w:rsidR="00EC1022" w:rsidRDefault="00EC1022" w:rsidP="003A2A09">
      <w:pPr>
        <w:spacing w:after="0" w:line="240" w:lineRule="auto"/>
      </w:pPr>
      <w:r>
        <w:continuationSeparator/>
      </w:r>
    </w:p>
  </w:footnote>
  <w:footnote w:id="1">
    <w:p w14:paraId="1F5EED18" w14:textId="77777777" w:rsidR="003A2A09" w:rsidRDefault="003A2A09" w:rsidP="003A2A09">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E76E2D"/>
    <w:multiLevelType w:val="multilevel"/>
    <w:tmpl w:val="2602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5A33C4"/>
    <w:multiLevelType w:val="multilevel"/>
    <w:tmpl w:val="59CA1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4"/>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2DF2"/>
    <w:rsid w:val="000029E3"/>
    <w:rsid w:val="000029E8"/>
    <w:rsid w:val="00004225"/>
    <w:rsid w:val="000066CA"/>
    <w:rsid w:val="00007264"/>
    <w:rsid w:val="000076A9"/>
    <w:rsid w:val="000105B5"/>
    <w:rsid w:val="00011253"/>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2DF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B82"/>
    <w:rsid w:val="00375D2E"/>
    <w:rsid w:val="00383071"/>
    <w:rsid w:val="00383B19"/>
    <w:rsid w:val="00384CBC"/>
    <w:rsid w:val="003933F9"/>
    <w:rsid w:val="00395864"/>
    <w:rsid w:val="00396557"/>
    <w:rsid w:val="00397316"/>
    <w:rsid w:val="003A248F"/>
    <w:rsid w:val="003A2A09"/>
    <w:rsid w:val="003A4D9C"/>
    <w:rsid w:val="003B1668"/>
    <w:rsid w:val="003C5F4C"/>
    <w:rsid w:val="003D5EA8"/>
    <w:rsid w:val="003D7B28"/>
    <w:rsid w:val="003E305E"/>
    <w:rsid w:val="003E34DB"/>
    <w:rsid w:val="003E5302"/>
    <w:rsid w:val="003E5BF1"/>
    <w:rsid w:val="003F2452"/>
    <w:rsid w:val="003F41EA"/>
    <w:rsid w:val="003F6F29"/>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960"/>
    <w:rsid w:val="00454C6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3021"/>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14E"/>
    <w:rsid w:val="008266F9"/>
    <w:rsid w:val="008267E2"/>
    <w:rsid w:val="00826A9B"/>
    <w:rsid w:val="00834842"/>
    <w:rsid w:val="008370B9"/>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8AF"/>
    <w:rsid w:val="00EB33FF"/>
    <w:rsid w:val="00EB3D1A"/>
    <w:rsid w:val="00EC102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64F720"/>
  <w14:defaultImageDpi w14:val="300"/>
  <w15:docId w15:val="{2085C35F-98A2-8542-83BA-B63D35783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68A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A68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68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EA68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A68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68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68AF"/>
  </w:style>
  <w:style w:type="character" w:customStyle="1" w:styleId="Heading1Char">
    <w:name w:val="Heading 1 Char"/>
    <w:aliases w:val="Pocket Char"/>
    <w:basedOn w:val="DefaultParagraphFont"/>
    <w:link w:val="Heading1"/>
    <w:uiPriority w:val="9"/>
    <w:rsid w:val="00EA68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68A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EA68A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A68A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A68AF"/>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EA68AF"/>
    <w:rPr>
      <w:b/>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20"/>
    <w:qFormat/>
    <w:rsid w:val="00EA68A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A68A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EA68AF"/>
    <w:rPr>
      <w:color w:val="auto"/>
      <w:u w:val="none"/>
    </w:rPr>
  </w:style>
  <w:style w:type="paragraph" w:styleId="DocumentMap">
    <w:name w:val="Document Map"/>
    <w:basedOn w:val="Normal"/>
    <w:link w:val="DocumentMapChar"/>
    <w:uiPriority w:val="99"/>
    <w:semiHidden/>
    <w:unhideWhenUsed/>
    <w:rsid w:val="00EA68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68AF"/>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3A2A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A2A09"/>
    <w:pPr>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nhideWhenUsed/>
    <w:qFormat/>
    <w:rsid w:val="003A2A09"/>
    <w:rPr>
      <w:vertAlign w:val="superscript"/>
    </w:rPr>
  </w:style>
  <w:style w:type="paragraph" w:styleId="FootnoteText">
    <w:name w:val="footnote text"/>
    <w:basedOn w:val="Normal"/>
    <w:link w:val="FootnoteTextChar"/>
    <w:uiPriority w:val="99"/>
    <w:unhideWhenUsed/>
    <w:qFormat/>
    <w:rsid w:val="003A2A09"/>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3A2A09"/>
    <w:rPr>
      <w:rFonts w:cs="Calibri"/>
    </w:rPr>
  </w:style>
  <w:style w:type="character" w:customStyle="1" w:styleId="LinedDown">
    <w:name w:val="Lined Down"/>
    <w:qFormat/>
    <w:rsid w:val="003A2A09"/>
    <w:rPr>
      <w:rFonts w:ascii="Times New Roman" w:hAnsi="Times New Roman" w:cs="Times New Roman" w:hint="default"/>
      <w:b w:val="0"/>
      <w:bCs w:val="0"/>
      <w:i w:val="0"/>
      <w:iCs w:val="0"/>
      <w:strike w:val="0"/>
      <w:dstrike w:val="0"/>
      <w:color w:val="000000"/>
      <w:sz w:val="12"/>
      <w:szCs w:val="12"/>
      <w:u w:val="none"/>
      <w:effect w:val="none"/>
    </w:rPr>
  </w:style>
  <w:style w:type="paragraph" w:styleId="NoSpacing">
    <w:name w:val="No Spacing"/>
    <w:aliases w:val="Note Level 2,No Spacing23,Small Text,Note Level 21,Card Format,DDI Tag"/>
    <w:basedOn w:val="Heading1"/>
    <w:autoRedefine/>
    <w:uiPriority w:val="99"/>
    <w:qFormat/>
    <w:rsid w:val="003A2A0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bCs w:val="0"/>
      <w:sz w:val="22"/>
      <w:szCs w:val="22"/>
    </w:rPr>
  </w:style>
  <w:style w:type="paragraph" w:customStyle="1" w:styleId="Analytic">
    <w:name w:val="Analytic"/>
    <w:basedOn w:val="Heading4"/>
    <w:link w:val="AnalyticChar"/>
    <w:qFormat/>
    <w:rsid w:val="005E3021"/>
    <w:rPr>
      <w:color w:val="000000" w:themeColor="text1"/>
    </w:rPr>
  </w:style>
  <w:style w:type="character" w:customStyle="1" w:styleId="AnalyticChar">
    <w:name w:val="Analytic Char"/>
    <w:basedOn w:val="DefaultParagraphFont"/>
    <w:link w:val="Analytic"/>
    <w:rsid w:val="005E3021"/>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35224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kiwand.com/en/Principle_of_explosion" TargetMode="External"/><Relationship Id="rId18" Type="http://schemas.openxmlformats.org/officeDocument/2006/relationships/hyperlink" Target="https://www.wikiwand.com/en/Principle_of_explosion" TargetMode="External"/><Relationship Id="rId26" Type="http://schemas.openxmlformats.org/officeDocument/2006/relationships/hyperlink" Target="https://en.wikipedia.org/wiki/Bonini%27s_paradox" TargetMode="External"/><Relationship Id="rId3" Type="http://schemas.openxmlformats.org/officeDocument/2006/relationships/customXml" Target="../customXml/item3.xml"/><Relationship Id="rId21" Type="http://schemas.openxmlformats.org/officeDocument/2006/relationships/hyperlink" Target="https://www.wikiwand.com/en/William_of_Soissons" TargetMode="External"/><Relationship Id="rId7" Type="http://schemas.openxmlformats.org/officeDocument/2006/relationships/settings" Target="settings.xml"/><Relationship Id="rId12" Type="http://schemas.openxmlformats.org/officeDocument/2006/relationships/hyperlink" Target="https://plato.stanford.edu/entries/epistemic-paradoxes/" TargetMode="External"/><Relationship Id="rId17" Type="http://schemas.openxmlformats.org/officeDocument/2006/relationships/hyperlink" Target="https://www.wikiwand.com/en/Intuitionistic_logic" TargetMode="External"/><Relationship Id="rId25" Type="http://schemas.openxmlformats.org/officeDocument/2006/relationships/hyperlink" Target="https://web.stanford.edu/~bobonich/dictionary/dictionary.html" TargetMode="External"/><Relationship Id="rId2" Type="http://schemas.openxmlformats.org/officeDocument/2006/relationships/customXml" Target="../customXml/item2.xml"/><Relationship Id="rId16" Type="http://schemas.openxmlformats.org/officeDocument/2006/relationships/hyperlink" Target="https://www.wikiwand.com/en/Classical_logic" TargetMode="External"/><Relationship Id="rId20" Type="http://schemas.openxmlformats.org/officeDocument/2006/relationships/hyperlink" Target="https://www.wikiwand.com/en/Principle_of_explosion" TargetMode="External"/><Relationship Id="rId29" Type="http://schemas.openxmlformats.org/officeDocument/2006/relationships/hyperlink" Target="https://ethics.journalism.wisc.edu/2017/03/27/engagement-and-pragmatic-objectiv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simplicity/" TargetMode="External"/><Relationship Id="rId24" Type="http://schemas.openxmlformats.org/officeDocument/2006/relationships/hyperlink" Target="https://plato.stanford.edu/entries/qm-manyworld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ikiwand.com/en/Pseudo-Scotus" TargetMode="External"/><Relationship Id="rId23" Type="http://schemas.openxmlformats.org/officeDocument/2006/relationships/hyperlink" Target="https://www.technologyreview.com/2019/03/12/136684/a-quantum-experiment-suggests-theres-no-such-thing-as-objective-reality/" TargetMode="External"/><Relationship Id="rId28" Type="http://schemas.openxmlformats.org/officeDocument/2006/relationships/hyperlink" Target="http://www.hughlafollette.com/papers/b-guide.htm" TargetMode="External"/><Relationship Id="rId10" Type="http://schemas.openxmlformats.org/officeDocument/2006/relationships/endnotes" Target="endnotes.xml"/><Relationship Id="rId19" Type="http://schemas.openxmlformats.org/officeDocument/2006/relationships/hyperlink" Target="https://www.wikiwand.com/en/Principle_of_explosion"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wikiwand.com/en/Principle_of_explosion" TargetMode="External"/><Relationship Id="rId27" Type="http://schemas.openxmlformats.org/officeDocument/2006/relationships/hyperlink" Target="http://www.hughlafollette.com/index.htm" TargetMode="External"/><Relationship Id="rId30" Type="http://schemas.openxmlformats.org/officeDocument/2006/relationships/hyperlink" Target="https://www.washingtonpost.com/lifestyle/media/vaccine-misinformation-media/2021/03/05/fd01a0ba-7dbd-11eb-a976-c028a4215c78_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14</Pages>
  <Words>6795</Words>
  <Characters>36829</Characters>
  <Application>Microsoft Office Word</Application>
  <DocSecurity>0</DocSecurity>
  <Lines>368</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8</cp:revision>
  <dcterms:created xsi:type="dcterms:W3CDTF">2022-03-10T16:15:00Z</dcterms:created>
  <dcterms:modified xsi:type="dcterms:W3CDTF">2022-03-10T22:24:00Z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