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AB0B8" w14:textId="77777777" w:rsidR="00BC304C" w:rsidRDefault="00BC304C" w:rsidP="008B45DD"/>
    <w:p w14:paraId="13514F13" w14:textId="23C2E728" w:rsidR="0062644B" w:rsidRDefault="0062644B" w:rsidP="0062644B">
      <w:pPr>
        <w:pStyle w:val="Heading3"/>
      </w:pPr>
      <w:r>
        <w:lastRenderedPageBreak/>
        <w:t>1AC - Framework</w:t>
      </w:r>
    </w:p>
    <w:p w14:paraId="315355C8" w14:textId="77777777" w:rsidR="0062644B" w:rsidRPr="004322BE" w:rsidRDefault="0062644B" w:rsidP="0062644B">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56469F38" w14:textId="77777777" w:rsidR="0062644B" w:rsidRPr="00457610" w:rsidRDefault="0062644B" w:rsidP="0062644B">
      <w:pPr>
        <w:pStyle w:val="Heading4"/>
        <w:rPr>
          <w:rFonts w:asciiTheme="majorHAnsi" w:hAnsiTheme="majorHAnsi" w:cstheme="majorHAnsi"/>
        </w:rPr>
      </w:pPr>
      <w:r>
        <w:rPr>
          <w:rFonts w:asciiTheme="majorHAnsi" w:hAnsiTheme="majorHAnsi" w:cstheme="majorHAnsi"/>
        </w:rPr>
        <w:t xml:space="preserve">1]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6E570E5E" w14:textId="77777777" w:rsidR="0062644B" w:rsidRPr="00457610" w:rsidRDefault="0062644B" w:rsidP="0062644B">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Covers latest ideas from blog post about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03/12/2019;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w:t>
      </w:r>
      <w:hyperlink r:id="rId11"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1CCF22FD" w14:textId="77777777" w:rsidR="0062644B" w:rsidRPr="00457610" w:rsidRDefault="0062644B" w:rsidP="0062644B">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w:t>
      </w:r>
      <w:proofErr w:type="gramStart"/>
      <w:r w:rsidRPr="00457610">
        <w:rPr>
          <w:rFonts w:asciiTheme="majorHAnsi" w:hAnsiTheme="majorHAnsi" w:cstheme="majorHAnsi"/>
          <w:sz w:val="16"/>
        </w:rPr>
        <w:t>So</w:t>
      </w:r>
      <w:proofErr w:type="gramEnd"/>
      <w:r w:rsidRPr="00457610">
        <w:rPr>
          <w:rFonts w:asciiTheme="majorHAnsi" w:hAnsiTheme="majorHAnsi" w:cstheme="majorHAnsi"/>
          <w:sz w:val="16"/>
        </w:rPr>
        <w:t xml:space="preserve">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w:t>
      </w:r>
      <w:r w:rsidRPr="00457610">
        <w:rPr>
          <w:rFonts w:asciiTheme="majorHAnsi" w:hAnsiTheme="majorHAnsi" w:cstheme="majorHAnsi"/>
          <w:sz w:val="16"/>
        </w:rPr>
        <w:lastRenderedPageBreak/>
        <w:t xml:space="preserve">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457610">
        <w:rPr>
          <w:rStyle w:val="StyleUnderline"/>
          <w:rFonts w:asciiTheme="majorHAnsi" w:hAnsiTheme="majorHAnsi" w:cstheme="majorHAnsi"/>
        </w:rPr>
        <w:t>some kind of fundamental</w:t>
      </w:r>
      <w:proofErr w:type="gramEnd"/>
      <w:r w:rsidRPr="00457610">
        <w:rPr>
          <w:rStyle w:val="StyleUnderline"/>
          <w:rFonts w:asciiTheme="majorHAnsi" w:hAnsiTheme="majorHAnsi" w:cstheme="majorHAnsi"/>
        </w:rPr>
        <w:t xml:space="preserve">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w:t>
      </w:r>
      <w:proofErr w:type="gramStart"/>
      <w:r w:rsidRPr="00457610">
        <w:rPr>
          <w:rStyle w:val="StyleUnderline"/>
          <w:rFonts w:asciiTheme="majorHAnsi" w:hAnsiTheme="majorHAnsi" w:cstheme="majorHAnsi"/>
        </w:rPr>
        <w:t>actually exist</w:t>
      </w:r>
      <w:proofErr w:type="gramEnd"/>
      <w:r w:rsidRPr="00457610">
        <w:rPr>
          <w:rStyle w:val="StyleUnderline"/>
          <w:rFonts w:asciiTheme="majorHAnsi" w:hAnsiTheme="majorHAnsi" w:cstheme="majorHAnsi"/>
        </w:rPr>
        <w:t xml:space="preserve">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517DFAAF" w14:textId="77777777" w:rsidR="0062644B" w:rsidRPr="00963B43" w:rsidRDefault="0062644B" w:rsidP="0062644B">
      <w:pPr>
        <w:rPr>
          <w:sz w:val="10"/>
        </w:rPr>
      </w:pPr>
    </w:p>
    <w:p w14:paraId="475713CB" w14:textId="77777777" w:rsidR="0062644B" w:rsidRPr="00F72822" w:rsidRDefault="0062644B" w:rsidP="0062644B">
      <w:pPr>
        <w:pStyle w:val="Heading4"/>
        <w:rPr>
          <w:rFonts w:cs="Calibri"/>
        </w:rPr>
      </w:pPr>
      <w:r>
        <w:t xml:space="preserve">2] </w:t>
      </w:r>
      <w:r w:rsidRPr="00F72822">
        <w:rPr>
          <w:rFonts w:cs="Calibri"/>
        </w:rPr>
        <w:t xml:space="preserve">The rules of logic claim that the only time a statement is invalid is if the antecedent is true, but the consequent is false.  </w:t>
      </w:r>
    </w:p>
    <w:p w14:paraId="729F3174" w14:textId="77777777" w:rsidR="0062644B" w:rsidRDefault="0062644B" w:rsidP="0062644B">
      <w:r w:rsidRPr="00E62FB2">
        <w:rPr>
          <w:rStyle w:val="StyleUnderline"/>
        </w:rPr>
        <w:t>SEP</w:t>
      </w:r>
      <w:r>
        <w:t xml:space="preserve"> [Stanford Encyclopedia of Philosophy.] “An Introduction to Philosophy.” Stanford University. </w:t>
      </w:r>
      <w:hyperlink r:id="rId12" w:history="1">
        <w:r>
          <w:rPr>
            <w:rStyle w:val="Hyperlink"/>
          </w:rPr>
          <w:t>https://web.stanford.edu/~bobonich/dictionary/dictionary.html</w:t>
        </w:r>
      </w:hyperlink>
      <w:r>
        <w:t xml:space="preserve"> TG </w:t>
      </w:r>
      <w:r w:rsidRPr="00A07974">
        <w:rPr>
          <w:color w:val="FFFFFF" w:themeColor="background1"/>
        </w:rPr>
        <w:t>Massa</w:t>
      </w:r>
    </w:p>
    <w:p w14:paraId="60391FC2" w14:textId="77777777" w:rsidR="0062644B" w:rsidRPr="0083660B" w:rsidRDefault="0062644B" w:rsidP="0062644B">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0A842F9E" w14:textId="77777777" w:rsidR="0062644B" w:rsidRDefault="0062644B" w:rsidP="0062644B">
      <w:pPr>
        <w:pStyle w:val="Heading4"/>
        <w:rPr>
          <w:rFonts w:cs="Calibri"/>
        </w:rPr>
      </w:pPr>
      <w:r>
        <w:rPr>
          <w:rFonts w:cs="Calibri"/>
        </w:rPr>
        <w:t>I</w:t>
      </w:r>
      <w:r w:rsidRPr="00F72822">
        <w:rPr>
          <w:rFonts w:cs="Calibri"/>
        </w:rPr>
        <w:t xml:space="preserve">f the </w:t>
      </w:r>
      <w:proofErr w:type="spellStart"/>
      <w:r w:rsidRPr="00F72822">
        <w:rPr>
          <w:rFonts w:cs="Calibri"/>
        </w:rPr>
        <w:t>aff</w:t>
      </w:r>
      <w:proofErr w:type="spellEnd"/>
      <w:r w:rsidRPr="00F72822">
        <w:rPr>
          <w:rFonts w:cs="Calibri"/>
        </w:rPr>
        <w:t xml:space="preserve"> is winning, they get the ballot is a tacit ballot conditional which means denying the premise proves the conclusion that I should get the ballot.</w:t>
      </w:r>
    </w:p>
    <w:p w14:paraId="0C238795" w14:textId="77777777" w:rsidR="0062644B" w:rsidRDefault="0062644B" w:rsidP="0062644B">
      <w:pPr>
        <w:pStyle w:val="Heading4"/>
      </w:pPr>
      <w:r>
        <w:t>3] Principle of explosion is true.</w:t>
      </w:r>
    </w:p>
    <w:p w14:paraId="4A152809" w14:textId="77777777" w:rsidR="0062644B" w:rsidRPr="007D3843" w:rsidRDefault="0062644B" w:rsidP="0062644B">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13" w:history="1">
        <w:r w:rsidRPr="007D3843">
          <w:rPr>
            <w:rStyle w:val="Hyperlink"/>
            <w:sz w:val="16"/>
          </w:rPr>
          <w:t>www.wikiwand.com/en/Principle_of_explosion</w:t>
        </w:r>
      </w:hyperlink>
      <w:r w:rsidRPr="007D3843">
        <w:rPr>
          <w:sz w:val="16"/>
        </w:rPr>
        <w:t>. //Massa</w:t>
      </w:r>
    </w:p>
    <w:p w14:paraId="28ADB0FF" w14:textId="77777777" w:rsidR="0062644B" w:rsidRPr="00732D31" w:rsidRDefault="0062644B" w:rsidP="0062644B">
      <w:r>
        <w:rPr>
          <w:noProof/>
        </w:rPr>
        <w:lastRenderedPageBreak/>
        <w:drawing>
          <wp:inline distT="0" distB="0" distL="0" distR="0" wp14:anchorId="67332ECE" wp14:editId="31977D10">
            <wp:extent cx="2635624" cy="1684786"/>
            <wp:effectExtent l="0" t="0" r="6350" b="4445"/>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4"/>
                    <a:stretch>
                      <a:fillRect/>
                    </a:stretch>
                  </pic:blipFill>
                  <pic:spPr>
                    <a:xfrm>
                      <a:off x="0" y="0"/>
                      <a:ext cx="2656996" cy="1698448"/>
                    </a:xfrm>
                    <a:prstGeom prst="rect">
                      <a:avLst/>
                    </a:prstGeom>
                  </pic:spPr>
                </pic:pic>
              </a:graphicData>
            </a:graphic>
          </wp:inline>
        </w:drawing>
      </w:r>
    </w:p>
    <w:p w14:paraId="2A6BE44E" w14:textId="77777777" w:rsidR="0062644B" w:rsidRPr="007D3843" w:rsidRDefault="0062644B" w:rsidP="0062644B">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15" w:tooltip="Pseudo-Scotus" w:history="1">
        <w:r w:rsidRPr="007D3843">
          <w:rPr>
            <w:rStyle w:val="Hyperlink"/>
            <w:b/>
            <w:bCs/>
            <w:sz w:val="26"/>
            <w:szCs w:val="26"/>
            <w:u w:val="single"/>
          </w:rPr>
          <w:t>Pseudo-Scotus</w:t>
        </w:r>
      </w:hyperlink>
      <w:r w:rsidRPr="007D3843">
        <w:rPr>
          <w:sz w:val="16"/>
          <w:szCs w:val="26"/>
        </w:rPr>
        <w:t>, is the law of </w:t>
      </w:r>
      <w:hyperlink r:id="rId16" w:tooltip="Classical logic" w:history="1">
        <w:r w:rsidRPr="007D3843">
          <w:rPr>
            <w:rStyle w:val="Hyperlink"/>
            <w:sz w:val="16"/>
            <w:szCs w:val="26"/>
          </w:rPr>
          <w:t>classical logic</w:t>
        </w:r>
      </w:hyperlink>
      <w:r w:rsidRPr="007D3843">
        <w:rPr>
          <w:sz w:val="16"/>
          <w:szCs w:val="26"/>
        </w:rPr>
        <w:t>, </w:t>
      </w:r>
      <w:hyperlink r:id="rId17"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8"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9" w:anchor="citenote2" w:history="1">
        <w:r w:rsidRPr="007D3843">
          <w:rPr>
            <w:rStyle w:val="Hyperlink"/>
            <w:sz w:val="16"/>
            <w:szCs w:val="26"/>
          </w:rPr>
          <w:t>[2]</w:t>
        </w:r>
      </w:hyperlink>
      <w:hyperlink r:id="rId20"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1" w:history="1">
        <w:r w:rsidRPr="007D3843">
          <w:rPr>
            <w:rStyle w:val="Hyperlink"/>
            <w:sz w:val="16"/>
            <w:szCs w:val="26"/>
          </w:rPr>
          <w:t>William of Soissons</w:t>
        </w:r>
      </w:hyperlink>
      <w:r w:rsidRPr="007D3843">
        <w:rPr>
          <w:sz w:val="16"/>
          <w:szCs w:val="26"/>
        </w:rPr>
        <w:t>.</w:t>
      </w:r>
      <w:hyperlink r:id="rId22" w:anchor="citenote4" w:history="1">
        <w:r w:rsidRPr="007D3843">
          <w:rPr>
            <w:rStyle w:val="Hyperlink"/>
            <w:sz w:val="16"/>
            <w:szCs w:val="26"/>
          </w:rPr>
          <w:t>[4]</w:t>
        </w:r>
      </w:hyperlink>
    </w:p>
    <w:p w14:paraId="08224A9F" w14:textId="77777777" w:rsidR="0062644B" w:rsidRPr="007D3843" w:rsidRDefault="0062644B" w:rsidP="0062644B">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269577C7" w14:textId="77777777" w:rsidR="0062644B" w:rsidRPr="00732D31" w:rsidRDefault="0062644B" w:rsidP="0062644B">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4F20C1BE" w14:textId="77777777" w:rsidR="0062644B" w:rsidRPr="00732D31" w:rsidRDefault="0062644B" w:rsidP="0062644B">
      <w:pPr>
        <w:numPr>
          <w:ilvl w:val="0"/>
          <w:numId w:val="12"/>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36B5758F" w14:textId="77777777" w:rsidR="0062644B" w:rsidRDefault="0062644B" w:rsidP="0062644B">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6A6BB920" w14:textId="77777777" w:rsidR="0062644B" w:rsidRPr="007A1F10" w:rsidRDefault="0062644B" w:rsidP="0062644B">
      <w:pPr>
        <w:pStyle w:val="Heading4"/>
      </w:pPr>
      <w:r>
        <w:t>4</w:t>
      </w:r>
      <w:r w:rsidRPr="007A1F10">
        <w:t xml:space="preserve">] </w:t>
      </w:r>
      <w:r>
        <w:t>Dogmatism Paradox</w:t>
      </w:r>
    </w:p>
    <w:p w14:paraId="41A9FA15" w14:textId="77777777" w:rsidR="0062644B" w:rsidRDefault="0062644B" w:rsidP="0062644B">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23" w:history="1">
        <w:r w:rsidRPr="00D20E15">
          <w:rPr>
            <w:rStyle w:val="Hyperlink"/>
          </w:rPr>
          <w:t>https://plato.stanford.edu/entries/epistemic-paradoxes/</w:t>
        </w:r>
      </w:hyperlink>
      <w:r>
        <w:t xml:space="preserve">. </w:t>
      </w:r>
      <w:proofErr w:type="spellStart"/>
      <w:r>
        <w:t>PeteZ</w:t>
      </w:r>
      <w:proofErr w:type="spellEnd"/>
    </w:p>
    <w:p w14:paraId="30EBE254" w14:textId="77777777" w:rsidR="0062644B" w:rsidRDefault="0062644B" w:rsidP="0062644B">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64567D2A" w14:textId="77777777" w:rsidR="0062644B" w:rsidRDefault="0062644B" w:rsidP="0062644B">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650CAD7D" w14:textId="77777777" w:rsidR="0062644B" w:rsidRDefault="0062644B" w:rsidP="0062644B">
      <w:pPr>
        <w:pStyle w:val="Heading4"/>
      </w:pPr>
      <w:r w:rsidRPr="00D24A24">
        <w:lastRenderedPageBreak/>
        <w:t xml:space="preserve">5] </w:t>
      </w:r>
      <w:r>
        <w:t xml:space="preserve">Vote </w:t>
      </w:r>
      <w:proofErr w:type="spellStart"/>
      <w:r>
        <w:t>aff</w:t>
      </w:r>
      <w:proofErr w:type="spellEnd"/>
      <w:r>
        <w:t xml:space="preserve"> because it’s simple – evaluating responses to this is complicated so don’t</w:t>
      </w:r>
    </w:p>
    <w:p w14:paraId="32689091" w14:textId="77777777" w:rsidR="0062644B" w:rsidRDefault="0062644B" w:rsidP="0062644B">
      <w:r w:rsidRPr="00D24A24">
        <w:rPr>
          <w:rStyle w:val="Style13ptBold"/>
        </w:rPr>
        <w:t>Baker 04’</w:t>
      </w:r>
      <w:r>
        <w:t xml:space="preserve"> [</w:t>
      </w:r>
      <w:r w:rsidRPr="00D24A24">
        <w:t xml:space="preserve">Baker, Alan, 10-29-2004, "Simplicity (Stanford Encyclopedia of Philosophy)," </w:t>
      </w:r>
      <w:hyperlink r:id="rId24" w:history="1">
        <w:r w:rsidRPr="009B606B">
          <w:rPr>
            <w:rStyle w:val="Hyperlink"/>
          </w:rPr>
          <w:t>https://plato.stanford.edu/entries/simplicity/</w:t>
        </w:r>
      </w:hyperlink>
      <w:r>
        <w:t>]</w:t>
      </w:r>
    </w:p>
    <w:p w14:paraId="707EE3B0" w14:textId="77777777" w:rsidR="0062644B" w:rsidRPr="00D24A24" w:rsidRDefault="0062644B" w:rsidP="0062644B">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5DBB234B" w14:textId="7E169906" w:rsidR="0062644B" w:rsidRDefault="0062644B" w:rsidP="0062644B">
      <w:pPr>
        <w:pStyle w:val="Heading4"/>
      </w:pPr>
      <w:r>
        <w:t>7</w:t>
      </w:r>
      <w:r w:rsidRPr="000E44FE">
        <w:t xml:space="preserve">] </w:t>
      </w:r>
      <w:r w:rsidR="00D522AF" w:rsidRPr="000E44FE">
        <w:t xml:space="preserve">Negative arguments presuppose the </w:t>
      </w:r>
      <w:proofErr w:type="spellStart"/>
      <w:r w:rsidR="00D522AF" w:rsidRPr="000E44FE">
        <w:t>aff</w:t>
      </w:r>
      <w:proofErr w:type="spellEnd"/>
      <w:r w:rsidR="00D522AF" w:rsidRPr="000E44FE">
        <w:t xml:space="preserve"> being true </w:t>
      </w:r>
      <w:r w:rsidRPr="000E44FE">
        <w:t xml:space="preserve">since they begin with a descriptive premise about the affirmative such as the </w:t>
      </w:r>
      <w:proofErr w:type="spellStart"/>
      <w:r w:rsidRPr="000E44FE">
        <w:t>aff</w:t>
      </w:r>
      <w:proofErr w:type="spellEnd"/>
      <w:r w:rsidRPr="000E44FE">
        <w:t xml:space="preserve"> does x, and then justify why x is bad. However, if the </w:t>
      </w:r>
      <w:proofErr w:type="spellStart"/>
      <w:r w:rsidRPr="000E44FE">
        <w:t>aff</w:t>
      </w:r>
      <w:proofErr w:type="spellEnd"/>
      <w:r w:rsidRPr="000E44FE">
        <w:t xml:space="preserve"> does not have truth value, that entails the descriptive premise would also not have truth value, which is contradictory.</w:t>
      </w:r>
    </w:p>
    <w:p w14:paraId="659F3918" w14:textId="25525AEE" w:rsidR="00EE142D" w:rsidRPr="005A2539" w:rsidRDefault="00EE142D" w:rsidP="00EE142D">
      <w:pPr>
        <w:pStyle w:val="Heading4"/>
      </w:pPr>
      <w:r>
        <w:t>8</w:t>
      </w:r>
      <w:r>
        <w:t xml:space="preserve">] </w:t>
      </w:r>
      <w:proofErr w:type="spellStart"/>
      <w:r w:rsidRPr="005A2539">
        <w:t>Bonini’s</w:t>
      </w:r>
      <w:proofErr w:type="spellEnd"/>
      <w:r w:rsidRPr="005A2539">
        <w:t xml:space="preserve"> Paradox – </w:t>
      </w:r>
      <w:r>
        <w:t xml:space="preserve">expanding debate’s parameters to the 1NC and onward makes the round irresolvable due to a lack of understanding so just vote </w:t>
      </w:r>
      <w:proofErr w:type="spellStart"/>
      <w:r>
        <w:t>aff</w:t>
      </w:r>
      <w:proofErr w:type="spellEnd"/>
    </w:p>
    <w:p w14:paraId="285E3486" w14:textId="77777777" w:rsidR="00EE142D" w:rsidRPr="005A2539" w:rsidRDefault="00EE142D" w:rsidP="00EE142D">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w:t>
      </w:r>
      <w:proofErr w:type="spellStart"/>
      <w:r w:rsidRPr="005A2539">
        <w:rPr>
          <w:rFonts w:asciiTheme="minorHAnsi" w:hAnsiTheme="minorHAnsi" w:cstheme="minorHAnsi"/>
          <w:sz w:val="16"/>
          <w:szCs w:val="16"/>
        </w:rPr>
        <w:t>Bonini's</w:t>
      </w:r>
      <w:proofErr w:type="spellEnd"/>
      <w:r w:rsidRPr="005A2539">
        <w:rPr>
          <w:rFonts w:asciiTheme="minorHAnsi" w:hAnsiTheme="minorHAnsi" w:cstheme="minorHAnsi"/>
          <w:sz w:val="16"/>
          <w:szCs w:val="16"/>
        </w:rPr>
        <w:t xml:space="preserve"> paradox”. Wikipedia. No Date. </w:t>
      </w:r>
      <w:hyperlink r:id="rId25"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w:t>
      </w:r>
    </w:p>
    <w:p w14:paraId="4111B43F" w14:textId="77777777" w:rsidR="00EE142D" w:rsidRPr="005A2539" w:rsidRDefault="00EE142D" w:rsidP="00EE142D">
      <w:pPr>
        <w:spacing w:after="0" w:line="276" w:lineRule="auto"/>
        <w:rPr>
          <w:rFonts w:asciiTheme="minorHAnsi" w:hAnsiTheme="minorHAnsi" w:cstheme="minorHAnsi"/>
          <w:sz w:val="14"/>
        </w:rPr>
      </w:pPr>
      <w:r w:rsidRPr="005A2539">
        <w:rPr>
          <w:rFonts w:asciiTheme="minorHAnsi" w:hAnsiTheme="minorHAnsi" w:cstheme="minorHAnsi"/>
          <w:sz w:val="14"/>
        </w:rPr>
        <w:t xml:space="preserve">In modern discourse, the paradox was articulated by John M. Dutton and William H. </w:t>
      </w:r>
      <w:proofErr w:type="gramStart"/>
      <w:r w:rsidRPr="005A2539">
        <w:rPr>
          <w:rFonts w:asciiTheme="minorHAnsi" w:hAnsiTheme="minorHAnsi" w:cstheme="minorHAnsi"/>
          <w:sz w:val="14"/>
        </w:rPr>
        <w:t>Starbuck[</w:t>
      </w:r>
      <w:proofErr w:type="gramEnd"/>
      <w:r w:rsidRPr="005A2539">
        <w:rPr>
          <w:rFonts w:asciiTheme="minorHAnsi" w:hAnsiTheme="minorHAnsi" w:cstheme="minorHAnsi"/>
          <w:sz w:val="14"/>
        </w:rPr>
        <w:t>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simple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toujours</w:t>
      </w:r>
      <w:proofErr w:type="spellEnd"/>
      <w:r w:rsidRPr="005A2539">
        <w:rPr>
          <w:rFonts w:asciiTheme="minorHAnsi" w:hAnsiTheme="minorHAnsi" w:cstheme="minorHAnsi"/>
          <w:sz w:val="14"/>
        </w:rPr>
        <w:t xml:space="preserve"> faux. Ce qui ne </w:t>
      </w:r>
      <w:proofErr w:type="spellStart"/>
      <w:r w:rsidRPr="005A2539">
        <w:rPr>
          <w:rFonts w:asciiTheme="minorHAnsi" w:hAnsiTheme="minorHAnsi" w:cstheme="minorHAnsi"/>
          <w:sz w:val="14"/>
        </w:rPr>
        <w:t>l’est</w:t>
      </w:r>
      <w:proofErr w:type="spellEnd"/>
      <w:r w:rsidRPr="005A2539">
        <w:rPr>
          <w:rFonts w:asciiTheme="minorHAnsi" w:hAnsiTheme="minorHAnsi" w:cstheme="minorHAnsi"/>
          <w:sz w:val="14"/>
        </w:rPr>
        <w:t xml:space="preserve"> pas </w:t>
      </w:r>
      <w:proofErr w:type="spellStart"/>
      <w:r w:rsidRPr="005A2539">
        <w:rPr>
          <w:rFonts w:asciiTheme="minorHAnsi" w:hAnsiTheme="minorHAnsi" w:cstheme="minorHAnsi"/>
          <w:sz w:val="14"/>
        </w:rPr>
        <w:t>est</w:t>
      </w:r>
      <w:proofErr w:type="spellEnd"/>
      <w:r w:rsidRPr="005A2539">
        <w:rPr>
          <w:rFonts w:asciiTheme="minorHAnsi" w:hAnsiTheme="minorHAnsi" w:cstheme="minorHAnsi"/>
          <w:sz w:val="14"/>
        </w:rPr>
        <w:t xml:space="preserve"> </w:t>
      </w:r>
      <w:proofErr w:type="spellStart"/>
      <w:r w:rsidRPr="005A2539">
        <w:rPr>
          <w:rFonts w:asciiTheme="minorHAnsi" w:hAnsiTheme="minorHAnsi" w:cstheme="minorHAnsi"/>
          <w:sz w:val="14"/>
        </w:rPr>
        <w:t>inutilisable</w:t>
      </w:r>
      <w:proofErr w:type="spellEnd"/>
      <w:r w:rsidRPr="005A2539">
        <w:rPr>
          <w:rFonts w:asciiTheme="minorHAnsi" w:hAnsiTheme="minorHAnsi" w:cstheme="minorHAnsi"/>
          <w:sz w:val="14"/>
        </w:rPr>
        <w:t xml:space="preserv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w:t>
      </w:r>
      <w:proofErr w:type="spellStart"/>
      <w:r w:rsidRPr="005A2539">
        <w:rPr>
          <w:rStyle w:val="StyleUnderline"/>
          <w:rFonts w:asciiTheme="minorHAnsi" w:hAnsiTheme="minorHAnsi" w:cstheme="minorHAnsi"/>
        </w:rPr>
        <w:t>Levins</w:t>
      </w:r>
      <w:proofErr w:type="spellEnd"/>
      <w:r w:rsidRPr="005A2539">
        <w:rPr>
          <w:rStyle w:val="StyleUnderline"/>
          <w:rFonts w:asciiTheme="minorHAnsi" w:hAnsiTheme="minorHAnsi" w:cstheme="minorHAnsi"/>
        </w:rPr>
        <w:t xml:space="preserve">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 xml:space="preserve">6] (See </w:t>
      </w:r>
      <w:proofErr w:type="spellStart"/>
      <w:r w:rsidRPr="005A2539">
        <w:rPr>
          <w:rFonts w:asciiTheme="minorHAnsi" w:hAnsiTheme="minorHAnsi" w:cstheme="minorHAnsi"/>
          <w:sz w:val="14"/>
        </w:rPr>
        <w:t>Orzack</w:t>
      </w:r>
      <w:proofErr w:type="spellEnd"/>
      <w:r w:rsidRPr="005A2539">
        <w:rPr>
          <w:rFonts w:asciiTheme="minorHAnsi" w:hAnsiTheme="minorHAnsi" w:cstheme="minorHAnsi"/>
          <w:sz w:val="14"/>
        </w:rPr>
        <w:t xml:space="preserve"> and Sober, 1993; </w:t>
      </w:r>
      <w:proofErr w:type="spellStart"/>
      <w:r w:rsidRPr="005A2539">
        <w:rPr>
          <w:rFonts w:asciiTheme="minorHAnsi" w:hAnsiTheme="minorHAnsi" w:cstheme="minorHAnsi"/>
          <w:sz w:val="14"/>
        </w:rPr>
        <w:t>Odenbaugh</w:t>
      </w:r>
      <w:proofErr w:type="spellEnd"/>
      <w:r w:rsidRPr="005A2539">
        <w:rPr>
          <w:rFonts w:asciiTheme="minorHAnsi" w:hAnsiTheme="minorHAnsi" w:cstheme="minorHAnsi"/>
          <w:sz w:val="14"/>
        </w:rPr>
        <w:t>, 2006)</w:t>
      </w:r>
    </w:p>
    <w:p w14:paraId="132EAE49" w14:textId="799F2959" w:rsidR="00EE142D" w:rsidRPr="00562C3E" w:rsidRDefault="00EE142D" w:rsidP="00EE142D">
      <w:pPr>
        <w:spacing w:after="0" w:line="276" w:lineRule="auto"/>
        <w:rPr>
          <w:rFonts w:asciiTheme="minorHAnsi" w:hAnsiTheme="minorHAnsi" w:cstheme="minorHAnsi"/>
          <w:sz w:val="14"/>
        </w:rPr>
      </w:pPr>
      <w:r w:rsidRPr="005A2539">
        <w:rPr>
          <w:rFonts w:asciiTheme="minorHAnsi" w:hAnsiTheme="minorHAnsi" w:cstheme="minorHAnsi"/>
          <w:sz w:val="14"/>
        </w:rPr>
        <w:t>infinitum.”</w:t>
      </w:r>
    </w:p>
    <w:p w14:paraId="00E0CF36" w14:textId="42BCCB75" w:rsidR="00EE142D" w:rsidRDefault="00EE142D" w:rsidP="00EE142D">
      <w:pPr>
        <w:pStyle w:val="Heading4"/>
      </w:pPr>
      <w:r>
        <w:t>10</w:t>
      </w:r>
      <w:r>
        <w:t>] Overthinking paradox- the 1NC is a form of unnecessary overthinking that prevents decisions to be made so don’t evaluate it</w:t>
      </w:r>
    </w:p>
    <w:p w14:paraId="4B79EFEE" w14:textId="77777777" w:rsidR="00EE142D" w:rsidRPr="00562C3E" w:rsidRDefault="00EE142D" w:rsidP="00EE142D">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26"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p>
    <w:p w14:paraId="6F45E370" w14:textId="6ECB7716" w:rsidR="0062644B" w:rsidRPr="00DF323B" w:rsidRDefault="00EE142D" w:rsidP="0062644B">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w:t>
      </w:r>
      <w:proofErr w:type="gramStart"/>
      <w:r w:rsidRPr="00562C3E">
        <w:rPr>
          <w:rStyle w:val="StyleUnderline"/>
        </w:rPr>
        <w:t>complicated</w:t>
      </w:r>
      <w:proofErr w:type="gramEnd"/>
      <w:r w:rsidRPr="00562C3E">
        <w:rPr>
          <w:rStyle w:val="StyleUnderline"/>
        </w:rPr>
        <w:t xml:space="preserve">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w:t>
      </w:r>
      <w:proofErr w:type="gramStart"/>
      <w:r w:rsidRPr="00562C3E">
        <w:rPr>
          <w:rStyle w:val="StyleUnderline"/>
        </w:rPr>
        <w:t>solution, but</w:t>
      </w:r>
      <w:proofErr w:type="gramEnd"/>
      <w:r w:rsidRPr="00562C3E">
        <w:rPr>
          <w:rStyle w:val="StyleUnderline"/>
        </w:rPr>
        <w:t xml:space="preserve">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5129AC3E" w14:textId="77777777" w:rsidR="0062644B" w:rsidRDefault="0062644B" w:rsidP="0062644B">
      <w:pPr>
        <w:pStyle w:val="Heading4"/>
        <w:rPr>
          <w:rStyle w:val="Style13ptBold"/>
          <w:b/>
          <w:bCs w:val="0"/>
        </w:rPr>
      </w:pPr>
      <w:r>
        <w:rPr>
          <w:rStyle w:val="Style13ptBold"/>
          <w:b/>
          <w:bCs w:val="0"/>
        </w:rPr>
        <w:lastRenderedPageBreak/>
        <w:t xml:space="preserve">Only a pragmatic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sidRPr="00937B53">
        <w:rPr>
          <w:u w:val="single"/>
        </w:rPr>
        <w:t>pragmatic deliberation</w:t>
      </w:r>
      <w:r w:rsidRPr="00384A33">
        <w:t>.</w:t>
      </w:r>
    </w:p>
    <w:p w14:paraId="46C1AA67" w14:textId="77777777" w:rsidR="0062644B" w:rsidRPr="004A5125" w:rsidRDefault="0062644B" w:rsidP="0062644B">
      <w:r w:rsidRPr="004A5125">
        <w:rPr>
          <w:rStyle w:val="Style13ptBold"/>
        </w:rPr>
        <w:t>Serra 1</w:t>
      </w:r>
      <w:r w:rsidRPr="004A5125">
        <w:t xml:space="preserve"> [Juan Pablo Serra. What Is and What Should Pragmatic Ethics Be? Some Remarks on Recent Scholarship. EUROPEAN JOURNAL OF PRAGMATISM AND AMERICAN PHILOSOPHY. 2009. Francisco de Vitoria College, Humanities Department, Faculty member]</w:t>
      </w:r>
    </w:p>
    <w:p w14:paraId="0EB31021" w14:textId="77777777" w:rsidR="0062644B" w:rsidRPr="0068040D" w:rsidRDefault="0062644B" w:rsidP="0062644B">
      <w:pPr>
        <w:widowControl w:val="0"/>
        <w:autoSpaceDE w:val="0"/>
        <w:autoSpaceDN w:val="0"/>
        <w:adjustRightInd w:val="0"/>
        <w:spacing w:after="240"/>
        <w:rPr>
          <w:sz w:val="10"/>
          <w:szCs w:val="16"/>
        </w:rPr>
      </w:pPr>
      <w:r w:rsidRPr="0068040D">
        <w:rPr>
          <w:sz w:val="10"/>
          <w:szCs w:val="16"/>
        </w:rPr>
        <w:t xml:space="preserve">This separation of theory and practice runs parallel to another split, namely, that of ethics and morals or, better put, of ethical theory and moral practice. Peirce denies that morality is subject to rationality and thinks that </w:t>
      </w:r>
      <w:r w:rsidRPr="0065012C">
        <w:rPr>
          <w:rStyle w:val="StyleUnderline"/>
          <w:szCs w:val="26"/>
          <w:highlight w:val="green"/>
        </w:rPr>
        <w:t>ethics</w:t>
      </w:r>
      <w:r w:rsidRPr="0065012C">
        <w:rPr>
          <w:b/>
          <w:sz w:val="26"/>
          <w:szCs w:val="26"/>
          <w:highlight w:val="green"/>
          <w:u w:val="single"/>
        </w:rPr>
        <w:t xml:space="preserve"> </w:t>
      </w:r>
      <w:r w:rsidRPr="0065012C">
        <w:rPr>
          <w:rStyle w:val="StyleUnderline"/>
          <w:szCs w:val="26"/>
          <w:highlight w:val="green"/>
        </w:rPr>
        <w:t>is</w:t>
      </w:r>
      <w:r w:rsidRPr="0065012C">
        <w:rPr>
          <w:b/>
          <w:sz w:val="26"/>
          <w:szCs w:val="26"/>
          <w:highlight w:val="green"/>
          <w:u w:val="single"/>
        </w:rPr>
        <w:t xml:space="preserve"> </w:t>
      </w:r>
      <w:r w:rsidRPr="0065012C">
        <w:rPr>
          <w:rStyle w:val="StyleUnderline"/>
          <w:szCs w:val="26"/>
          <w:highlight w:val="green"/>
        </w:rPr>
        <w:t>valuable</w:t>
      </w:r>
      <w:r w:rsidRPr="0068040D">
        <w:rPr>
          <w:sz w:val="10"/>
          <w:szCs w:val="16"/>
        </w:rPr>
        <w:t xml:space="preserve"> as a science in a broad sense. But he also regards ethics as a science which bears on human conduct only indirectly, </w:t>
      </w:r>
      <w:r w:rsidRPr="0065012C">
        <w:rPr>
          <w:rStyle w:val="StyleUnderline"/>
          <w:szCs w:val="26"/>
          <w:highlight w:val="green"/>
        </w:rPr>
        <w:t>through</w:t>
      </w:r>
      <w:r w:rsidRPr="0068040D">
        <w:rPr>
          <w:sz w:val="10"/>
          <w:szCs w:val="16"/>
        </w:rPr>
        <w:t xml:space="preserve"> the </w:t>
      </w:r>
      <w:r w:rsidRPr="0068040D">
        <w:rPr>
          <w:sz w:val="10"/>
        </w:rPr>
        <w:t>examination of past actions and the</w:t>
      </w:r>
      <w:r w:rsidRPr="0068040D">
        <w:rPr>
          <w:sz w:val="10"/>
          <w:szCs w:val="16"/>
        </w:rPr>
        <w:t xml:space="preserve"> </w:t>
      </w:r>
      <w:r w:rsidRPr="0065012C">
        <w:rPr>
          <w:rStyle w:val="StyleUnderline"/>
          <w:szCs w:val="26"/>
          <w:highlight w:val="green"/>
        </w:rPr>
        <w:t>self-correction</w:t>
      </w:r>
      <w:r w:rsidRPr="0068040D">
        <w:rPr>
          <w:sz w:val="10"/>
          <w:szCs w:val="16"/>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68040D">
        <w:rPr>
          <w:rStyle w:val="StyleUnderline"/>
          <w:szCs w:val="26"/>
        </w:rPr>
        <w:t>moral</w:t>
      </w:r>
      <w:r w:rsidRPr="0068040D">
        <w:rPr>
          <w:b/>
          <w:sz w:val="26"/>
          <w:szCs w:val="26"/>
          <w:u w:val="single"/>
        </w:rPr>
        <w:t xml:space="preserve"> </w:t>
      </w:r>
      <w:r w:rsidRPr="0068040D">
        <w:rPr>
          <w:rStyle w:val="StyleUnderline"/>
          <w:szCs w:val="26"/>
        </w:rPr>
        <w:t>inquiry</w:t>
      </w:r>
      <w:r w:rsidRPr="0068040D">
        <w:rPr>
          <w:b/>
          <w:sz w:val="26"/>
          <w:szCs w:val="26"/>
          <w:u w:val="single"/>
        </w:rPr>
        <w:t xml:space="preserve"> </w:t>
      </w:r>
      <w:r w:rsidRPr="0068040D">
        <w:rPr>
          <w:rStyle w:val="StyleUnderline"/>
          <w:szCs w:val="26"/>
        </w:rPr>
        <w:t>is</w:t>
      </w:r>
      <w:r w:rsidRPr="0068040D">
        <w:rPr>
          <w:b/>
          <w:sz w:val="26"/>
          <w:szCs w:val="26"/>
          <w:u w:val="single"/>
        </w:rPr>
        <w:t xml:space="preserve"> </w:t>
      </w:r>
      <w:r w:rsidRPr="0065012C">
        <w:rPr>
          <w:rStyle w:val="StyleUnderline"/>
          <w:szCs w:val="26"/>
          <w:highlight w:val="green"/>
        </w:rPr>
        <w:t>performed</w:t>
      </w:r>
      <w:r w:rsidRPr="0065012C">
        <w:rPr>
          <w:b/>
          <w:sz w:val="26"/>
          <w:szCs w:val="26"/>
          <w:highlight w:val="green"/>
          <w:u w:val="single"/>
        </w:rPr>
        <w:t xml:space="preserve"> </w:t>
      </w:r>
      <w:r w:rsidRPr="0065012C">
        <w:rPr>
          <w:rStyle w:val="StyleUnderline"/>
          <w:szCs w:val="26"/>
          <w:highlight w:val="green"/>
        </w:rPr>
        <w:t>in a deliberative</w:t>
      </w:r>
      <w:r w:rsidRPr="0065012C">
        <w:rPr>
          <w:b/>
          <w:sz w:val="26"/>
          <w:szCs w:val="26"/>
          <w:highlight w:val="green"/>
          <w:u w:val="single"/>
        </w:rPr>
        <w:t xml:space="preserve"> </w:t>
      </w:r>
      <w:r w:rsidRPr="0065012C">
        <w:rPr>
          <w:rStyle w:val="StyleUnderline"/>
          <w:szCs w:val="26"/>
          <w:highlight w:val="green"/>
        </w:rPr>
        <w:t>way</w:t>
      </w:r>
      <w:r w:rsidRPr="0065012C">
        <w:rPr>
          <w:b/>
          <w:sz w:val="26"/>
          <w:szCs w:val="26"/>
          <w:highlight w:val="green"/>
          <w:u w:val="single"/>
        </w:rPr>
        <w:t xml:space="preserve">, </w:t>
      </w:r>
      <w:r w:rsidRPr="0068040D">
        <w:rPr>
          <w:rStyle w:val="StyleUnderline"/>
          <w:szCs w:val="26"/>
        </w:rPr>
        <w:t>weighing</w:t>
      </w:r>
      <w:r w:rsidRPr="0068040D">
        <w:rPr>
          <w:sz w:val="10"/>
          <w:szCs w:val="16"/>
        </w:rPr>
        <w:t xml:space="preserve"> up </w:t>
      </w:r>
      <w:r w:rsidRPr="0068040D">
        <w:rPr>
          <w:rStyle w:val="StyleUnderline"/>
          <w:szCs w:val="26"/>
        </w:rPr>
        <w:t>argumentations</w:t>
      </w:r>
      <w:r w:rsidRPr="0068040D">
        <w:rPr>
          <w:sz w:val="10"/>
          <w:szCs w:val="16"/>
        </w:rPr>
        <w:t xml:space="preserve">, </w:t>
      </w:r>
      <w:proofErr w:type="gramStart"/>
      <w:r w:rsidRPr="0068040D">
        <w:rPr>
          <w:sz w:val="10"/>
          <w:szCs w:val="16"/>
        </w:rPr>
        <w:t>beliefs</w:t>
      </w:r>
      <w:proofErr w:type="gramEnd"/>
      <w:r w:rsidRPr="0068040D">
        <w:rPr>
          <w:sz w:val="10"/>
          <w:szCs w:val="16"/>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principles</w:t>
      </w:r>
      <w:r w:rsidRPr="0068040D">
        <w:rPr>
          <w:b/>
          <w:sz w:val="26"/>
          <w:szCs w:val="26"/>
          <w:u w:val="single"/>
        </w:rPr>
        <w:t xml:space="preserve">, </w:t>
      </w:r>
      <w:r w:rsidRPr="0068040D">
        <w:rPr>
          <w:rStyle w:val="StyleUnderline"/>
          <w:szCs w:val="26"/>
        </w:rPr>
        <w:t>and</w:t>
      </w:r>
      <w:r w:rsidRPr="0068040D">
        <w:rPr>
          <w:b/>
          <w:sz w:val="26"/>
          <w:szCs w:val="26"/>
          <w:u w:val="single"/>
        </w:rPr>
        <w:t xml:space="preserve"> </w:t>
      </w:r>
      <w:r w:rsidRPr="0068040D">
        <w:rPr>
          <w:rStyle w:val="StyleUnderline"/>
          <w:szCs w:val="26"/>
        </w:rPr>
        <w:t>comparing</w:t>
      </w:r>
      <w:r w:rsidRPr="0068040D">
        <w:rPr>
          <w:b/>
          <w:sz w:val="26"/>
          <w:szCs w:val="26"/>
          <w:u w:val="single"/>
        </w:rPr>
        <w:t xml:space="preserve"> </w:t>
      </w:r>
      <w:r w:rsidRPr="0068040D">
        <w:rPr>
          <w:rStyle w:val="StyleUnderline"/>
          <w:szCs w:val="26"/>
        </w:rPr>
        <w:t>them</w:t>
      </w:r>
      <w:r w:rsidRPr="0068040D">
        <w:rPr>
          <w:sz w:val="10"/>
          <w:szCs w:val="16"/>
        </w:rPr>
        <w:t xml:space="preserve"> either </w:t>
      </w:r>
      <w:r w:rsidRPr="0068040D">
        <w:rPr>
          <w:rStyle w:val="StyleUnderline"/>
          <w:szCs w:val="26"/>
        </w:rPr>
        <w:t>with</w:t>
      </w:r>
      <w:r w:rsidRPr="0068040D">
        <w:rPr>
          <w:sz w:val="10"/>
          <w:szCs w:val="16"/>
        </w:rPr>
        <w:t xml:space="preserve"> their probable or conceivable </w:t>
      </w:r>
      <w:r w:rsidRPr="0068040D">
        <w:rPr>
          <w:rStyle w:val="StyleUnderline"/>
          <w:szCs w:val="26"/>
        </w:rPr>
        <w:t>consequences</w:t>
      </w:r>
      <w:r w:rsidRPr="0068040D">
        <w:rPr>
          <w:sz w:val="10"/>
          <w:szCs w:val="16"/>
        </w:rPr>
        <w:t xml:space="preserve"> </w:t>
      </w:r>
      <w:r w:rsidRPr="0068040D">
        <w:rPr>
          <w:rStyle w:val="StyleUnderline"/>
          <w:szCs w:val="26"/>
        </w:rPr>
        <w:t>or</w:t>
      </w:r>
      <w:r w:rsidRPr="0068040D">
        <w:rPr>
          <w:sz w:val="10"/>
          <w:szCs w:val="16"/>
        </w:rPr>
        <w:t xml:space="preserve"> with lived as well as possible </w:t>
      </w:r>
      <w:r w:rsidRPr="0068040D">
        <w:rPr>
          <w:rStyle w:val="StyleUnderline"/>
          <w:szCs w:val="26"/>
        </w:rPr>
        <w:t>experiences</w:t>
      </w:r>
      <w:r w:rsidRPr="0068040D">
        <w:rPr>
          <w:b/>
          <w:sz w:val="26"/>
          <w:szCs w:val="26"/>
          <w:u w:val="single"/>
        </w:rPr>
        <w:t xml:space="preserve"> </w:t>
      </w:r>
      <w:r w:rsidRPr="0068040D">
        <w:rPr>
          <w:rStyle w:val="StyleUnderline"/>
          <w:szCs w:val="26"/>
        </w:rPr>
        <w:t>that</w:t>
      </w:r>
      <w:r w:rsidRPr="0068040D">
        <w:rPr>
          <w:b/>
          <w:sz w:val="10"/>
          <w:szCs w:val="26"/>
        </w:rPr>
        <w:t xml:space="preserve"> </w:t>
      </w:r>
      <w:r w:rsidRPr="0068040D">
        <w:rPr>
          <w:sz w:val="10"/>
          <w:szCs w:val="16"/>
        </w:rPr>
        <w:t xml:space="preserve">can be forceful or </w:t>
      </w:r>
      <w:r w:rsidRPr="0068040D">
        <w:rPr>
          <w:rStyle w:val="StyleUnderline"/>
          <w:szCs w:val="26"/>
        </w:rPr>
        <w:t>impinge</w:t>
      </w:r>
      <w:r w:rsidRPr="0068040D">
        <w:rPr>
          <w:b/>
          <w:sz w:val="10"/>
          <w:szCs w:val="26"/>
        </w:rPr>
        <w:t xml:space="preserve"> </w:t>
      </w:r>
      <w:r w:rsidRPr="0068040D">
        <w:rPr>
          <w:rStyle w:val="StyleUnderline"/>
          <w:szCs w:val="26"/>
        </w:rPr>
        <w:t>upon</w:t>
      </w:r>
      <w:r w:rsidRPr="0068040D">
        <w:rPr>
          <w:b/>
          <w:sz w:val="10"/>
          <w:szCs w:val="26"/>
        </w:rPr>
        <w:t xml:space="preserve"> </w:t>
      </w:r>
      <w:r w:rsidRPr="0068040D">
        <w:rPr>
          <w:rStyle w:val="StyleUnderline"/>
          <w:szCs w:val="26"/>
        </w:rPr>
        <w:t>the</w:t>
      </w:r>
      <w:r w:rsidRPr="0068040D">
        <w:rPr>
          <w:sz w:val="10"/>
          <w:szCs w:val="16"/>
        </w:rPr>
        <w:t xml:space="preserve"> deliberative </w:t>
      </w:r>
      <w:r w:rsidRPr="0068040D">
        <w:rPr>
          <w:rStyle w:val="StyleUnderline"/>
          <w:szCs w:val="26"/>
        </w:rPr>
        <w:t>subject</w:t>
      </w:r>
      <w:r w:rsidRPr="0068040D">
        <w:rPr>
          <w:sz w:val="10"/>
          <w:szCs w:val="16"/>
        </w:rPr>
        <w:t xml:space="preserve"> in such a way as to acquire the compulsory resistance due to reality. As </w:t>
      </w:r>
      <w:proofErr w:type="spellStart"/>
      <w:r w:rsidRPr="0068040D">
        <w:rPr>
          <w:sz w:val="10"/>
          <w:szCs w:val="16"/>
        </w:rPr>
        <w:t>Misak</w:t>
      </w:r>
      <w:proofErr w:type="spellEnd"/>
      <w:r w:rsidRPr="0068040D">
        <w:rPr>
          <w:sz w:val="10"/>
          <w:szCs w:val="16"/>
        </w:rPr>
        <w:t xml:space="preserve"> puts it </w:t>
      </w:r>
      <w:proofErr w:type="spellStart"/>
      <w:r w:rsidRPr="0068040D">
        <w:rPr>
          <w:sz w:val="10"/>
          <w:szCs w:val="16"/>
        </w:rPr>
        <w:t>succint</w:t>
      </w:r>
      <w:proofErr w:type="spellEnd"/>
      <w:r w:rsidRPr="0068040D">
        <w:rPr>
          <w:sz w:val="10"/>
          <w:szCs w:val="16"/>
        </w:rPr>
        <w:t xml:space="preserve">- </w:t>
      </w:r>
      <w:proofErr w:type="spellStart"/>
      <w:r w:rsidRPr="0068040D">
        <w:rPr>
          <w:sz w:val="10"/>
          <w:szCs w:val="16"/>
        </w:rPr>
        <w:t>ly</w:t>
      </w:r>
      <w:proofErr w:type="spellEnd"/>
      <w:r w:rsidRPr="0068040D">
        <w:rPr>
          <w:sz w:val="10"/>
          <w:szCs w:val="16"/>
        </w:rPr>
        <w:t xml:space="preserve">, “the practice of moral deliberation is responsive to experience, reason, argument, and thought experiments... </w:t>
      </w:r>
      <w:r w:rsidRPr="0065012C">
        <w:rPr>
          <w:rStyle w:val="StyleUnderline"/>
          <w:szCs w:val="26"/>
        </w:rPr>
        <w:t>Such</w:t>
      </w:r>
      <w:r w:rsidRPr="0065012C">
        <w:rPr>
          <w:b/>
          <w:sz w:val="26"/>
          <w:szCs w:val="26"/>
          <w:u w:val="single"/>
        </w:rPr>
        <w:t xml:space="preserve"> </w:t>
      </w:r>
      <w:r w:rsidRPr="0065012C">
        <w:rPr>
          <w:rStyle w:val="StyleUnderline"/>
          <w:szCs w:val="26"/>
        </w:rPr>
        <w:t>responsiveness</w:t>
      </w:r>
      <w:r w:rsidRPr="0065012C">
        <w:rPr>
          <w:b/>
          <w:sz w:val="26"/>
          <w:szCs w:val="26"/>
          <w:u w:val="single"/>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part</w:t>
      </w:r>
      <w:r w:rsidRPr="0065012C">
        <w:rPr>
          <w:b/>
          <w:sz w:val="26"/>
          <w:szCs w:val="26"/>
          <w:u w:val="single"/>
        </w:rPr>
        <w:t xml:space="preserve"> </w:t>
      </w:r>
      <w:r w:rsidRPr="0065012C">
        <w:rPr>
          <w:rStyle w:val="StyleUnderline"/>
          <w:szCs w:val="26"/>
        </w:rPr>
        <w:t>of</w:t>
      </w:r>
      <w:r w:rsidRPr="0068040D">
        <w:rPr>
          <w:b/>
          <w:sz w:val="10"/>
          <w:szCs w:val="26"/>
        </w:rPr>
        <w:t xml:space="preserve"> </w:t>
      </w:r>
      <w:r w:rsidRPr="0065012C">
        <w:rPr>
          <w:rStyle w:val="StyleUnderline"/>
          <w:szCs w:val="26"/>
        </w:rPr>
        <w:t>what</w:t>
      </w:r>
      <w:r w:rsidRPr="0065012C">
        <w:rPr>
          <w:b/>
          <w:sz w:val="26"/>
          <w:szCs w:val="26"/>
          <w:u w:val="single"/>
        </w:rPr>
        <w:t xml:space="preserve"> </w:t>
      </w:r>
      <w:r w:rsidRPr="0065012C">
        <w:rPr>
          <w:rStyle w:val="StyleUnderline"/>
          <w:szCs w:val="26"/>
        </w:rPr>
        <w:t>it</w:t>
      </w:r>
      <w:r w:rsidRPr="0068040D">
        <w:rPr>
          <w:b/>
          <w:sz w:val="10"/>
          <w:szCs w:val="26"/>
        </w:rPr>
        <w:t xml:space="preserve"> </w:t>
      </w:r>
      <w:r w:rsidRPr="0065012C">
        <w:rPr>
          <w:rStyle w:val="StyleUnderline"/>
          <w:szCs w:val="26"/>
        </w:rPr>
        <w:t>is</w:t>
      </w:r>
      <w:r w:rsidRPr="0065012C">
        <w:rPr>
          <w:b/>
          <w:sz w:val="26"/>
          <w:szCs w:val="26"/>
          <w:u w:val="single"/>
        </w:rPr>
        <w:t xml:space="preserve"> </w:t>
      </w:r>
      <w:r w:rsidRPr="0065012C">
        <w:rPr>
          <w:rStyle w:val="StyleUnderline"/>
          <w:szCs w:val="26"/>
        </w:rPr>
        <w:t>to</w:t>
      </w:r>
      <w:r w:rsidRPr="0065012C">
        <w:rPr>
          <w:b/>
          <w:sz w:val="26"/>
          <w:szCs w:val="26"/>
          <w:u w:val="single"/>
        </w:rPr>
        <w:t xml:space="preserve"> </w:t>
      </w:r>
      <w:r w:rsidRPr="0065012C">
        <w:rPr>
          <w:rStyle w:val="StyleUnderline"/>
          <w:szCs w:val="26"/>
        </w:rPr>
        <w:t>make</w:t>
      </w:r>
      <w:r w:rsidRPr="0065012C">
        <w:rPr>
          <w:b/>
          <w:sz w:val="26"/>
          <w:szCs w:val="26"/>
          <w:u w:val="single"/>
        </w:rPr>
        <w:t xml:space="preserve"> </w:t>
      </w:r>
      <w:r w:rsidRPr="0065012C">
        <w:rPr>
          <w:rStyle w:val="StyleUnderline"/>
          <w:szCs w:val="26"/>
        </w:rPr>
        <w:t>a moral decision</w:t>
      </w:r>
      <w:r w:rsidRPr="0068040D">
        <w:rPr>
          <w:sz w:val="10"/>
          <w:szCs w:val="16"/>
        </w:rPr>
        <w:t xml:space="preserve"> and part of what it is to try to live a moral life” (2000: 52)3. Likewise, </w:t>
      </w:r>
      <w:r w:rsidRPr="0065012C">
        <w:rPr>
          <w:rStyle w:val="StyleUnderline"/>
          <w:szCs w:val="26"/>
          <w:highlight w:val="green"/>
        </w:rPr>
        <w:t>this</w:t>
      </w:r>
      <w:r w:rsidRPr="0068040D">
        <w:rPr>
          <w:sz w:val="10"/>
          <w:szCs w:val="16"/>
        </w:rPr>
        <w:t xml:space="preserve"> same </w:t>
      </w:r>
      <w:r w:rsidRPr="0065012C">
        <w:rPr>
          <w:rStyle w:val="StyleUnderline"/>
          <w:szCs w:val="26"/>
          <w:highlight w:val="green"/>
        </w:rPr>
        <w:t>deliberative</w:t>
      </w:r>
      <w:r w:rsidRPr="0065012C">
        <w:rPr>
          <w:b/>
          <w:sz w:val="26"/>
          <w:szCs w:val="26"/>
          <w:highlight w:val="green"/>
          <w:u w:val="single"/>
        </w:rPr>
        <w:t xml:space="preserve"> </w:t>
      </w:r>
      <w:r w:rsidRPr="0065012C">
        <w:rPr>
          <w:rStyle w:val="StyleUnderline"/>
          <w:szCs w:val="26"/>
          <w:highlight w:val="green"/>
        </w:rPr>
        <w:t>activity</w:t>
      </w:r>
      <w:r w:rsidRPr="0065012C">
        <w:rPr>
          <w:b/>
          <w:sz w:val="26"/>
          <w:szCs w:val="26"/>
          <w:highlight w:val="green"/>
          <w:u w:val="single"/>
        </w:rPr>
        <w:t xml:space="preserve"> </w:t>
      </w:r>
      <w:r w:rsidRPr="0065012C">
        <w:rPr>
          <w:rStyle w:val="StyleUnderline"/>
          <w:szCs w:val="26"/>
          <w:highlight w:val="green"/>
        </w:rPr>
        <w:t>implies</w:t>
      </w:r>
      <w:r w:rsidRPr="0065012C">
        <w:rPr>
          <w:b/>
          <w:sz w:val="26"/>
          <w:szCs w:val="26"/>
          <w:highlight w:val="green"/>
          <w:u w:val="single"/>
        </w:rPr>
        <w:t xml:space="preserve"> </w:t>
      </w:r>
      <w:r w:rsidRPr="0065012C">
        <w:rPr>
          <w:rStyle w:val="StyleUnderline"/>
          <w:szCs w:val="26"/>
          <w:highlight w:val="green"/>
        </w:rPr>
        <w:t>an</w:t>
      </w:r>
      <w:r w:rsidRPr="0065012C">
        <w:rPr>
          <w:b/>
          <w:sz w:val="26"/>
          <w:szCs w:val="26"/>
          <w:highlight w:val="green"/>
          <w:u w:val="single"/>
        </w:rPr>
        <w:t xml:space="preserve"> </w:t>
      </w:r>
      <w:r w:rsidRPr="0065012C">
        <w:rPr>
          <w:rStyle w:val="StyleUnderline"/>
          <w:szCs w:val="26"/>
          <w:highlight w:val="green"/>
        </w:rPr>
        <w:t>effort</w:t>
      </w:r>
      <w:r w:rsidRPr="0065012C">
        <w:rPr>
          <w:b/>
          <w:sz w:val="26"/>
          <w:szCs w:val="26"/>
          <w:highlight w:val="green"/>
          <w:u w:val="single"/>
        </w:rPr>
        <w:t xml:space="preserve"> </w:t>
      </w:r>
      <w:r w:rsidRPr="0065012C">
        <w:rPr>
          <w:rStyle w:val="StyleUnderline"/>
          <w:szCs w:val="26"/>
          <w:highlight w:val="green"/>
        </w:rPr>
        <w:t>to</w:t>
      </w:r>
      <w:r w:rsidRPr="0065012C">
        <w:rPr>
          <w:b/>
          <w:sz w:val="26"/>
          <w:szCs w:val="26"/>
          <w:highlight w:val="green"/>
          <w:u w:val="single"/>
        </w:rPr>
        <w:t xml:space="preserve"> </w:t>
      </w:r>
      <w:r w:rsidRPr="0065012C">
        <w:rPr>
          <w:rStyle w:val="StyleUnderline"/>
          <w:szCs w:val="26"/>
          <w:highlight w:val="green"/>
        </w:rPr>
        <w:t>acquire</w:t>
      </w:r>
      <w:r w:rsidRPr="0065012C">
        <w:rPr>
          <w:b/>
          <w:sz w:val="26"/>
          <w:szCs w:val="26"/>
          <w:highlight w:val="green"/>
          <w:u w:val="single"/>
        </w:rPr>
        <w:t xml:space="preserve"> </w:t>
      </w:r>
      <w:r w:rsidRPr="0065012C">
        <w:rPr>
          <w:rStyle w:val="StyleUnderline"/>
          <w:szCs w:val="26"/>
          <w:highlight w:val="green"/>
        </w:rPr>
        <w:t>habits</w:t>
      </w:r>
      <w:r w:rsidRPr="0068040D">
        <w:rPr>
          <w:b/>
          <w:sz w:val="10"/>
          <w:szCs w:val="26"/>
        </w:rPr>
        <w:t>,</w:t>
      </w:r>
      <w:r w:rsidRPr="0068040D">
        <w:rPr>
          <w:sz w:val="10"/>
          <w:szCs w:val="16"/>
        </w:rPr>
        <w:t xml:space="preserve"> beliefs and principles </w:t>
      </w:r>
      <w:r w:rsidRPr="0065012C">
        <w:rPr>
          <w:rStyle w:val="StyleUnderline"/>
          <w:szCs w:val="26"/>
          <w:highlight w:val="green"/>
        </w:rPr>
        <w:t>that</w:t>
      </w:r>
      <w:r w:rsidRPr="0065012C">
        <w:rPr>
          <w:b/>
          <w:sz w:val="26"/>
          <w:szCs w:val="26"/>
          <w:highlight w:val="green"/>
          <w:u w:val="single"/>
        </w:rPr>
        <w:t xml:space="preserve"> </w:t>
      </w:r>
      <w:r w:rsidRPr="0065012C">
        <w:rPr>
          <w:rStyle w:val="StyleUnderline"/>
          <w:szCs w:val="26"/>
          <w:highlight w:val="green"/>
        </w:rPr>
        <w:t>contribute</w:t>
      </w:r>
      <w:r w:rsidRPr="0065012C">
        <w:rPr>
          <w:b/>
          <w:sz w:val="26"/>
          <w:szCs w:val="26"/>
          <w:highlight w:val="green"/>
          <w:u w:val="single"/>
        </w:rPr>
        <w:t xml:space="preserve"> </w:t>
      </w:r>
      <w:r w:rsidRPr="0065012C">
        <w:rPr>
          <w:rStyle w:val="StyleUnderline"/>
          <w:szCs w:val="26"/>
          <w:highlight w:val="green"/>
        </w:rPr>
        <w:t>to</w:t>
      </w:r>
      <w:r w:rsidRPr="0068040D">
        <w:rPr>
          <w:sz w:val="10"/>
          <w:szCs w:val="16"/>
        </w:rPr>
        <w:t xml:space="preserve"> a truly </w:t>
      </w:r>
      <w:r w:rsidRPr="0065012C">
        <w:rPr>
          <w:rStyle w:val="StyleUnderline"/>
          <w:szCs w:val="26"/>
          <w:highlight w:val="green"/>
        </w:rPr>
        <w:t>free</w:t>
      </w:r>
      <w:r w:rsidRPr="0065012C">
        <w:rPr>
          <w:b/>
          <w:sz w:val="26"/>
          <w:szCs w:val="26"/>
          <w:highlight w:val="green"/>
          <w:u w:val="single"/>
        </w:rPr>
        <w:t xml:space="preserve"> </w:t>
      </w:r>
      <w:r w:rsidRPr="0065012C">
        <w:rPr>
          <w:rStyle w:val="StyleUnderline"/>
          <w:szCs w:val="26"/>
          <w:highlight w:val="green"/>
        </w:rPr>
        <w:t>deliberation</w:t>
      </w:r>
      <w:r w:rsidRPr="0068040D">
        <w:rPr>
          <w:sz w:val="10"/>
          <w:szCs w:val="16"/>
        </w:rPr>
        <w:t xml:space="preserve"> which, in turn, can result in creative conclusions. For Peirce, as you get more habit-governed, you become </w:t>
      </w:r>
      <w:proofErr w:type="gramStart"/>
      <w:r w:rsidRPr="0068040D">
        <w:rPr>
          <w:sz w:val="10"/>
          <w:szCs w:val="16"/>
        </w:rPr>
        <w:t>more creative and free</w:t>
      </w:r>
      <w:proofErr w:type="gramEnd"/>
      <w:r w:rsidRPr="0068040D">
        <w:rPr>
          <w:sz w:val="10"/>
          <w:szCs w:val="16"/>
        </w:rPr>
        <w:t xml:space="preserve">, and your selfhood acquires </w:t>
      </w:r>
      <w:proofErr w:type="spellStart"/>
      <w:r w:rsidRPr="0068040D">
        <w:rPr>
          <w:sz w:val="10"/>
          <w:szCs w:val="16"/>
        </w:rPr>
        <w:t>plas</w:t>
      </w:r>
      <w:proofErr w:type="spellEnd"/>
      <w:r w:rsidRPr="0068040D">
        <w:rPr>
          <w:sz w:val="10"/>
          <w:szCs w:val="16"/>
        </w:rPr>
        <w:t xml:space="preserve">- </w:t>
      </w:r>
      <w:proofErr w:type="spellStart"/>
      <w:r w:rsidRPr="0068040D">
        <w:rPr>
          <w:sz w:val="10"/>
          <w:szCs w:val="16"/>
        </w:rPr>
        <w:t>ticity</w:t>
      </w:r>
      <w:proofErr w:type="spellEnd"/>
      <w:r w:rsidRPr="0068040D">
        <w:rPr>
          <w:sz w:val="10"/>
          <w:szCs w:val="16"/>
        </w:rPr>
        <w:t xml:space="preserve"> and receptiveness to experience4. Vincent </w:t>
      </w:r>
      <w:proofErr w:type="spellStart"/>
      <w:r w:rsidRPr="0068040D">
        <w:rPr>
          <w:sz w:val="10"/>
          <w:szCs w:val="16"/>
        </w:rPr>
        <w:t>Colapietro</w:t>
      </w:r>
      <w:proofErr w:type="spellEnd"/>
      <w:r w:rsidRPr="0068040D">
        <w:rPr>
          <w:sz w:val="10"/>
          <w:szCs w:val="16"/>
        </w:rPr>
        <w:t xml:space="preserve"> has referred to Peirce’s description of human reason in terms of a deliberative rationality (1999: 24). Also, in another place he has explained that deliberation for Peirce is a process of preparation for future action which has to do with the checking of previous acts, the rehearsal in imagination of different roads to be followed by possible conduct and the nurturing of ideals (</w:t>
      </w:r>
      <w:proofErr w:type="spellStart"/>
      <w:r w:rsidRPr="0068040D">
        <w:rPr>
          <w:sz w:val="10"/>
          <w:szCs w:val="16"/>
        </w:rPr>
        <w:t>Colapietro</w:t>
      </w:r>
      <w:proofErr w:type="spellEnd"/>
      <w:r w:rsidRPr="0068040D">
        <w:rPr>
          <w:sz w:val="10"/>
          <w:szCs w:val="16"/>
        </w:rPr>
        <w:t xml:space="preserve"> 1997: 270, 281). It is precisely this </w:t>
      </w:r>
      <w:proofErr w:type="spellStart"/>
      <w:r w:rsidRPr="0068040D">
        <w:rPr>
          <w:sz w:val="10"/>
          <w:szCs w:val="16"/>
        </w:rPr>
        <w:t>experi</w:t>
      </w:r>
      <w:proofErr w:type="spellEnd"/>
      <w:r w:rsidRPr="0068040D">
        <w:rPr>
          <w:sz w:val="10"/>
          <w:szCs w:val="16"/>
        </w:rPr>
        <w:t xml:space="preserve">- </w:t>
      </w:r>
      <w:proofErr w:type="spellStart"/>
      <w:r w:rsidRPr="0068040D">
        <w:rPr>
          <w:sz w:val="10"/>
          <w:szCs w:val="16"/>
        </w:rPr>
        <w:t>ment</w:t>
      </w:r>
      <w:proofErr w:type="spellEnd"/>
      <w:r w:rsidRPr="0068040D">
        <w:rPr>
          <w:sz w:val="10"/>
          <w:szCs w:val="16"/>
        </w:rPr>
        <w:t xml:space="preserve"> carried out within imagination that generates habits, because, as Peirce says in “A Survey of Pragmaticism”, “it is not the muscular action but the accompanying inward </w:t>
      </w:r>
      <w:proofErr w:type="spellStart"/>
      <w:r w:rsidRPr="0068040D">
        <w:rPr>
          <w:sz w:val="10"/>
          <w:szCs w:val="16"/>
        </w:rPr>
        <w:t>ef</w:t>
      </w:r>
      <w:proofErr w:type="spellEnd"/>
      <w:r w:rsidRPr="0068040D">
        <w:rPr>
          <w:sz w:val="10"/>
          <w:szCs w:val="16"/>
        </w:rPr>
        <w:t xml:space="preserve">- forts, the acts of imagination, that produce the habit” (CP 5.479, 1907). Habits are regular ways of thinking, </w:t>
      </w:r>
      <w:proofErr w:type="gramStart"/>
      <w:r w:rsidRPr="0068040D">
        <w:rPr>
          <w:sz w:val="10"/>
          <w:szCs w:val="16"/>
        </w:rPr>
        <w:t>perceiving</w:t>
      </w:r>
      <w:proofErr w:type="gramEnd"/>
      <w:r w:rsidRPr="0068040D">
        <w:rPr>
          <w:sz w:val="10"/>
          <w:szCs w:val="16"/>
        </w:rPr>
        <w:t xml:space="preserve"> and interpreting that generate actions. As such, habits have a huge influence on human behavior, manifest themselves in the con- </w:t>
      </w:r>
      <w:proofErr w:type="spellStart"/>
      <w:r w:rsidRPr="0068040D">
        <w:rPr>
          <w:sz w:val="10"/>
          <w:szCs w:val="16"/>
        </w:rPr>
        <w:t>crete</w:t>
      </w:r>
      <w:proofErr w:type="spellEnd"/>
      <w:r w:rsidRPr="0068040D">
        <w:rPr>
          <w:sz w:val="10"/>
          <w:szCs w:val="16"/>
        </w:rPr>
        <w:t xml:space="preserve"> things we do and, at the same time, are formed within those same activities. Even more, according to Peirce, </w:t>
      </w:r>
      <w:r w:rsidRPr="0065012C">
        <w:rPr>
          <w:rStyle w:val="StyleUnderline"/>
          <w:szCs w:val="26"/>
          <w:highlight w:val="green"/>
        </w:rPr>
        <w:t>the</w:t>
      </w:r>
      <w:r w:rsidRPr="0065012C">
        <w:rPr>
          <w:b/>
          <w:sz w:val="26"/>
          <w:szCs w:val="26"/>
          <w:highlight w:val="green"/>
          <w:u w:val="single"/>
        </w:rPr>
        <w:t xml:space="preserve"> </w:t>
      </w:r>
      <w:r w:rsidRPr="0065012C">
        <w:rPr>
          <w:rStyle w:val="StyleUnderline"/>
          <w:szCs w:val="26"/>
          <w:highlight w:val="green"/>
        </w:rPr>
        <w:t>activity</w:t>
      </w:r>
      <w:r w:rsidRPr="0065012C">
        <w:rPr>
          <w:b/>
          <w:sz w:val="26"/>
          <w:szCs w:val="26"/>
          <w:highlight w:val="green"/>
          <w:u w:val="single"/>
        </w:rPr>
        <w:t xml:space="preserve"> </w:t>
      </w:r>
      <w:r w:rsidRPr="0065012C">
        <w:rPr>
          <w:rStyle w:val="StyleUnderline"/>
          <w:szCs w:val="26"/>
          <w:highlight w:val="green"/>
        </w:rPr>
        <w:t>takes</w:t>
      </w:r>
      <w:r w:rsidRPr="0068040D">
        <w:rPr>
          <w:sz w:val="10"/>
          <w:szCs w:val="16"/>
        </w:rPr>
        <w:t xml:space="preserve"> the </w:t>
      </w:r>
      <w:r w:rsidRPr="0065012C">
        <w:rPr>
          <w:rStyle w:val="StyleUnderline"/>
          <w:szCs w:val="26"/>
          <w:highlight w:val="green"/>
        </w:rPr>
        <w:t>form</w:t>
      </w:r>
      <w:r w:rsidRPr="0065012C">
        <w:rPr>
          <w:b/>
          <w:sz w:val="26"/>
          <w:szCs w:val="26"/>
          <w:highlight w:val="green"/>
          <w:u w:val="single"/>
        </w:rPr>
        <w:t xml:space="preserve"> </w:t>
      </w:r>
      <w:r w:rsidRPr="0065012C">
        <w:rPr>
          <w:rStyle w:val="StyleUnderline"/>
          <w:szCs w:val="26"/>
          <w:highlight w:val="green"/>
        </w:rPr>
        <w:t>of</w:t>
      </w:r>
      <w:r w:rsidRPr="0065012C">
        <w:rPr>
          <w:b/>
          <w:sz w:val="26"/>
          <w:szCs w:val="26"/>
          <w:highlight w:val="green"/>
          <w:u w:val="single"/>
        </w:rPr>
        <w:t xml:space="preserve"> </w:t>
      </w:r>
      <w:r w:rsidRPr="0065012C">
        <w:rPr>
          <w:rStyle w:val="StyleUnderline"/>
          <w:szCs w:val="26"/>
          <w:highlight w:val="green"/>
        </w:rPr>
        <w:t>experimentation</w:t>
      </w:r>
      <w:r w:rsidRPr="0068040D">
        <w:rPr>
          <w:sz w:val="10"/>
          <w:szCs w:val="16"/>
        </w:rPr>
        <w:t xml:space="preserve"> in the inner world; </w:t>
      </w:r>
      <w:r w:rsidRPr="0068040D">
        <w:rPr>
          <w:rStyle w:val="StyleUnderline"/>
          <w:szCs w:val="26"/>
        </w:rPr>
        <w:t>and</w:t>
      </w:r>
      <w:r w:rsidRPr="0068040D">
        <w:rPr>
          <w:sz w:val="10"/>
          <w:szCs w:val="16"/>
        </w:rPr>
        <w:t xml:space="preserve"> the conclusion (if it comes to a definite conclusion), is that under given conditions, the interpreter will have formed the habit of acting </w:t>
      </w:r>
      <w:proofErr w:type="gramStart"/>
      <w:r w:rsidRPr="0068040D">
        <w:rPr>
          <w:sz w:val="10"/>
          <w:szCs w:val="16"/>
        </w:rPr>
        <w:t>in a given</w:t>
      </w:r>
      <w:proofErr w:type="gramEnd"/>
      <w:r w:rsidRPr="0068040D">
        <w:rPr>
          <w:sz w:val="10"/>
          <w:szCs w:val="16"/>
        </w:rPr>
        <w:t xml:space="preserve"> way whenever he may desire a given kind of result. </w:t>
      </w:r>
      <w:r w:rsidRPr="0068040D">
        <w:rPr>
          <w:rStyle w:val="StyleUnderline"/>
          <w:szCs w:val="26"/>
        </w:rPr>
        <w:t>The</w:t>
      </w:r>
      <w:r w:rsidRPr="0068040D">
        <w:rPr>
          <w:sz w:val="10"/>
          <w:szCs w:val="16"/>
        </w:rPr>
        <w:t xml:space="preserve"> real and </w:t>
      </w:r>
      <w:r w:rsidRPr="0068040D">
        <w:rPr>
          <w:rStyle w:val="StyleUnderline"/>
          <w:szCs w:val="26"/>
        </w:rPr>
        <w:t>living</w:t>
      </w:r>
      <w:r w:rsidRPr="0068040D">
        <w:rPr>
          <w:sz w:val="10"/>
          <w:szCs w:val="16"/>
        </w:rPr>
        <w:t xml:space="preserve"> logical </w:t>
      </w:r>
      <w:r w:rsidRPr="0068040D">
        <w:rPr>
          <w:rStyle w:val="StyleUnderline"/>
          <w:szCs w:val="26"/>
        </w:rPr>
        <w:t>conclusion</w:t>
      </w:r>
      <w:r w:rsidRPr="0068040D">
        <w:rPr>
          <w:b/>
          <w:sz w:val="10"/>
          <w:szCs w:val="26"/>
        </w:rPr>
        <w:t xml:space="preserve"> </w:t>
      </w:r>
      <w:r w:rsidRPr="0068040D">
        <w:rPr>
          <w:rStyle w:val="StyleUnderline"/>
          <w:szCs w:val="26"/>
        </w:rPr>
        <w:t>is</w:t>
      </w:r>
      <w:r w:rsidRPr="0068040D">
        <w:rPr>
          <w:b/>
          <w:sz w:val="10"/>
          <w:szCs w:val="26"/>
        </w:rPr>
        <w:t xml:space="preserve"> </w:t>
      </w:r>
      <w:r w:rsidRPr="0068040D">
        <w:rPr>
          <w:sz w:val="10"/>
          <w:szCs w:val="16"/>
        </w:rPr>
        <w:t xml:space="preserve">that </w:t>
      </w:r>
      <w:r w:rsidRPr="0068040D">
        <w:rPr>
          <w:rStyle w:val="StyleUnderline"/>
          <w:szCs w:val="26"/>
        </w:rPr>
        <w:t>habit</w:t>
      </w:r>
      <w:r w:rsidRPr="0068040D">
        <w:rPr>
          <w:sz w:val="10"/>
          <w:szCs w:val="16"/>
        </w:rPr>
        <w:t xml:space="preserve"> (CP 5.491, 1907). Much more evidence could be given to support the view that habits are virtually decided (CP 2.435, c.1893) </w:t>
      </w:r>
      <w:proofErr w:type="gramStart"/>
      <w:r w:rsidRPr="0068040D">
        <w:rPr>
          <w:sz w:val="10"/>
          <w:szCs w:val="16"/>
        </w:rPr>
        <w:t>and also</w:t>
      </w:r>
      <w:proofErr w:type="gramEnd"/>
      <w:r w:rsidRPr="0068040D">
        <w:rPr>
          <w:sz w:val="10"/>
          <w:szCs w:val="16"/>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68040D">
        <w:rPr>
          <w:sz w:val="10"/>
          <w:szCs w:val="16"/>
        </w:rPr>
        <w:t>in itself an</w:t>
      </w:r>
      <w:proofErr w:type="gramEnd"/>
      <w:r w:rsidRPr="0068040D">
        <w:rPr>
          <w:sz w:val="10"/>
          <w:szCs w:val="16"/>
        </w:rPr>
        <w:t xml:space="preserve"> experiment which may have unexpected consequences that impose themselves upon the deliberative subject.  </w:t>
      </w:r>
    </w:p>
    <w:p w14:paraId="067E8C3F" w14:textId="77777777" w:rsidR="0062644B" w:rsidRPr="00B90511" w:rsidRDefault="0062644B" w:rsidP="0062644B">
      <w:pPr>
        <w:rPr>
          <w:u w:val="single"/>
        </w:rPr>
      </w:pPr>
    </w:p>
    <w:p w14:paraId="3FD70096" w14:textId="77777777" w:rsidR="0062644B" w:rsidRDefault="0062644B" w:rsidP="0062644B">
      <w:pPr>
        <w:pStyle w:val="Heading4"/>
      </w:pPr>
      <w:r>
        <w:lastRenderedPageBreak/>
        <w:t>Additionally prefer</w:t>
      </w:r>
    </w:p>
    <w:p w14:paraId="363E6112" w14:textId="77777777" w:rsidR="0062644B" w:rsidRPr="00004AC0" w:rsidRDefault="0062644B" w:rsidP="0062644B">
      <w:pPr>
        <w:pStyle w:val="Heading4"/>
      </w:pPr>
      <w:r>
        <w:t xml:space="preserve">1]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121EBC92" w14:textId="77777777" w:rsidR="0062644B" w:rsidRDefault="0062644B" w:rsidP="0062644B">
      <w:pPr>
        <w:pStyle w:val="Heading4"/>
      </w:pPr>
      <w:r>
        <w:t xml:space="preserve">2] </w:t>
      </w:r>
      <w:r w:rsidRPr="00310BAC">
        <w:rPr>
          <w:u w:val="single"/>
        </w:rPr>
        <w:t>TJFS</w:t>
      </w:r>
      <w:r>
        <w:t>- A</w:t>
      </w:r>
      <w:r w:rsidRPr="00310BAC">
        <w:t xml:space="preserve">] </w:t>
      </w:r>
      <w:r w:rsidRPr="00310BAC">
        <w:rPr>
          <w:u w:val="single"/>
        </w:rPr>
        <w:t>Inclusion</w:t>
      </w:r>
      <w:r w:rsidRPr="00310BAC">
        <w:t xml:space="preserve"> – </w:t>
      </w:r>
      <w:r>
        <w:t>Pragmatism</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4034D606" w14:textId="77777777" w:rsidR="0062644B" w:rsidRDefault="0062644B" w:rsidP="0062644B">
      <w:pPr>
        <w:pStyle w:val="Heading4"/>
      </w:pPr>
      <w:r>
        <w:t>3</w:t>
      </w:r>
      <w:r w:rsidRPr="00173B38">
        <w:t>] Value – procedural</w:t>
      </w:r>
      <w:r>
        <w:t xml:space="preserve">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6CA31F83" w14:textId="77777777" w:rsidR="0062644B" w:rsidRPr="00B56222" w:rsidRDefault="0062644B" w:rsidP="0062644B">
      <w:pPr>
        <w:pStyle w:val="Heading4"/>
      </w:pPr>
      <w:r>
        <w:t>4</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r>
      <w:proofErr w:type="spellStart"/>
      <w:r w:rsidRPr="00AD4023">
        <w:rPr>
          <w:rFonts w:cs="Calibri"/>
        </w:rPr>
        <w:t>LaFollete</w:t>
      </w:r>
      <w:proofErr w:type="spellEnd"/>
      <w:r w:rsidRPr="00AD4023">
        <w:rPr>
          <w:rFonts w:cs="Calibri"/>
        </w:rPr>
        <w:t xml:space="preserve"> 2K </w:t>
      </w:r>
      <w:r w:rsidRPr="00AD4023">
        <w:rPr>
          <w:rFonts w:cs="Calibri"/>
        </w:rPr>
        <w:br/>
      </w:r>
      <w:r w:rsidRPr="00AD4023">
        <w:rPr>
          <w:rFonts w:cs="Calibri"/>
          <w:b w:val="0"/>
          <w:sz w:val="18"/>
        </w:rPr>
        <w:t xml:space="preserve">"Pragmatic Ethics" </w:t>
      </w:r>
      <w:hyperlink r:id="rId27" w:history="1">
        <w:r w:rsidRPr="00AD4023">
          <w:rPr>
            <w:rFonts w:cs="Calibri"/>
            <w:b w:val="0"/>
            <w:sz w:val="18"/>
          </w:rPr>
          <w:t>Hugh LaFollette</w:t>
        </w:r>
      </w:hyperlink>
      <w:r w:rsidRPr="00AD4023">
        <w:rPr>
          <w:rFonts w:cs="Calibri"/>
          <w:b w:val="0"/>
          <w:sz w:val="18"/>
        </w:rPr>
        <w:t xml:space="preserve"> In </w:t>
      </w:r>
      <w:hyperlink r:id="rId28"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48FCC300" w14:textId="77777777" w:rsidR="0062644B" w:rsidRPr="003069FE" w:rsidRDefault="0062644B" w:rsidP="0062644B">
      <w:pPr>
        <w:rPr>
          <w:sz w:val="12"/>
          <w:szCs w:val="26"/>
        </w:rPr>
      </w:pPr>
      <w:r w:rsidRPr="002A3492">
        <w:rPr>
          <w:sz w:val="12"/>
          <w:szCs w:val="26"/>
        </w:rPr>
        <w:t xml:space="preserve">Employs </w:t>
      </w:r>
      <w:proofErr w:type="gramStart"/>
      <w:r w:rsidRPr="002A3492">
        <w:rPr>
          <w:sz w:val="12"/>
          <w:szCs w:val="26"/>
        </w:rPr>
        <w:t>criteria, but</w:t>
      </w:r>
      <w:proofErr w:type="gramEnd"/>
      <w:r w:rsidRPr="002A3492">
        <w:rPr>
          <w:sz w:val="12"/>
          <w:szCs w:val="26"/>
        </w:rPr>
        <w:t xml:space="preserve"> is not criterial The previous discussions enable us to say more precisely why pragmatists reject a criterial view of morality. Pragmatism's core contention that </w:t>
      </w:r>
      <w:r w:rsidRPr="00F3167B">
        <w:rPr>
          <w:rStyle w:val="StyleUnderline"/>
          <w:sz w:val="26"/>
          <w:szCs w:val="26"/>
          <w:highlight w:val="green"/>
        </w:rPr>
        <w:t>practice</w:t>
      </w:r>
      <w:r w:rsidRPr="000E7A47">
        <w:rPr>
          <w:b/>
          <w:sz w:val="26"/>
          <w:szCs w:val="26"/>
          <w:u w:val="single"/>
        </w:rPr>
        <w:t xml:space="preserve"> </w:t>
      </w:r>
      <w:r w:rsidRPr="002A3492">
        <w:rPr>
          <w:sz w:val="12"/>
          <w:szCs w:val="26"/>
        </w:rPr>
        <w:t xml:space="preserve">is primary in philosophy </w:t>
      </w:r>
      <w:r w:rsidRPr="00F3167B">
        <w:rPr>
          <w:rStyle w:val="StyleUnderline"/>
          <w:sz w:val="26"/>
          <w:szCs w:val="26"/>
          <w:highlight w:val="green"/>
        </w:rPr>
        <w:t>rules</w:t>
      </w:r>
      <w:r w:rsidRPr="00F3167B">
        <w:rPr>
          <w:b/>
          <w:sz w:val="26"/>
          <w:szCs w:val="26"/>
          <w:highlight w:val="green"/>
          <w:u w:val="single"/>
        </w:rPr>
        <w:t xml:space="preserve"> </w:t>
      </w:r>
      <w:r w:rsidRPr="00F3167B">
        <w:rPr>
          <w:rStyle w:val="StyleUnderline"/>
          <w:sz w:val="26"/>
          <w:szCs w:val="26"/>
          <w:highlight w:val="green"/>
        </w:rPr>
        <w:t>out</w:t>
      </w:r>
      <w:r w:rsidRPr="000E7A47">
        <w:rPr>
          <w:b/>
          <w:sz w:val="26"/>
          <w:szCs w:val="26"/>
          <w:u w:val="single"/>
        </w:rPr>
        <w:t xml:space="preserve"> </w:t>
      </w:r>
      <w:r w:rsidRPr="002A3492">
        <w:rPr>
          <w:sz w:val="12"/>
          <w:szCs w:val="26"/>
        </w:rPr>
        <w:t xml:space="preserve">the hope of logically prior </w:t>
      </w:r>
      <w:r w:rsidRPr="00F3167B">
        <w:rPr>
          <w:rStyle w:val="StyleUnderline"/>
          <w:sz w:val="26"/>
          <w:szCs w:val="26"/>
          <w:highlight w:val="green"/>
        </w:rPr>
        <w:t>criteria</w:t>
      </w:r>
      <w:r w:rsidRPr="002A3492">
        <w:rPr>
          <w:sz w:val="12"/>
          <w:szCs w:val="26"/>
        </w:rPr>
        <w:t xml:space="preserve">. Any meaningful criteria evolve from our attempt to live morally – in deciding what is the best action in the circumstances.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discovered by pure reason, and they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fixed</w:t>
      </w:r>
      <w:r w:rsidRPr="002A3492">
        <w:rPr>
          <w:sz w:val="12"/>
          <w:szCs w:val="26"/>
        </w:rPr>
        <w:t xml:space="preserve">. As ends of action, they are always revisable. </w:t>
      </w:r>
      <w:r w:rsidRPr="00F3167B">
        <w:rPr>
          <w:rStyle w:val="StyleUnderline"/>
          <w:sz w:val="26"/>
          <w:szCs w:val="26"/>
          <w:highlight w:val="green"/>
        </w:rPr>
        <w:t>As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obtain</w:t>
      </w:r>
      <w:r w:rsidRPr="00F3167B">
        <w:rPr>
          <w:b/>
          <w:sz w:val="26"/>
          <w:szCs w:val="26"/>
          <w:highlight w:val="green"/>
          <w:u w:val="single"/>
        </w:rPr>
        <w:t xml:space="preserve"> </w:t>
      </w:r>
      <w:r w:rsidRPr="00F3167B">
        <w:rPr>
          <w:rStyle w:val="StyleUnderline"/>
          <w:sz w:val="26"/>
          <w:szCs w:val="26"/>
          <w:highlight w:val="green"/>
        </w:rPr>
        <w:t>new</w:t>
      </w:r>
      <w:r w:rsidRPr="00F3167B">
        <w:rPr>
          <w:b/>
          <w:sz w:val="26"/>
          <w:szCs w:val="26"/>
          <w:highlight w:val="green"/>
          <w:u w:val="single"/>
        </w:rPr>
        <w:t xml:space="preserve"> </w:t>
      </w:r>
      <w:r w:rsidRPr="00F3167B">
        <w:rPr>
          <w:rStyle w:val="StyleUnderline"/>
          <w:sz w:val="26"/>
          <w:szCs w:val="26"/>
          <w:highlight w:val="green"/>
        </w:rPr>
        <w:t>evidence</w:t>
      </w:r>
      <w:r w:rsidRPr="00F3167B">
        <w:rPr>
          <w:b/>
          <w:sz w:val="26"/>
          <w:szCs w:val="26"/>
          <w:highlight w:val="green"/>
          <w:u w:val="single"/>
        </w:rPr>
        <w:t xml:space="preserve"> </w:t>
      </w:r>
      <w:r w:rsidRPr="002A3492">
        <w:rPr>
          <w:sz w:val="12"/>
          <w:szCs w:val="26"/>
        </w:rPr>
        <w:t xml:space="preserve">about ourselves and our world, and as our </w:t>
      </w:r>
      <w:proofErr w:type="gramStart"/>
      <w:r w:rsidRPr="002A3492">
        <w:rPr>
          <w:sz w:val="12"/>
          <w:szCs w:val="26"/>
        </w:rPr>
        <w:t>worlds</w:t>
      </w:r>
      <w:proofErr w:type="gramEnd"/>
      <w:r w:rsidRPr="002A3492">
        <w:rPr>
          <w:sz w:val="12"/>
          <w:szCs w:val="26"/>
        </w:rPr>
        <w:t xml:space="preserve"> changes,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find</w:t>
      </w:r>
      <w:r w:rsidRPr="00F3167B">
        <w:rPr>
          <w:b/>
          <w:sz w:val="26"/>
          <w:szCs w:val="26"/>
          <w:highlight w:val="green"/>
          <w:u w:val="single"/>
        </w:rPr>
        <w:t xml:space="preserve"> </w:t>
      </w:r>
      <w:r w:rsidRPr="002A3492">
        <w:rPr>
          <w:sz w:val="12"/>
          <w:szCs w:val="26"/>
        </w:rPr>
        <w:t xml:space="preserve">that </w:t>
      </w:r>
      <w:r w:rsidRPr="00F3167B">
        <w:rPr>
          <w:rStyle w:val="StyleUnderline"/>
          <w:sz w:val="26"/>
          <w:szCs w:val="26"/>
          <w:highlight w:val="green"/>
        </w:rPr>
        <w:t>what</w:t>
      </w:r>
      <w:r w:rsidRPr="00F3167B">
        <w:rPr>
          <w:b/>
          <w:sz w:val="26"/>
          <w:szCs w:val="26"/>
          <w:highlight w:val="green"/>
          <w:u w:val="single"/>
        </w:rPr>
        <w:t xml:space="preserve"> </w:t>
      </w:r>
      <w:r w:rsidRPr="00F3167B">
        <w:rPr>
          <w:rStyle w:val="StyleUnderline"/>
          <w:sz w:val="26"/>
          <w:szCs w:val="26"/>
          <w:highlight w:val="green"/>
        </w:rPr>
        <w:t>was</w:t>
      </w:r>
      <w:r w:rsidRPr="00F3167B">
        <w:rPr>
          <w:b/>
          <w:sz w:val="26"/>
          <w:szCs w:val="26"/>
          <w:highlight w:val="green"/>
          <w:u w:val="single"/>
        </w:rPr>
        <w:t xml:space="preserve"> </w:t>
      </w:r>
      <w:r w:rsidRPr="00F3167B">
        <w:rPr>
          <w:rStyle w:val="StyleUnderline"/>
          <w:sz w:val="26"/>
          <w:szCs w:val="26"/>
          <w:highlight w:val="green"/>
        </w:rPr>
        <w:t>appropriate</w:t>
      </w:r>
      <w:r w:rsidRPr="00F3167B">
        <w:rPr>
          <w:b/>
          <w:sz w:val="26"/>
          <w:szCs w:val="26"/>
          <w:highlight w:val="green"/>
          <w:u w:val="single"/>
        </w:rPr>
        <w:t xml:space="preserve"> </w:t>
      </w:r>
      <w:r w:rsidRPr="002A3492">
        <w:rPr>
          <w:sz w:val="12"/>
          <w:szCs w:val="26"/>
        </w:rPr>
        <w:t xml:space="preserve">for the old environment </w:t>
      </w:r>
      <w:r w:rsidRPr="00F3167B">
        <w:rPr>
          <w:rStyle w:val="StyleUnderline"/>
          <w:sz w:val="26"/>
          <w:szCs w:val="26"/>
          <w:highlight w:val="green"/>
        </w:rPr>
        <w:t>may</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be</w:t>
      </w:r>
      <w:r w:rsidRPr="00F3167B">
        <w:rPr>
          <w:b/>
          <w:sz w:val="26"/>
          <w:szCs w:val="26"/>
          <w:highlight w:val="green"/>
          <w:u w:val="single"/>
        </w:rPr>
        <w:t xml:space="preserve"> </w:t>
      </w:r>
      <w:r w:rsidRPr="00F3167B">
        <w:rPr>
          <w:rStyle w:val="StyleUnderline"/>
          <w:sz w:val="26"/>
          <w:szCs w:val="26"/>
          <w:highlight w:val="green"/>
        </w:rPr>
        <w:t>conducive</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survival in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 xml:space="preserve">new </w:t>
      </w:r>
      <w:r w:rsidRPr="002A3492">
        <w:rPr>
          <w:sz w:val="12"/>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moral</w:t>
      </w:r>
      <w:r w:rsidRPr="00F3167B">
        <w:rPr>
          <w:b/>
          <w:sz w:val="26"/>
          <w:szCs w:val="26"/>
          <w:highlight w:val="green"/>
          <w:u w:val="single"/>
        </w:rPr>
        <w:t xml:space="preserve"> </w:t>
      </w:r>
      <w:r w:rsidRPr="00F3167B">
        <w:rPr>
          <w:rStyle w:val="StyleUnderline"/>
          <w:sz w:val="26"/>
          <w:szCs w:val="26"/>
          <w:highlight w:val="green"/>
        </w:rPr>
        <w:t>world</w:t>
      </w:r>
      <w:r w:rsidRPr="00F3167B">
        <w:rPr>
          <w:b/>
          <w:sz w:val="26"/>
          <w:szCs w:val="26"/>
          <w:highlight w:val="green"/>
          <w:u w:val="single"/>
        </w:rPr>
        <w:t xml:space="preserve"> </w:t>
      </w:r>
      <w:r w:rsidRPr="00F3167B">
        <w:rPr>
          <w:rStyle w:val="StyleUnderline"/>
          <w:sz w:val="26"/>
          <w:szCs w:val="26"/>
          <w:highlight w:val="green"/>
        </w:rPr>
        <w:t>is</w:t>
      </w:r>
      <w:r w:rsidRPr="00F3167B">
        <w:rPr>
          <w:b/>
          <w:sz w:val="26"/>
          <w:szCs w:val="26"/>
          <w:highlight w:val="green"/>
          <w:u w:val="single"/>
        </w:rPr>
        <w:t xml:space="preserve"> </w:t>
      </w:r>
      <w:r w:rsidRPr="00F3167B">
        <w:rPr>
          <w:rStyle w:val="StyleUnderline"/>
          <w:sz w:val="26"/>
          <w:szCs w:val="26"/>
          <w:highlight w:val="green"/>
        </w:rPr>
        <w:t>complex</w:t>
      </w:r>
      <w:r w:rsidRPr="00F3167B">
        <w:rPr>
          <w:b/>
          <w:sz w:val="26"/>
          <w:szCs w:val="26"/>
          <w:highlight w:val="green"/>
          <w:u w:val="single"/>
        </w:rPr>
        <w:t xml:space="preserve"> </w:t>
      </w:r>
      <w:r w:rsidRPr="00F3167B">
        <w:rPr>
          <w:rStyle w:val="StyleUnderline"/>
          <w:sz w:val="26"/>
          <w:szCs w:val="26"/>
          <w:highlight w:val="green"/>
        </w:rPr>
        <w:t>and</w:t>
      </w:r>
      <w:r w:rsidRPr="00F3167B">
        <w:rPr>
          <w:b/>
          <w:sz w:val="26"/>
          <w:szCs w:val="26"/>
          <w:highlight w:val="green"/>
          <w:u w:val="single"/>
        </w:rPr>
        <w:t xml:space="preserve"> </w:t>
      </w:r>
      <w:r w:rsidRPr="00F3167B">
        <w:rPr>
          <w:rStyle w:val="StyleUnderline"/>
          <w:sz w:val="26"/>
          <w:szCs w:val="26"/>
          <w:highlight w:val="green"/>
        </w:rPr>
        <w:t>changeable</w:t>
      </w:r>
      <w:r w:rsidRPr="00F3167B">
        <w:rPr>
          <w:b/>
          <w:sz w:val="26"/>
          <w:szCs w:val="26"/>
          <w:highlight w:val="green"/>
          <w:u w:val="single"/>
        </w:rPr>
        <w:t xml:space="preserve">. </w:t>
      </w:r>
      <w:r w:rsidRPr="00F3167B">
        <w:rPr>
          <w:rStyle w:val="StyleUnderline"/>
          <w:sz w:val="26"/>
          <w:szCs w:val="26"/>
          <w:highlight w:val="green"/>
        </w:rPr>
        <w:t>No</w:t>
      </w:r>
      <w:r w:rsidRPr="002A3492">
        <w:rPr>
          <w:sz w:val="12"/>
          <w:szCs w:val="26"/>
        </w:rPr>
        <w:t xml:space="preserve"> set of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could</w:t>
      </w:r>
      <w:r w:rsidRPr="00F3167B">
        <w:rPr>
          <w:b/>
          <w:sz w:val="26"/>
          <w:szCs w:val="26"/>
          <w:highlight w:val="green"/>
          <w:u w:val="single"/>
        </w:rPr>
        <w:t xml:space="preserve"> </w:t>
      </w:r>
      <w:r w:rsidRPr="00F3167B">
        <w:rPr>
          <w:rStyle w:val="StyleUnderline"/>
          <w:sz w:val="26"/>
          <w:szCs w:val="26"/>
          <w:highlight w:val="green"/>
        </w:rPr>
        <w:t>give</w:t>
      </w:r>
      <w:r w:rsidRPr="00F3167B">
        <w:rPr>
          <w:b/>
          <w:sz w:val="26"/>
          <w:szCs w:val="26"/>
          <w:highlight w:val="green"/>
          <w:u w:val="single"/>
        </w:rPr>
        <w:t xml:space="preserve"> </w:t>
      </w:r>
      <w:r w:rsidRPr="00F3167B">
        <w:rPr>
          <w:rStyle w:val="StyleUnderline"/>
          <w:sz w:val="26"/>
          <w:szCs w:val="26"/>
          <w:highlight w:val="green"/>
        </w:rPr>
        <w:t>us</w:t>
      </w:r>
      <w:r w:rsidRPr="00F3167B">
        <w:rPr>
          <w:b/>
          <w:sz w:val="26"/>
          <w:szCs w:val="26"/>
          <w:highlight w:val="green"/>
          <w:u w:val="single"/>
        </w:rPr>
        <w:t xml:space="preserve"> </w:t>
      </w:r>
      <w:r w:rsidRPr="00F3167B">
        <w:rPr>
          <w:rStyle w:val="StyleUnderline"/>
          <w:sz w:val="26"/>
          <w:szCs w:val="26"/>
          <w:highlight w:val="green"/>
        </w:rPr>
        <w:t>univocal</w:t>
      </w:r>
      <w:r w:rsidRPr="00F3167B">
        <w:rPr>
          <w:b/>
          <w:sz w:val="26"/>
          <w:szCs w:val="26"/>
          <w:highlight w:val="green"/>
          <w:u w:val="single"/>
        </w:rPr>
        <w:t xml:space="preserve"> </w:t>
      </w:r>
      <w:r w:rsidRPr="00F3167B">
        <w:rPr>
          <w:rStyle w:val="StyleUnderline"/>
          <w:sz w:val="26"/>
          <w:szCs w:val="26"/>
          <w:highlight w:val="green"/>
        </w:rPr>
        <w:t>answers</w:t>
      </w:r>
      <w:r w:rsidRPr="00F3167B">
        <w:rPr>
          <w:b/>
          <w:sz w:val="26"/>
          <w:szCs w:val="26"/>
          <w:highlight w:val="green"/>
          <w:u w:val="single"/>
        </w:rPr>
        <w:t xml:space="preserve"> </w:t>
      </w:r>
      <w:r w:rsidRPr="00F3167B">
        <w:rPr>
          <w:rStyle w:val="StyleUnderline"/>
          <w:sz w:val="26"/>
          <w:szCs w:val="26"/>
          <w:highlight w:val="green"/>
        </w:rPr>
        <w:t>about</w:t>
      </w:r>
      <w:r w:rsidRPr="00F3167B">
        <w:rPr>
          <w:b/>
          <w:sz w:val="26"/>
          <w:szCs w:val="26"/>
          <w:highlight w:val="green"/>
          <w:u w:val="single"/>
        </w:rPr>
        <w:t xml:space="preserve"> </w:t>
      </w:r>
      <w:r w:rsidRPr="00F3167B">
        <w:rPr>
          <w:rStyle w:val="StyleUnderline"/>
          <w:sz w:val="26"/>
          <w:szCs w:val="26"/>
          <w:highlight w:val="green"/>
        </w:rPr>
        <w:t>how</w:t>
      </w:r>
      <w:r w:rsidRPr="00F3167B">
        <w:rPr>
          <w:b/>
          <w:sz w:val="26"/>
          <w:szCs w:val="26"/>
          <w:highlight w:val="green"/>
          <w:u w:val="single"/>
        </w:rPr>
        <w:t xml:space="preserve"> </w:t>
      </w:r>
      <w:r w:rsidRPr="00F3167B">
        <w:rPr>
          <w:rStyle w:val="StyleUnderline"/>
          <w:sz w:val="26"/>
          <w:szCs w:val="26"/>
          <w:highlight w:val="green"/>
        </w:rPr>
        <w:t>we should behave in all circumstances</w:t>
      </w:r>
      <w:r w:rsidRPr="00F3167B">
        <w:rPr>
          <w:b/>
          <w:sz w:val="26"/>
          <w:szCs w:val="26"/>
          <w:highlight w:val="green"/>
          <w:u w:val="single"/>
        </w:rPr>
        <w:t>.</w:t>
      </w:r>
      <w:r w:rsidRPr="002A3492">
        <w:rPr>
          <w:sz w:val="12"/>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F3167B">
        <w:rPr>
          <w:rStyle w:val="StyleUnderline"/>
          <w:sz w:val="26"/>
          <w:szCs w:val="26"/>
          <w:highlight w:val="green"/>
        </w:rPr>
        <w:t>as</w:t>
      </w:r>
      <w:r w:rsidRPr="000E7A47">
        <w:rPr>
          <w:b/>
          <w:sz w:val="26"/>
          <w:szCs w:val="26"/>
          <w:u w:val="single"/>
        </w:rPr>
        <w:t xml:space="preserve"> </w:t>
      </w:r>
      <w:r w:rsidRPr="002A3492">
        <w:rPr>
          <w:sz w:val="12"/>
          <w:szCs w:val="26"/>
        </w:rPr>
        <w:t xml:space="preserve">our </w:t>
      </w:r>
      <w:r w:rsidRPr="00F3167B">
        <w:rPr>
          <w:rStyle w:val="StyleUnderline"/>
          <w:sz w:val="26"/>
          <w:szCs w:val="26"/>
          <w:highlight w:val="green"/>
        </w:rPr>
        <w:t>environments</w:t>
      </w:r>
      <w:r w:rsidRPr="00F3167B">
        <w:rPr>
          <w:b/>
          <w:sz w:val="26"/>
          <w:szCs w:val="26"/>
          <w:highlight w:val="green"/>
          <w:u w:val="single"/>
        </w:rPr>
        <w:t xml:space="preserve"> </w:t>
      </w:r>
      <w:r w:rsidRPr="00F3167B">
        <w:rPr>
          <w:rStyle w:val="StyleUnderline"/>
          <w:sz w:val="26"/>
          <w:szCs w:val="26"/>
          <w:highlight w:val="green"/>
        </w:rPr>
        <w:t>change</w:t>
      </w:r>
      <w:r w:rsidRPr="002A3492">
        <w:rPr>
          <w:sz w:val="12"/>
          <w:szCs w:val="26"/>
        </w:rPr>
        <w:t xml:space="preserve">. Finally, we cannot resolve practical moral questions simply by applying criteria. We do not make personal or profession decisions by applying fixed, complete criteria. Why should we </w:t>
      </w:r>
      <w:proofErr w:type="gramStart"/>
      <w:r w:rsidRPr="002A3492">
        <w:rPr>
          <w:sz w:val="12"/>
          <w:szCs w:val="26"/>
        </w:rPr>
        <w:t>assume</w:t>
      </w:r>
      <w:proofErr w:type="gramEnd"/>
      <w:r w:rsidRPr="002A3492">
        <w:rPr>
          <w:sz w:val="12"/>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2A3492">
        <w:rPr>
          <w:sz w:val="12"/>
          <w:szCs w:val="26"/>
        </w:rPr>
        <w:t>) .</w:t>
      </w:r>
      <w:proofErr w:type="gramEnd"/>
      <w:r w:rsidRPr="002A3492">
        <w:rPr>
          <w:sz w:val="12"/>
          <w:szCs w:val="26"/>
        </w:rPr>
        <w:t xml:space="preserve"> </w:t>
      </w:r>
      <w:r w:rsidRPr="00F3167B">
        <w:rPr>
          <w:rStyle w:val="StyleUnderline"/>
          <w:sz w:val="26"/>
          <w:szCs w:val="26"/>
          <w:highlight w:val="green"/>
        </w:rPr>
        <w:t>Pragmatic</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external rules we </w:t>
      </w:r>
      <w:proofErr w:type="gramStart"/>
      <w:r w:rsidRPr="002A3492">
        <w:rPr>
          <w:sz w:val="12"/>
          <w:szCs w:val="26"/>
        </w:rPr>
        <w:t>apply, but</w:t>
      </w:r>
      <w:proofErr w:type="gramEnd"/>
      <w:r w:rsidRPr="002A3492">
        <w:rPr>
          <w:sz w:val="12"/>
          <w:szCs w:val="26"/>
        </w:rPr>
        <w:t xml:space="preserve">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tools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use</w:t>
      </w:r>
      <w:r w:rsidRPr="00F3167B">
        <w:rPr>
          <w:b/>
          <w:sz w:val="26"/>
          <w:szCs w:val="26"/>
          <w:highlight w:val="green"/>
          <w:u w:val="single"/>
        </w:rPr>
        <w:t xml:space="preserve"> </w:t>
      </w:r>
      <w:r w:rsidRPr="00F3167B">
        <w:rPr>
          <w:rStyle w:val="StyleUnderline"/>
          <w:sz w:val="26"/>
          <w:szCs w:val="26"/>
          <w:highlight w:val="green"/>
        </w:rPr>
        <w:t>in</w:t>
      </w:r>
      <w:r w:rsidRPr="00F3167B">
        <w:rPr>
          <w:b/>
          <w:sz w:val="26"/>
          <w:szCs w:val="26"/>
          <w:highlight w:val="green"/>
          <w:u w:val="single"/>
        </w:rPr>
        <w:t xml:space="preserve"> </w:t>
      </w:r>
      <w:r w:rsidRPr="00F3167B">
        <w:rPr>
          <w:rStyle w:val="StyleUnderline"/>
          <w:sz w:val="26"/>
          <w:szCs w:val="26"/>
          <w:highlight w:val="green"/>
        </w:rPr>
        <w:t>making</w:t>
      </w:r>
      <w:r w:rsidRPr="00F3167B">
        <w:rPr>
          <w:b/>
          <w:sz w:val="26"/>
          <w:szCs w:val="26"/>
          <w:highlight w:val="green"/>
          <w:u w:val="single"/>
        </w:rPr>
        <w:t xml:space="preserve"> </w:t>
      </w:r>
      <w:r w:rsidRPr="00F3167B">
        <w:rPr>
          <w:rStyle w:val="StyleUnderline"/>
          <w:sz w:val="26"/>
          <w:szCs w:val="26"/>
          <w:highlight w:val="green"/>
        </w:rPr>
        <w:t>informed</w:t>
      </w:r>
      <w:r w:rsidRPr="00F3167B">
        <w:rPr>
          <w:b/>
          <w:sz w:val="26"/>
          <w:szCs w:val="26"/>
          <w:highlight w:val="green"/>
          <w:u w:val="single"/>
        </w:rPr>
        <w:t xml:space="preserve"> </w:t>
      </w:r>
      <w:r w:rsidRPr="00F3167B">
        <w:rPr>
          <w:rStyle w:val="StyleUnderline"/>
          <w:sz w:val="26"/>
          <w:szCs w:val="26"/>
          <w:highlight w:val="green"/>
        </w:rPr>
        <w:t>judgements</w:t>
      </w:r>
      <w:r w:rsidRPr="002A3492">
        <w:rPr>
          <w:sz w:val="12"/>
          <w:szCs w:val="26"/>
        </w:rPr>
        <w:t xml:space="preserve">. They embody learning from previous action, they express our tentative efforts to isolate morally relevant features of those actions. These </w:t>
      </w:r>
      <w:r w:rsidRPr="00F3167B">
        <w:rPr>
          <w:rStyle w:val="StyleUnderline"/>
          <w:sz w:val="26"/>
          <w:szCs w:val="26"/>
          <w:highlight w:val="green"/>
        </w:rPr>
        <w:t>emergent</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can</w:t>
      </w:r>
      <w:r w:rsidRPr="00F3167B">
        <w:rPr>
          <w:b/>
          <w:sz w:val="26"/>
          <w:szCs w:val="26"/>
          <w:highlight w:val="green"/>
          <w:u w:val="single"/>
        </w:rPr>
        <w:t xml:space="preserve"> </w:t>
      </w:r>
      <w:r w:rsidRPr="00F3167B">
        <w:rPr>
          <w:rStyle w:val="StyleUnderline"/>
          <w:sz w:val="26"/>
          <w:szCs w:val="26"/>
          <w:highlight w:val="green"/>
        </w:rPr>
        <w:t>become</w:t>
      </w:r>
      <w:r w:rsidRPr="00F3167B">
        <w:rPr>
          <w:b/>
          <w:sz w:val="26"/>
          <w:szCs w:val="26"/>
          <w:highlight w:val="green"/>
          <w:u w:val="single"/>
        </w:rPr>
        <w:t xml:space="preserve"> </w:t>
      </w:r>
      <w:r w:rsidRPr="00F3167B">
        <w:rPr>
          <w:rStyle w:val="StyleUnderline"/>
          <w:sz w:val="26"/>
          <w:szCs w:val="26"/>
          <w:highlight w:val="green"/>
        </w:rPr>
        <w:t>integrated</w:t>
      </w:r>
      <w:r w:rsidRPr="000E7A47">
        <w:rPr>
          <w:b/>
          <w:sz w:val="26"/>
          <w:szCs w:val="26"/>
          <w:u w:val="single"/>
        </w:rPr>
        <w:t xml:space="preserve"> </w:t>
      </w:r>
      <w:r w:rsidRPr="00F3167B">
        <w:rPr>
          <w:rStyle w:val="StyleUnderline"/>
          <w:sz w:val="26"/>
          <w:szCs w:val="26"/>
          <w:highlight w:val="green"/>
        </w:rPr>
        <w:t>into our habits</w:t>
      </w:r>
      <w:r w:rsidRPr="00F3167B">
        <w:rPr>
          <w:b/>
          <w:sz w:val="26"/>
          <w:szCs w:val="26"/>
          <w:highlight w:val="green"/>
          <w:u w:val="single"/>
        </w:rPr>
        <w:t>,</w:t>
      </w:r>
      <w:r w:rsidRPr="002A3492">
        <w:rPr>
          <w:sz w:val="12"/>
          <w:szCs w:val="26"/>
        </w:rPr>
        <w:t xml:space="preserve"> thereby </w:t>
      </w:r>
      <w:r w:rsidRPr="00F3167B">
        <w:rPr>
          <w:rStyle w:val="StyleUnderline"/>
          <w:sz w:val="26"/>
          <w:szCs w:val="26"/>
          <w:highlight w:val="green"/>
        </w:rPr>
        <w:t>informing</w:t>
      </w:r>
      <w:r w:rsidRPr="000E7A47">
        <w:rPr>
          <w:b/>
          <w:sz w:val="26"/>
          <w:szCs w:val="26"/>
          <w:u w:val="single"/>
        </w:rPr>
        <w:t xml:space="preserve"> </w:t>
      </w:r>
      <w:r w:rsidRPr="002A3492">
        <w:rPr>
          <w:sz w:val="12"/>
          <w:szCs w:val="26"/>
        </w:rPr>
        <w:t xml:space="preserve">the </w:t>
      </w:r>
      <w:r w:rsidRPr="00F3167B">
        <w:rPr>
          <w:rStyle w:val="StyleUnderline"/>
          <w:sz w:val="26"/>
          <w:szCs w:val="26"/>
          <w:highlight w:val="green"/>
        </w:rPr>
        <w:t>ways</w:t>
      </w:r>
      <w:r w:rsidRPr="000E7A47">
        <w:rPr>
          <w:b/>
          <w:sz w:val="26"/>
          <w:szCs w:val="26"/>
          <w:u w:val="single"/>
        </w:rPr>
        <w:t xml:space="preserve"> </w:t>
      </w:r>
      <w:r w:rsidRPr="002A3492">
        <w:rPr>
          <w:sz w:val="12"/>
          <w:szCs w:val="26"/>
        </w:rPr>
        <w:t xml:space="preserve">that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react</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think about, and imagine </w:t>
      </w:r>
      <w:r w:rsidRPr="00F3167B">
        <w:rPr>
          <w:rStyle w:val="StyleUnderline"/>
          <w:sz w:val="26"/>
          <w:szCs w:val="26"/>
          <w:highlight w:val="green"/>
        </w:rPr>
        <w:t>our</w:t>
      </w:r>
      <w:r w:rsidRPr="00F3167B">
        <w:rPr>
          <w:b/>
          <w:sz w:val="26"/>
          <w:szCs w:val="26"/>
          <w:highlight w:val="green"/>
          <w:u w:val="single"/>
        </w:rPr>
        <w:t xml:space="preserve"> </w:t>
      </w:r>
      <w:r w:rsidRPr="00F3167B">
        <w:rPr>
          <w:rStyle w:val="StyleUnderline"/>
          <w:sz w:val="26"/>
          <w:szCs w:val="26"/>
          <w:highlight w:val="green"/>
        </w:rPr>
        <w:t>worlds</w:t>
      </w:r>
      <w:r w:rsidRPr="000E7A47">
        <w:rPr>
          <w:b/>
          <w:sz w:val="26"/>
          <w:szCs w:val="26"/>
          <w:u w:val="single"/>
        </w:rPr>
        <w:t xml:space="preserve"> </w:t>
      </w:r>
      <w:r w:rsidRPr="002A3492">
        <w:rPr>
          <w:sz w:val="12"/>
          <w:szCs w:val="26"/>
        </w:rPr>
        <w:t xml:space="preserve">and our relations to others. This explains why pragmatists think other theories can provide guidance on how to live morally. Standard moral theories err not because they offer silly moral advice, but because they </w:t>
      </w:r>
      <w:r w:rsidRPr="002A3492">
        <w:rPr>
          <w:sz w:val="12"/>
          <w:szCs w:val="26"/>
        </w:rPr>
        <w:lastRenderedPageBreak/>
        <w:t xml:space="preserve">misunderstand that advice. </w:t>
      </w:r>
      <w:r w:rsidRPr="00F3167B">
        <w:rPr>
          <w:rStyle w:val="StyleUnderline"/>
          <w:sz w:val="26"/>
          <w:szCs w:val="26"/>
          <w:highlight w:val="green"/>
        </w:rPr>
        <w:t>Other</w:t>
      </w:r>
      <w:r w:rsidRPr="00F3167B">
        <w:rPr>
          <w:b/>
          <w:sz w:val="26"/>
          <w:szCs w:val="26"/>
          <w:highlight w:val="green"/>
          <w:u w:val="single"/>
        </w:rPr>
        <w:t xml:space="preserve"> </w:t>
      </w:r>
      <w:r w:rsidRPr="002A3492">
        <w:rPr>
          <w:sz w:val="12"/>
          <w:szCs w:val="26"/>
        </w:rPr>
        <w:t xml:space="preserve">moral </w:t>
      </w:r>
      <w:r w:rsidRPr="00F3167B">
        <w:rPr>
          <w:rStyle w:val="StyleUnderline"/>
          <w:sz w:val="26"/>
          <w:szCs w:val="26"/>
          <w:highlight w:val="green"/>
        </w:rPr>
        <w:t>theories</w:t>
      </w:r>
      <w:r w:rsidRPr="00F3167B">
        <w:rPr>
          <w:b/>
          <w:sz w:val="26"/>
          <w:szCs w:val="26"/>
          <w:highlight w:val="green"/>
          <w:u w:val="single"/>
        </w:rPr>
        <w:t xml:space="preserve"> </w:t>
      </w:r>
      <w:r w:rsidRPr="00F3167B">
        <w:rPr>
          <w:rStyle w:val="StyleUnderline"/>
          <w:sz w:val="26"/>
          <w:szCs w:val="26"/>
          <w:highlight w:val="green"/>
        </w:rPr>
        <w:t>can</w:t>
      </w:r>
      <w:r w:rsidRPr="002A3492">
        <w:rPr>
          <w:sz w:val="12"/>
          <w:szCs w:val="26"/>
        </w:rPr>
        <w:t xml:space="preserve"> help us </w:t>
      </w:r>
      <w:r w:rsidRPr="00F3167B">
        <w:rPr>
          <w:rStyle w:val="StyleUnderline"/>
          <w:sz w:val="26"/>
          <w:szCs w:val="26"/>
          <w:highlight w:val="green"/>
        </w:rPr>
        <w:t>isolate</w:t>
      </w:r>
      <w:r w:rsidRPr="00F3167B">
        <w:rPr>
          <w:b/>
          <w:sz w:val="26"/>
          <w:szCs w:val="26"/>
          <w:highlight w:val="green"/>
          <w:u w:val="single"/>
        </w:rPr>
        <w:t xml:space="preserve"> </w:t>
      </w:r>
      <w:r w:rsidRPr="002A3492">
        <w:rPr>
          <w:sz w:val="12"/>
          <w:szCs w:val="26"/>
        </w:rPr>
        <w:t xml:space="preserve">(and habitually focus on) </w:t>
      </w:r>
      <w:r w:rsidRPr="00F3167B">
        <w:rPr>
          <w:rStyle w:val="StyleUnderline"/>
          <w:sz w:val="26"/>
          <w:szCs w:val="26"/>
          <w:highlight w:val="green"/>
        </w:rPr>
        <w:t>morally</w:t>
      </w:r>
      <w:r w:rsidRPr="00F3167B">
        <w:rPr>
          <w:b/>
          <w:sz w:val="26"/>
          <w:szCs w:val="26"/>
          <w:highlight w:val="green"/>
          <w:u w:val="single"/>
        </w:rPr>
        <w:t xml:space="preserve"> </w:t>
      </w:r>
      <w:r w:rsidRPr="00F3167B">
        <w:rPr>
          <w:rStyle w:val="StyleUnderline"/>
          <w:sz w:val="26"/>
          <w:szCs w:val="26"/>
          <w:highlight w:val="green"/>
        </w:rPr>
        <w:t>relevant</w:t>
      </w:r>
      <w:r w:rsidRPr="00F3167B">
        <w:rPr>
          <w:b/>
          <w:sz w:val="26"/>
          <w:szCs w:val="26"/>
          <w:highlight w:val="green"/>
          <w:u w:val="single"/>
        </w:rPr>
        <w:t xml:space="preserve"> </w:t>
      </w:r>
      <w:r w:rsidRPr="00F3167B">
        <w:rPr>
          <w:rStyle w:val="StyleUnderline"/>
          <w:sz w:val="26"/>
          <w:szCs w:val="26"/>
          <w:highlight w:val="green"/>
        </w:rPr>
        <w:t>features</w:t>
      </w:r>
      <w:r w:rsidRPr="00F3167B">
        <w:rPr>
          <w:b/>
          <w:sz w:val="26"/>
          <w:szCs w:val="26"/>
          <w:highlight w:val="green"/>
          <w:u w:val="single"/>
        </w:rPr>
        <w:t xml:space="preserve"> </w:t>
      </w:r>
      <w:r w:rsidRPr="002A3492">
        <w:rPr>
          <w:sz w:val="12"/>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2A3492">
        <w:rPr>
          <w:sz w:val="12"/>
        </w:rPr>
        <w:t xml:space="preserve">The pragmatist absorbs these insights into her habits, and thereby shapes how she habitually responds, </w:t>
      </w:r>
      <w:r w:rsidRPr="002A3492">
        <w:rPr>
          <w:sz w:val="12"/>
          <w:szCs w:val="26"/>
        </w:rPr>
        <w:t xml:space="preserve">and how she habitually deliberates when deliberation is required. This also explains why criterial moralities tend to be minimalistic. They specify minimal sets of rules to follow </w:t>
      </w:r>
      <w:proofErr w:type="gramStart"/>
      <w:r w:rsidRPr="002A3492">
        <w:rPr>
          <w:sz w:val="12"/>
          <w:szCs w:val="26"/>
        </w:rPr>
        <w:t>in order to</w:t>
      </w:r>
      <w:proofErr w:type="gramEnd"/>
      <w:r w:rsidRPr="002A3492">
        <w:rPr>
          <w:sz w:val="12"/>
          <w:szCs w:val="26"/>
        </w:rPr>
        <w:t xml:space="preserve"> be moral. Pragmatism, on the other hand, like virtue theories, is more concerned to emphasize exemplary behavior – to use morally relevant features of action to determine the best way to behave, not the minimally tolerable wa</w:t>
      </w:r>
      <w:r>
        <w:rPr>
          <w:sz w:val="12"/>
          <w:szCs w:val="26"/>
        </w:rPr>
        <w:t>y.</w:t>
      </w:r>
    </w:p>
    <w:p w14:paraId="23D1ABBF" w14:textId="77777777" w:rsidR="0062644B" w:rsidRDefault="0062644B" w:rsidP="0062644B">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3DB68292" w14:textId="77777777" w:rsidR="0062644B" w:rsidRDefault="0062644B" w:rsidP="0062644B">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1B8B1A2A" w14:textId="3BC5EAB3" w:rsidR="00497716" w:rsidRDefault="00B04064" w:rsidP="00497716">
      <w:pPr>
        <w:pStyle w:val="Heading4"/>
      </w:pPr>
      <w:r>
        <w:t>7</w:t>
      </w:r>
      <w:r w:rsidR="00497716">
        <w:t>] C</w:t>
      </w:r>
      <w:r w:rsidR="00497716">
        <w:t>onsequentialism</w:t>
      </w:r>
      <w:r w:rsidR="00497716" w:rsidRPr="00C43442">
        <w:t xml:space="preserve"> is </w:t>
      </w:r>
      <w:r w:rsidR="00497716">
        <w:t>a voting issue and fails</w:t>
      </w:r>
    </w:p>
    <w:p w14:paraId="42776DBD" w14:textId="07DA0240" w:rsidR="00497716" w:rsidRPr="006F2704" w:rsidRDefault="00497716" w:rsidP="00497716">
      <w:pPr>
        <w:pStyle w:val="Heading4"/>
      </w:pPr>
      <w:r>
        <w:t>A]</w:t>
      </w:r>
      <w:r>
        <w:t xml:space="preserve"> It</w:t>
      </w:r>
      <w:r w:rsidRPr="006F2704">
        <w:t xml:space="preserve"> justifies atrocities </w:t>
      </w:r>
      <w:r>
        <w:t>by</w:t>
      </w:r>
      <w:r w:rsidRPr="006F2704">
        <w:t xml:space="preserve"> allowing us to harm some for the benefit of others </w:t>
      </w:r>
    </w:p>
    <w:p w14:paraId="7E94354A" w14:textId="5AC6BD8E" w:rsidR="00497716" w:rsidRPr="006274EA" w:rsidRDefault="00497716" w:rsidP="00497716">
      <w:pPr>
        <w:pStyle w:val="Heading4"/>
      </w:pPr>
      <w:r>
        <w:t>B]</w:t>
      </w:r>
      <w:r w:rsidRPr="00D0712A">
        <w:t xml:space="preserve"> </w:t>
      </w:r>
      <w:r>
        <w:t xml:space="preserve">It can’t justify intrinsic wrongness – </w:t>
      </w:r>
      <w:r w:rsidRPr="00D0712A">
        <w:t xml:space="preserve">We can’t know whether our action was good until </w:t>
      </w:r>
      <w:r>
        <w:t>its consequences</w:t>
      </w:r>
    </w:p>
    <w:p w14:paraId="5ED014B4" w14:textId="0B0ABD1E" w:rsidR="00497716" w:rsidRDefault="00497716" w:rsidP="00497716">
      <w:pPr>
        <w:pStyle w:val="Heading4"/>
      </w:pPr>
      <w:r>
        <w:t>C</w:t>
      </w:r>
      <w:r>
        <w:t xml:space="preserve">] We can’t use the past to justify actions since it assumes those exact past events will happen the same way </w:t>
      </w:r>
    </w:p>
    <w:p w14:paraId="170A1769" w14:textId="4A78CDF7" w:rsidR="00497716" w:rsidRDefault="00497716" w:rsidP="00497716">
      <w:pPr>
        <w:pStyle w:val="Heading4"/>
      </w:pPr>
      <w:r>
        <w:t>D</w:t>
      </w:r>
      <w:r>
        <w:t>] N</w:t>
      </w:r>
      <w:r w:rsidRPr="00AE4CB9">
        <w:t xml:space="preserve">o pain and pleasure </w:t>
      </w:r>
      <w:proofErr w:type="spellStart"/>
      <w:r>
        <w:t>b</w:t>
      </w:r>
      <w:r w:rsidRPr="00AE4CB9">
        <w:t>rightline</w:t>
      </w:r>
      <w:proofErr w:type="spellEnd"/>
      <w:r w:rsidRPr="00AE4CB9">
        <w:t>- spiciness</w:t>
      </w:r>
      <w:r>
        <w:t xml:space="preserve"> and </w:t>
      </w:r>
      <w:r w:rsidRPr="00AE4CB9">
        <w:t xml:space="preserve">horror movies </w:t>
      </w:r>
      <w:r>
        <w:t>prove</w:t>
      </w:r>
    </w:p>
    <w:p w14:paraId="17826B1A" w14:textId="77777777" w:rsidR="00497716" w:rsidRPr="00497716" w:rsidRDefault="00497716" w:rsidP="00497716"/>
    <w:p w14:paraId="2E179428" w14:textId="2799926B" w:rsidR="0062644B" w:rsidRPr="00CE06D2" w:rsidRDefault="0062644B" w:rsidP="0062644B">
      <w:pPr>
        <w:pStyle w:val="Heading3"/>
      </w:pPr>
      <w:r>
        <w:lastRenderedPageBreak/>
        <w:t xml:space="preserve">Offense </w:t>
      </w:r>
    </w:p>
    <w:p w14:paraId="182BD948" w14:textId="77777777" w:rsidR="007774D0" w:rsidRDefault="007774D0" w:rsidP="007774D0">
      <w:pPr>
        <w:pStyle w:val="Heading4"/>
      </w:pPr>
      <w:r>
        <w:t xml:space="preserve">Plan – Resolved: </w:t>
      </w:r>
      <w:r w:rsidRPr="006C53E1">
        <w:t xml:space="preserve">The member nations of the World Trade Organization ought to reduce </w:t>
      </w:r>
      <w:r>
        <w:t>secondary patent</w:t>
      </w:r>
      <w:r w:rsidRPr="006C53E1">
        <w:t xml:space="preserve"> protections for medicines</w:t>
      </w:r>
      <w:r>
        <w:t xml:space="preserve"> </w:t>
      </w:r>
    </w:p>
    <w:p w14:paraId="4B500233" w14:textId="77777777" w:rsidR="0062644B" w:rsidRDefault="0062644B" w:rsidP="0062644B">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57713059" w14:textId="77777777" w:rsidR="0062644B" w:rsidRPr="00786446" w:rsidRDefault="0062644B" w:rsidP="0062644B">
      <w:proofErr w:type="spellStart"/>
      <w:r w:rsidRPr="004E4341">
        <w:rPr>
          <w:rStyle w:val="Style13ptBold"/>
        </w:rPr>
        <w:t>Jecker</w:t>
      </w:r>
      <w:proofErr w:type="spellEnd"/>
      <w:r w:rsidRPr="004E4341">
        <w:rPr>
          <w:rStyle w:val="Style13ptBold"/>
        </w:rPr>
        <w:t xml:space="preserve"> and </w:t>
      </w:r>
      <w:proofErr w:type="spellStart"/>
      <w:r w:rsidRPr="004E4341">
        <w:rPr>
          <w:rStyle w:val="Style13ptBold"/>
        </w:rPr>
        <w:t>Atuire</w:t>
      </w:r>
      <w:proofErr w:type="spellEnd"/>
      <w:r w:rsidRPr="004E4341">
        <w:rPr>
          <w:rStyle w:val="Style13ptBold"/>
        </w:rPr>
        <w:t xml:space="preserve"> 7/7</w:t>
      </w:r>
      <w:r>
        <w:t xml:space="preserve"> [Nancy S </w:t>
      </w:r>
      <w:proofErr w:type="spellStart"/>
      <w:r>
        <w:t>Jecker</w:t>
      </w:r>
      <w:proofErr w:type="spellEnd"/>
      <w:r>
        <w:t xml:space="preserve"> (p</w:t>
      </w:r>
      <w:r w:rsidRPr="00E0512E">
        <w:t>rofessor of bioethics and philosophy at the University of Washington School of Medicine, Department of Bioethics and Humanities</w:t>
      </w:r>
      <w:r>
        <w:t xml:space="preserve">) and Caesar A </w:t>
      </w:r>
      <w:proofErr w:type="spellStart"/>
      <w:r>
        <w:t>Atuire</w:t>
      </w:r>
      <w:proofErr w:type="spellEnd"/>
      <w:r>
        <w:t xml:space="preserve"> (</w:t>
      </w:r>
      <w:r w:rsidRPr="0033334B">
        <w:t xml:space="preserve">PhD in Philosophy from the Athenaeum Regina </w:t>
      </w:r>
      <w:proofErr w:type="spellStart"/>
      <w:r w:rsidRPr="0033334B">
        <w:t>Apostolorum</w:t>
      </w:r>
      <w:proofErr w:type="spellEnd"/>
      <w:r w:rsidRPr="0033334B">
        <w:t>,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7</w:t>
      </w:r>
      <w:proofErr w:type="gramStart"/>
      <w:r>
        <w:t xml:space="preserve"> </w:t>
      </w:r>
      <w:r w:rsidRPr="004A4436">
        <w:t>2021</w:t>
      </w:r>
      <w:proofErr w:type="gramEnd"/>
      <w:r>
        <w:t xml:space="preserve">. Accessed 7/22/21. </w:t>
      </w:r>
      <w:hyperlink r:id="rId29" w:history="1">
        <w:r w:rsidRPr="007F29D8">
          <w:rPr>
            <w:rStyle w:val="Hyperlink"/>
          </w:rPr>
          <w:t>https://jme.bmj.com/content/early/2021/07/06/medethics-2021-107555</w:t>
        </w:r>
      </w:hyperlink>
      <w:r>
        <w:t xml:space="preserve"> //Xu]</w:t>
      </w:r>
    </w:p>
    <w:p w14:paraId="2C58ADA9" w14:textId="5AA4887B" w:rsidR="0062644B" w:rsidRDefault="0062644B" w:rsidP="0062644B">
      <w:pPr>
        <w:rPr>
          <w:sz w:val="16"/>
        </w:rPr>
      </w:pPr>
      <w:r w:rsidRPr="00FD58F2">
        <w:rPr>
          <w:rStyle w:val="Emphasis"/>
        </w:rPr>
        <w:t xml:space="preserve">We turn next to positive ethical arguments for temporarily </w:t>
      </w:r>
      <w:r w:rsidRPr="00442655">
        <w:rPr>
          <w:rStyle w:val="Emphasis"/>
          <w:highlight w:val="green"/>
        </w:rPr>
        <w:t>waiving</w:t>
      </w:r>
      <w:r w:rsidRPr="00FD58F2">
        <w:rPr>
          <w:rStyle w:val="Emphasis"/>
        </w:rPr>
        <w:t xml:space="preserve"> </w:t>
      </w:r>
      <w:r w:rsidRPr="00442655">
        <w:rPr>
          <w:rStyle w:val="Emphasis"/>
          <w:highlight w:val="green"/>
        </w:rPr>
        <w:t>IP</w:t>
      </w:r>
      <w:r w:rsidRPr="00FD58F2">
        <w:rPr>
          <w:rStyle w:val="Emphasis"/>
        </w:rPr>
        <w:t xml:space="preserve"> protections, which </w:t>
      </w:r>
      <w:r w:rsidRPr="00442655">
        <w:rPr>
          <w:rStyle w:val="Emphasis"/>
          <w:highlight w:val="green"/>
        </w:rPr>
        <w:t>appeal to</w:t>
      </w:r>
      <w:r w:rsidRPr="00FD58F2">
        <w:rPr>
          <w:rStyle w:val="Emphasis"/>
        </w:rPr>
        <w:t xml:space="preserve"> the values of </w:t>
      </w:r>
      <w:r w:rsidRPr="00442655">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442655">
        <w:rPr>
          <w:rStyle w:val="Emphasis"/>
          <w:highlight w:val="green"/>
        </w:rPr>
        <w:t>each nation’s interests are entwined</w:t>
      </w:r>
      <w:r w:rsidRPr="00FD58F2">
        <w:rPr>
          <w:rStyle w:val="Emphasis"/>
        </w:rPr>
        <w:t xml:space="preserve"> </w:t>
      </w:r>
      <w:r w:rsidRPr="00442655">
        <w:rPr>
          <w:rStyle w:val="Emphasis"/>
          <w:highlight w:val="green"/>
        </w:rPr>
        <w:t>with</w:t>
      </w:r>
      <w:r w:rsidRPr="00FD58F2">
        <w:rPr>
          <w:rStyle w:val="Emphasis"/>
        </w:rPr>
        <w:t xml:space="preserve"> the interests of </w:t>
      </w:r>
      <w:r w:rsidRPr="00442655">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42655">
        <w:rPr>
          <w:rStyle w:val="Emphasis"/>
          <w:highlight w:val="green"/>
        </w:rPr>
        <w:t>In the past</w:t>
      </w:r>
      <w:r w:rsidRPr="00FD58F2">
        <w:rPr>
          <w:rStyle w:val="Emphasis"/>
        </w:rPr>
        <w:t xml:space="preserve">, </w:t>
      </w:r>
      <w:r w:rsidRPr="00442655">
        <w:rPr>
          <w:rStyle w:val="Emphasis"/>
          <w:highlight w:val="green"/>
        </w:rPr>
        <w:t>nations</w:t>
      </w:r>
      <w:r w:rsidRPr="00FD58F2">
        <w:rPr>
          <w:rStyle w:val="Emphasis"/>
        </w:rPr>
        <w:t xml:space="preserve"> have </w:t>
      </w:r>
      <w:r w:rsidRPr="00442655">
        <w:rPr>
          <w:rStyle w:val="Emphasis"/>
          <w:highlight w:val="green"/>
        </w:rPr>
        <w:t>failed</w:t>
      </w:r>
      <w:r w:rsidRPr="00FD58F2">
        <w:rPr>
          <w:rStyle w:val="Emphasis"/>
        </w:rPr>
        <w:t xml:space="preserve"> to do so. The epidemic of </w:t>
      </w:r>
      <w:r w:rsidRPr="00442655">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442655">
        <w:rPr>
          <w:rStyle w:val="Emphasis"/>
          <w:highlight w:val="green"/>
        </w:rPr>
        <w:t>distribution</w:t>
      </w:r>
      <w:r w:rsidRPr="00FD58F2">
        <w:rPr>
          <w:rStyle w:val="Emphasis"/>
        </w:rPr>
        <w:t xml:space="preserve"> was </w:t>
      </w:r>
      <w:r w:rsidRPr="00442655">
        <w:rPr>
          <w:rStyle w:val="Emphasis"/>
          <w:highlight w:val="green"/>
        </w:rPr>
        <w:t>controlled by</w:t>
      </w:r>
      <w:r w:rsidRPr="00FD58F2">
        <w:rPr>
          <w:rStyle w:val="Emphasis"/>
        </w:rPr>
        <w:t xml:space="preserve"> big </w:t>
      </w:r>
      <w:r w:rsidRPr="00442655">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w:t>
      </w:r>
      <w:proofErr w:type="spellStart"/>
      <w:r w:rsidRPr="00AA5B8B">
        <w:rPr>
          <w:sz w:val="16"/>
        </w:rPr>
        <w:t>behaviour</w:t>
      </w:r>
      <w:proofErr w:type="spellEnd"/>
      <w:r w:rsidRPr="00AA5B8B">
        <w:rPr>
          <w:sz w:val="16"/>
        </w:rPr>
        <w:t xml:space="preserve"> by for-profit companies. Increasingly, companies appreciate the potential impact that socially responsible </w:t>
      </w:r>
      <w:proofErr w:type="spellStart"/>
      <w:r w:rsidRPr="00AA5B8B">
        <w:rPr>
          <w:sz w:val="16"/>
        </w:rPr>
        <w:t>behaviour</w:t>
      </w:r>
      <w:proofErr w:type="spellEnd"/>
      <w:r w:rsidRPr="00AA5B8B">
        <w:rPr>
          <w:sz w:val="16"/>
        </w:rPr>
        <w:t xml:space="preserve"> has on competitive advantage, reputation, retention of workers and customers, employee morale and relationships with stakeholders.23 IP protections shield pharmaceutical companies from competition, enabling them to </w:t>
      </w:r>
      <w:proofErr w:type="spellStart"/>
      <w:r w:rsidRPr="00AA5B8B">
        <w:rPr>
          <w:sz w:val="16"/>
        </w:rPr>
        <w:t>monopolise</w:t>
      </w:r>
      <w:proofErr w:type="spellEnd"/>
      <w:r w:rsidRPr="00AA5B8B">
        <w:rPr>
          <w:sz w:val="16"/>
        </w:rPr>
        <w:t xml:space="preserve"> markets and generate above-normal profits. During a pandemic, social responsibility requires temporarily limiting profits and requiring companies to give back, rather than allowing above-normal profits to accrue unchecked. </w:t>
      </w:r>
      <w:r w:rsidRPr="00AA5B8B">
        <w:rPr>
          <w:rStyle w:val="Emphasis"/>
        </w:rPr>
        <w:t xml:space="preserve">Even Locke, who conceived of our modern notion of property rights, held that fundamental </w:t>
      </w:r>
      <w:r w:rsidRPr="00442655">
        <w:rPr>
          <w:rStyle w:val="Emphasis"/>
          <w:highlight w:val="green"/>
        </w:rPr>
        <w:t>rights like property could be</w:t>
      </w:r>
      <w:r w:rsidRPr="00AA5B8B">
        <w:rPr>
          <w:rStyle w:val="Emphasis"/>
        </w:rPr>
        <w:t xml:space="preserve"> justly </w:t>
      </w:r>
      <w:r w:rsidRPr="00442655">
        <w:rPr>
          <w:rStyle w:val="Emphasis"/>
          <w:highlight w:val="green"/>
        </w:rPr>
        <w:t>overridden</w:t>
      </w:r>
      <w:r w:rsidRPr="00AA5B8B">
        <w:rPr>
          <w:rStyle w:val="Emphasis"/>
        </w:rPr>
        <w:t xml:space="preserve"> </w:t>
      </w:r>
      <w:r w:rsidRPr="00442655">
        <w:rPr>
          <w:rStyle w:val="Emphasis"/>
          <w:highlight w:val="green"/>
        </w:rPr>
        <w:t>under</w:t>
      </w:r>
      <w:r w:rsidRPr="00AA5B8B">
        <w:rPr>
          <w:rStyle w:val="Emphasis"/>
        </w:rPr>
        <w:t xml:space="preserve"> </w:t>
      </w:r>
      <w:r w:rsidRPr="00442655">
        <w:rPr>
          <w:rStyle w:val="Emphasis"/>
          <w:highlight w:val="green"/>
        </w:rPr>
        <w:t>certain conditions</w:t>
      </w:r>
      <w:r w:rsidRPr="00AA5B8B">
        <w:rPr>
          <w:rStyle w:val="Emphasis"/>
        </w:rPr>
        <w:t xml:space="preserve">, namely, </w:t>
      </w:r>
      <w:r w:rsidRPr="00442655">
        <w:rPr>
          <w:rStyle w:val="Emphasis"/>
          <w:highlight w:val="green"/>
        </w:rPr>
        <w:t>when</w:t>
      </w:r>
      <w:r w:rsidRPr="00AA5B8B">
        <w:rPr>
          <w:rStyle w:val="Emphasis"/>
        </w:rPr>
        <w:t xml:space="preserve"> the goods are perishable and would go to waste or when their </w:t>
      </w:r>
      <w:r w:rsidRPr="00442655">
        <w:rPr>
          <w:rStyle w:val="Emphasis"/>
          <w:highlight w:val="green"/>
        </w:rPr>
        <w:t>extraction may intrude on the common</w:t>
      </w:r>
      <w:r w:rsidRPr="00AA5B8B">
        <w:rPr>
          <w:rStyle w:val="Emphasis"/>
        </w:rPr>
        <w:t xml:space="preserve"> good, in which case they extend only to what leaves enough behind for others.</w:t>
      </w:r>
      <w:r w:rsidRPr="00AA5B8B">
        <w:rPr>
          <w:sz w:val="16"/>
        </w:rPr>
        <w:t xml:space="preserve">24 Building on this analysis, we submit that displays of social responsibility fall along a continuum. </w:t>
      </w:r>
      <w:r w:rsidRPr="00AA5B8B">
        <w:rPr>
          <w:rStyle w:val="Emphasis"/>
        </w:rPr>
        <w:t xml:space="preserve">During the COVID-19 pandemic, a high degree of </w:t>
      </w:r>
      <w:r w:rsidRPr="00442655">
        <w:rPr>
          <w:rStyle w:val="Emphasis"/>
          <w:highlight w:val="green"/>
        </w:rPr>
        <w:t>responsibility would be shown by</w:t>
      </w:r>
      <w:r w:rsidRPr="00AA5B8B">
        <w:rPr>
          <w:rStyle w:val="Emphasis"/>
        </w:rPr>
        <w:t xml:space="preserve"> temporarily </w:t>
      </w:r>
      <w:r w:rsidRPr="00442655">
        <w:rPr>
          <w:rStyle w:val="Emphasis"/>
          <w:highlight w:val="green"/>
        </w:rPr>
        <w:t>sharing patents</w:t>
      </w:r>
      <w:r w:rsidRPr="00AA5B8B">
        <w:rPr>
          <w:rStyle w:val="Emphasis"/>
        </w:rPr>
        <w:t xml:space="preserve"> for products aimed at preventing, containing, or treating COVID-19, which is India and South Africa’s proposal</w:t>
      </w:r>
      <w:r w:rsidRPr="00AA5B8B">
        <w:rPr>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5B68B528" w14:textId="180A2F87" w:rsidR="005926FD" w:rsidRDefault="005926FD" w:rsidP="005926FD">
      <w:pPr>
        <w:pStyle w:val="Heading4"/>
      </w:pPr>
      <w:r>
        <w:lastRenderedPageBreak/>
        <w:t xml:space="preserve">2] </w:t>
      </w:r>
      <w:r>
        <w:t xml:space="preserve">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5AFA9B18" w14:textId="77777777" w:rsidR="005926FD" w:rsidRPr="007706DE" w:rsidRDefault="005926FD" w:rsidP="005926FD">
      <w:r w:rsidRPr="004707CB">
        <w:rPr>
          <w:rStyle w:val="Style13ptBold"/>
        </w:rPr>
        <w:t>Wu 14</w:t>
      </w:r>
      <w:r>
        <w:t xml:space="preserve"> [Tim Wu (</w:t>
      </w:r>
      <w:r w:rsidRPr="005A74C4">
        <w:t>Julius Silver Professor of Law, Science and Technology</w:t>
      </w:r>
      <w:r>
        <w:t xml:space="preserve"> at Columbia University). “Intellectual Property Experimentalism </w:t>
      </w:r>
      <w:proofErr w:type="gramStart"/>
      <w:r>
        <w:t>By</w:t>
      </w:r>
      <w:proofErr w:type="gramEnd"/>
      <w:r>
        <w:t xml:space="preserve"> Way of Competition Law”. Columbia Law School. 2014. Accessed 8/16/21. </w:t>
      </w:r>
      <w:hyperlink r:id="rId30" w:history="1">
        <w:r w:rsidRPr="00CF7411">
          <w:rPr>
            <w:rStyle w:val="Hyperlink"/>
          </w:rPr>
          <w:t>https://scholarship.law.columbia.edu/cgi/viewcontent.cgi?article=2843&amp;context=faculty_scholarship</w:t>
        </w:r>
      </w:hyperlink>
      <w:r>
        <w:t xml:space="preserve"> //Xu]</w:t>
      </w:r>
    </w:p>
    <w:p w14:paraId="5B1CC035" w14:textId="77777777" w:rsidR="005926FD" w:rsidRDefault="005926FD" w:rsidP="005926FD">
      <w:pPr>
        <w:rPr>
          <w:rStyle w:val="Emphasis"/>
        </w:rPr>
      </w:pPr>
      <w:r w:rsidRPr="00270A93">
        <w:rPr>
          <w:rStyle w:val="Emphasis"/>
        </w:rPr>
        <w:t xml:space="preserve">The </w:t>
      </w:r>
      <w:r w:rsidRPr="00442655">
        <w:rPr>
          <w:rStyle w:val="Emphasis"/>
          <w:highlight w:val="green"/>
        </w:rPr>
        <w:t>goals of uniformity</w:t>
      </w:r>
      <w:r w:rsidRPr="00270A93">
        <w:rPr>
          <w:rStyle w:val="Emphasis"/>
        </w:rPr>
        <w:t xml:space="preserve"> and predictability </w:t>
      </w:r>
      <w:r w:rsidRPr="00442655">
        <w:rPr>
          <w:rStyle w:val="Emphasis"/>
          <w:highlight w:val="green"/>
        </w:rPr>
        <w:t>has</w:t>
      </w:r>
      <w:r w:rsidRPr="00270A93">
        <w:rPr>
          <w:rStyle w:val="Emphasis"/>
        </w:rPr>
        <w:t xml:space="preserve"> had its clearest </w:t>
      </w:r>
      <w:r w:rsidRPr="00442655">
        <w:rPr>
          <w:rStyle w:val="Emphasis"/>
          <w:highlight w:val="green"/>
        </w:rPr>
        <w:t>implications at the international level</w:t>
      </w:r>
      <w:r w:rsidRPr="00270A93">
        <w:rPr>
          <w:rStyle w:val="Emphasis"/>
        </w:rPr>
        <w:t xml:space="preserve">. Unlike competition law, which varies significantly between OECD nations, over the last several decades </w:t>
      </w:r>
      <w:proofErr w:type="gramStart"/>
      <w:r w:rsidRPr="00270A93">
        <w:rPr>
          <w:rStyle w:val="Emphasis"/>
        </w:rPr>
        <w:t>all of</w:t>
      </w:r>
      <w:proofErr w:type="gramEnd"/>
      <w:r w:rsidRPr="00270A93">
        <w:rPr>
          <w:rStyle w:val="Emphasis"/>
        </w:rPr>
        <w:t xml:space="preserve"> the </w:t>
      </w:r>
      <w:r w:rsidRPr="00442655">
        <w:rPr>
          <w:rStyle w:val="Emphasis"/>
          <w:highlight w:val="green"/>
        </w:rPr>
        <w:t>IP laws</w:t>
      </w:r>
      <w:r w:rsidRPr="00270A93">
        <w:rPr>
          <w:rStyle w:val="Emphasis"/>
        </w:rPr>
        <w:t xml:space="preserve"> have </w:t>
      </w:r>
      <w:r w:rsidRPr="00442655">
        <w:rPr>
          <w:rStyle w:val="Emphasis"/>
          <w:highlight w:val="green"/>
        </w:rPr>
        <w:t>become</w:t>
      </w:r>
      <w:r w:rsidRPr="00270A93">
        <w:rPr>
          <w:rStyle w:val="Emphasis"/>
        </w:rPr>
        <w:t xml:space="preserve"> subject to </w:t>
      </w:r>
      <w:r w:rsidRPr="00442655">
        <w:rPr>
          <w:rStyle w:val="Emphasis"/>
          <w:highlight w:val="green"/>
        </w:rPr>
        <w:t>a</w:t>
      </w:r>
      <w:r w:rsidRPr="00270A93">
        <w:rPr>
          <w:rStyle w:val="Emphasis"/>
        </w:rPr>
        <w:t xml:space="preserve"> much </w:t>
      </w:r>
      <w:r w:rsidRPr="00442655">
        <w:rPr>
          <w:rStyle w:val="Emphasis"/>
          <w:highlight w:val="green"/>
        </w:rPr>
        <w:t>strong</w:t>
      </w:r>
      <w:r w:rsidRPr="00270A93">
        <w:rPr>
          <w:rStyle w:val="Emphasis"/>
        </w:rPr>
        <w:t xml:space="preserve">er and geographically broader </w:t>
      </w:r>
      <w:r w:rsidRPr="00442655">
        <w:rPr>
          <w:rStyle w:val="Emphasis"/>
          <w:highlight w:val="green"/>
        </w:rPr>
        <w:t>web</w:t>
      </w:r>
      <w:r w:rsidRPr="00270A93">
        <w:rPr>
          <w:rStyle w:val="Emphasis"/>
        </w:rPr>
        <w:t xml:space="preserve"> of </w:t>
      </w:r>
      <w:r w:rsidRPr="00442655">
        <w:rPr>
          <w:rStyle w:val="Emphasis"/>
          <w:highlight w:val="green"/>
        </w:rPr>
        <w:t>harmonizing</w:t>
      </w:r>
      <w:r w:rsidRPr="00270A93">
        <w:rPr>
          <w:rStyle w:val="Emphasis"/>
        </w:rPr>
        <w:t xml:space="preserve"> international </w:t>
      </w:r>
      <w:r w:rsidRPr="00442655">
        <w:rPr>
          <w:rStyle w:val="Emphasis"/>
          <w:highlight w:val="green"/>
        </w:rPr>
        <w:t>agreements</w:t>
      </w:r>
      <w:r w:rsidRPr="00270A93">
        <w:rPr>
          <w:rStyle w:val="Emphasis"/>
        </w:rPr>
        <w:t xml:space="preserve">, on multinational, regional and bilateral levels. </w:t>
      </w:r>
      <w:r w:rsidRPr="00442655">
        <w:rPr>
          <w:rStyle w:val="Emphasis"/>
          <w:highlight w:val="green"/>
        </w:rPr>
        <w:t>The</w:t>
      </w:r>
      <w:r w:rsidRPr="00270A93">
        <w:rPr>
          <w:rStyle w:val="Emphasis"/>
        </w:rPr>
        <w:t xml:space="preserve"> general </w:t>
      </w:r>
      <w:r w:rsidRPr="00442655">
        <w:rPr>
          <w:rStyle w:val="Emphasis"/>
          <w:highlight w:val="green"/>
        </w:rPr>
        <w:t>aim</w:t>
      </w:r>
      <w:r w:rsidRPr="00270A93">
        <w:rPr>
          <w:rStyle w:val="Emphasis"/>
        </w:rPr>
        <w:t xml:space="preserve"> of these treaties </w:t>
      </w:r>
      <w:r w:rsidRPr="00442655">
        <w:rPr>
          <w:rStyle w:val="Emphasis"/>
          <w:highlight w:val="green"/>
        </w:rPr>
        <w:t>is to homogenize</w:t>
      </w:r>
      <w:r w:rsidRPr="00270A93">
        <w:rPr>
          <w:rStyle w:val="Emphasis"/>
        </w:rPr>
        <w:t xml:space="preserve"> </w:t>
      </w:r>
      <w:r w:rsidRPr="00442655">
        <w:rPr>
          <w:rStyle w:val="Emphasis"/>
          <w:highlight w:val="green"/>
        </w:rPr>
        <w:t>the</w:t>
      </w:r>
      <w:r w:rsidRPr="00270A93">
        <w:rPr>
          <w:rStyle w:val="Emphasis"/>
        </w:rPr>
        <w:t xml:space="preserve"> world’s IP </w:t>
      </w:r>
      <w:r w:rsidRPr="00442655">
        <w:rPr>
          <w:rStyle w:val="Emphasis"/>
          <w:highlight w:val="green"/>
        </w:rPr>
        <w:t>regimes</w:t>
      </w:r>
      <w:r w:rsidRPr="00270A93">
        <w:rPr>
          <w:rStyle w:val="Emphasis"/>
        </w:rPr>
        <w:t xml:space="preserve">, reducing or </w:t>
      </w:r>
      <w:r w:rsidRPr="00442655">
        <w:rPr>
          <w:rStyle w:val="Emphasis"/>
          <w:highlight w:val="green"/>
        </w:rPr>
        <w:t>eliminating</w:t>
      </w:r>
      <w:r w:rsidRPr="00270A93">
        <w:rPr>
          <w:rStyle w:val="Emphasis"/>
        </w:rPr>
        <w:t xml:space="preserve"> geographical </w:t>
      </w:r>
      <w:r w:rsidRPr="00442655">
        <w:rPr>
          <w:rStyle w:val="Emphasis"/>
          <w:highlight w:val="green"/>
        </w:rPr>
        <w:t>variation</w:t>
      </w:r>
      <w:r w:rsidRPr="00270A93">
        <w:rPr>
          <w:rStyle w:val="Emphasis"/>
        </w:rPr>
        <w:t>.</w:t>
      </w:r>
      <w:r w:rsidRPr="00217474">
        <w:rPr>
          <w:sz w:val="16"/>
        </w:rPr>
        <w:t xml:space="preserve"> </w:t>
      </w:r>
      <w:proofErr w:type="gramStart"/>
      <w:r w:rsidRPr="00217474">
        <w:rPr>
          <w:sz w:val="16"/>
        </w:rPr>
        <w:t>All of</w:t>
      </w:r>
      <w:proofErr w:type="gramEnd"/>
      <w:r w:rsidRPr="00217474">
        <w:rPr>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w:t>
      </w:r>
      <w:proofErr w:type="gramStart"/>
      <w:r w:rsidRPr="00217474">
        <w:rPr>
          <w:sz w:val="16"/>
        </w:rPr>
        <w:t>of course</w:t>
      </w:r>
      <w:proofErr w:type="gramEnd"/>
      <w:r w:rsidRPr="00217474">
        <w:rPr>
          <w:sz w:val="16"/>
        </w:rPr>
        <w:t xml:space="preserv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217474">
        <w:rPr>
          <w:sz w:val="16"/>
        </w:rPr>
        <w:t>in an effort to</w:t>
      </w:r>
      <w:proofErr w:type="gramEnd"/>
      <w:r w:rsidRPr="00217474">
        <w:rPr>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w:t>
      </w:r>
      <w:proofErr w:type="gramStart"/>
      <w:r w:rsidRPr="00217474">
        <w:rPr>
          <w:sz w:val="16"/>
        </w:rPr>
        <w:t>example</w:t>
      </w:r>
      <w:proofErr w:type="gramEnd"/>
      <w:r w:rsidRPr="00217474">
        <w:rPr>
          <w:sz w:val="16"/>
        </w:rPr>
        <w:t xml:space="preserv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371F7E">
        <w:rPr>
          <w:rStyle w:val="Emphasis"/>
        </w:rPr>
        <w:t xml:space="preserve">Nonetheless </w:t>
      </w:r>
      <w:r w:rsidRPr="00442655">
        <w:rPr>
          <w:rStyle w:val="Emphasis"/>
          <w:highlight w:val="green"/>
        </w:rPr>
        <w:t>it would be hard to describe</w:t>
      </w:r>
      <w:r w:rsidRPr="00371F7E">
        <w:rPr>
          <w:rStyle w:val="Emphasis"/>
        </w:rPr>
        <w:t xml:space="preserve"> the intellectual culture of </w:t>
      </w:r>
      <w:proofErr w:type="gramStart"/>
      <w:r w:rsidRPr="00371F7E">
        <w:rPr>
          <w:rStyle w:val="Emphasis"/>
        </w:rPr>
        <w:t>either the</w:t>
      </w:r>
      <w:proofErr w:type="gramEnd"/>
      <w:r w:rsidRPr="00371F7E">
        <w:rPr>
          <w:rStyle w:val="Emphasis"/>
        </w:rPr>
        <w:t xml:space="preserve"> </w:t>
      </w:r>
      <w:r w:rsidRPr="00442655">
        <w:rPr>
          <w:rStyle w:val="Emphasis"/>
          <w:highlight w:val="green"/>
        </w:rPr>
        <w:t>i</w:t>
      </w:r>
      <w:r w:rsidRPr="00371F7E">
        <w:rPr>
          <w:rStyle w:val="Emphasis"/>
        </w:rPr>
        <w:t xml:space="preserve">ntellectual </w:t>
      </w:r>
      <w:r w:rsidRPr="00442655">
        <w:rPr>
          <w:rStyle w:val="Emphasis"/>
          <w:highlight w:val="green"/>
        </w:rPr>
        <w:t>p</w:t>
      </w:r>
      <w:r w:rsidRPr="00371F7E">
        <w:rPr>
          <w:rStyle w:val="Emphasis"/>
        </w:rPr>
        <w:t xml:space="preserve">roperty </w:t>
      </w:r>
      <w:r w:rsidRPr="00442655">
        <w:rPr>
          <w:rStyle w:val="Emphasis"/>
          <w:highlight w:val="green"/>
        </w:rPr>
        <w:t>laws</w:t>
      </w:r>
      <w:r w:rsidRPr="00371F7E">
        <w:rPr>
          <w:rStyle w:val="Emphasis"/>
        </w:rPr>
        <w:t xml:space="preserve"> </w:t>
      </w:r>
      <w:r w:rsidRPr="00442655">
        <w:rPr>
          <w:rStyle w:val="Emphasis"/>
          <w:highlight w:val="green"/>
        </w:rPr>
        <w:t>as</w:t>
      </w:r>
      <w:r w:rsidRPr="00371F7E">
        <w:rPr>
          <w:rStyle w:val="Emphasis"/>
        </w:rPr>
        <w:t xml:space="preserve"> truly </w:t>
      </w:r>
      <w:r w:rsidRPr="00442655">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690AAD">
        <w:rPr>
          <w:rStyle w:val="Emphasis"/>
          <w:highlight w:val="green"/>
        </w:rPr>
        <w:t>there is a need</w:t>
      </w:r>
      <w:r w:rsidRPr="00690AAD">
        <w:rPr>
          <w:rStyle w:val="Emphasis"/>
        </w:rPr>
        <w:t xml:space="preserve"> </w:t>
      </w:r>
      <w:r w:rsidRPr="00690AAD">
        <w:rPr>
          <w:rStyle w:val="Emphasis"/>
          <w:highlight w:val="green"/>
        </w:rPr>
        <w:t>for</w:t>
      </w:r>
      <w:r w:rsidRPr="00690AAD">
        <w:rPr>
          <w:rStyle w:val="Emphasis"/>
        </w:rPr>
        <w:t xml:space="preserve"> a more </w:t>
      </w:r>
      <w:r w:rsidRPr="00690AAD">
        <w:rPr>
          <w:rStyle w:val="Emphasis"/>
          <w:highlight w:val="green"/>
        </w:rPr>
        <w:t>experimentalist approach</w:t>
      </w:r>
      <w:r w:rsidRPr="00690AAD">
        <w:rPr>
          <w:rStyle w:val="Emphasis"/>
        </w:rPr>
        <w:t xml:space="preserve"> </w:t>
      </w:r>
      <w:r w:rsidRPr="00690AAD">
        <w:rPr>
          <w:rStyle w:val="Emphasis"/>
          <w:highlight w:val="green"/>
        </w:rPr>
        <w:t>to</w:t>
      </w:r>
      <w:r w:rsidRPr="00690AAD">
        <w:rPr>
          <w:rStyle w:val="Emphasis"/>
        </w:rPr>
        <w:t xml:space="preserve"> the </w:t>
      </w:r>
      <w:r w:rsidRPr="00690AAD">
        <w:rPr>
          <w:rStyle w:val="Emphasis"/>
          <w:highlight w:val="green"/>
        </w:rPr>
        <w:t>i</w:t>
      </w:r>
      <w:r w:rsidRPr="00690AAD">
        <w:rPr>
          <w:rStyle w:val="Emphasis"/>
        </w:rPr>
        <w:t xml:space="preserve">ntellectual </w:t>
      </w:r>
      <w:r w:rsidRPr="00690AAD">
        <w:rPr>
          <w:rStyle w:val="Emphasis"/>
          <w:highlight w:val="green"/>
        </w:rPr>
        <w:t>p</w:t>
      </w:r>
      <w:r w:rsidRPr="00690AAD">
        <w:rPr>
          <w:rStyle w:val="Emphasis"/>
        </w:rPr>
        <w:t xml:space="preserve">roperty laws, and particularly to the patent laws. </w:t>
      </w:r>
      <w:r w:rsidRPr="00217474">
        <w:rPr>
          <w:sz w:val="16"/>
        </w:rPr>
        <w:t xml:space="preserve">The law, I believe, needs better mechanisms not simply to celebrate its successes, but to correct its errors, both specific and general. </w:t>
      </w:r>
      <w:r w:rsidRPr="007E01D9">
        <w:rPr>
          <w:rStyle w:val="Emphasis"/>
          <w:highlight w:val="green"/>
        </w:rPr>
        <w:t>One way</w:t>
      </w:r>
      <w:r w:rsidRPr="00690AAD">
        <w:rPr>
          <w:rStyle w:val="Emphasis"/>
        </w:rPr>
        <w:t xml:space="preserve"> this might be achieved is to act within the structure and institutions of the laws themselves; </w:t>
      </w:r>
      <w:r w:rsidRPr="00217474">
        <w:rPr>
          <w:sz w:val="16"/>
        </w:rPr>
        <w:t>as just discussed, this is a project underway in certain respects.</w:t>
      </w:r>
      <w:r w:rsidRPr="00690AAD">
        <w:rPr>
          <w:rStyle w:val="Emphasis"/>
        </w:rPr>
        <w:t xml:space="preserve"> But the other path </w:t>
      </w:r>
      <w:r w:rsidRPr="007E01D9">
        <w:rPr>
          <w:rStyle w:val="Emphasis"/>
          <w:highlight w:val="green"/>
        </w:rPr>
        <w:t>is to rely on</w:t>
      </w:r>
      <w:r w:rsidRPr="00690AAD">
        <w:rPr>
          <w:rStyle w:val="Emphasis"/>
        </w:rPr>
        <w:t xml:space="preserve"> the </w:t>
      </w:r>
      <w:r w:rsidRPr="007E01D9">
        <w:rPr>
          <w:rStyle w:val="Emphasis"/>
          <w:highlight w:val="green"/>
        </w:rPr>
        <w:t>competition</w:t>
      </w:r>
      <w:r w:rsidRPr="00690AAD">
        <w:rPr>
          <w:rStyle w:val="Emphasis"/>
        </w:rPr>
        <w:t xml:space="preserve"> laws </w:t>
      </w:r>
      <w:r w:rsidRPr="007E01D9">
        <w:rPr>
          <w:rStyle w:val="Emphasis"/>
          <w:highlight w:val="green"/>
        </w:rPr>
        <w:t>as</w:t>
      </w:r>
      <w:r w:rsidRPr="00690AAD">
        <w:rPr>
          <w:rStyle w:val="Emphasis"/>
        </w:rPr>
        <w:t xml:space="preserve"> a kind of oversight and </w:t>
      </w:r>
      <w:r w:rsidRPr="007E01D9">
        <w:rPr>
          <w:rStyle w:val="Emphasis"/>
          <w:highlight w:val="green"/>
        </w:rPr>
        <w:t>adjustment mechanism</w:t>
      </w:r>
      <w:r w:rsidRPr="00690AAD">
        <w:rPr>
          <w:rStyle w:val="Emphasis"/>
        </w:rPr>
        <w:t xml:space="preserve"> </w:t>
      </w:r>
      <w:r w:rsidRPr="007E01D9">
        <w:rPr>
          <w:rStyle w:val="Emphasis"/>
          <w:highlight w:val="green"/>
        </w:rPr>
        <w:t>for</w:t>
      </w:r>
      <w:r w:rsidRPr="00690AAD">
        <w:rPr>
          <w:rStyle w:val="Emphasis"/>
        </w:rPr>
        <w:t xml:space="preserve"> the </w:t>
      </w:r>
      <w:r w:rsidRPr="007E01D9">
        <w:rPr>
          <w:rStyle w:val="Emphasis"/>
          <w:highlight w:val="green"/>
        </w:rPr>
        <w:t>i</w:t>
      </w:r>
      <w:r w:rsidRPr="00690AAD">
        <w:rPr>
          <w:rStyle w:val="Emphasis"/>
        </w:rPr>
        <w:t xml:space="preserve">ntellectual </w:t>
      </w:r>
      <w:r w:rsidRPr="007E01D9">
        <w:rPr>
          <w:rStyle w:val="Emphasis"/>
          <w:highlight w:val="green"/>
        </w:rPr>
        <w:t>p</w:t>
      </w:r>
      <w:r w:rsidRPr="00690AAD">
        <w:rPr>
          <w:rStyle w:val="Emphasis"/>
        </w:rPr>
        <w:t>roperty laws.</w:t>
      </w:r>
    </w:p>
    <w:p w14:paraId="3FA87B40" w14:textId="77777777" w:rsidR="0062644B" w:rsidRPr="00924B36" w:rsidRDefault="0062644B" w:rsidP="0062644B"/>
    <w:p w14:paraId="3D8D1394" w14:textId="77777777" w:rsidR="0062644B" w:rsidRPr="00173B38" w:rsidRDefault="0062644B" w:rsidP="0062644B"/>
    <w:p w14:paraId="6834D99F" w14:textId="77777777" w:rsidR="0062644B" w:rsidRPr="00EB37F8" w:rsidRDefault="0062644B" w:rsidP="0062644B"/>
    <w:p w14:paraId="49C6EDEE" w14:textId="31D5B9A2" w:rsidR="0062644B" w:rsidRDefault="0062644B" w:rsidP="005124DD">
      <w:pPr>
        <w:pStyle w:val="Heading3"/>
      </w:pPr>
      <w:proofErr w:type="spellStart"/>
      <w:r>
        <w:lastRenderedPageBreak/>
        <w:t>Underview</w:t>
      </w:r>
      <w:proofErr w:type="spellEnd"/>
    </w:p>
    <w:p w14:paraId="1FC20F07" w14:textId="015247A0" w:rsidR="0062644B" w:rsidRPr="005462CE" w:rsidRDefault="0062644B" w:rsidP="00497716">
      <w:pPr>
        <w:pStyle w:val="Heading4"/>
      </w:pPr>
      <w:r>
        <w:t xml:space="preserve">1]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rsidR="008E30D7">
        <w:t xml:space="preserve"> It’s the highest layer of the round - </w:t>
      </w:r>
      <w:proofErr w:type="spellStart"/>
      <w:r w:rsidR="008E30D7" w:rsidRPr="00100AB4">
        <w:t>Aff</w:t>
      </w:r>
      <w:proofErr w:type="spellEnd"/>
      <w:r w:rsidR="008E30D7" w:rsidRPr="00100AB4">
        <w:t xml:space="preserve"> theory first – it’s a much larger strategic loss because 1min is ¼ of the 1AR vs 1/7 of the 1NC which means there’s more abuse if I’m devoting a larger fraction of time.</w:t>
      </w:r>
    </w:p>
    <w:p w14:paraId="00589232" w14:textId="4319B79A" w:rsidR="0062644B" w:rsidRDefault="0062644B" w:rsidP="0062644B">
      <w:pPr>
        <w:pStyle w:val="Heading3"/>
      </w:pPr>
      <w:r w:rsidRPr="00575BB8">
        <w:lastRenderedPageBreak/>
        <w:t>Advantage</w:t>
      </w:r>
    </w:p>
    <w:p w14:paraId="60ED477A" w14:textId="77777777" w:rsidR="0062644B" w:rsidRDefault="0062644B" w:rsidP="0062644B">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09DBFFD2" w14:textId="77777777" w:rsidR="0062644B" w:rsidRPr="005B38BB" w:rsidRDefault="0062644B" w:rsidP="0062644B">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3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7F1DDC0" w14:textId="7EF78B12" w:rsidR="0062644B" w:rsidRPr="007E660D" w:rsidRDefault="0062644B" w:rsidP="0062644B">
      <w:pPr>
        <w:rPr>
          <w:sz w:val="16"/>
        </w:rPr>
      </w:pPr>
      <w:r w:rsidRPr="00E3202C">
        <w:rPr>
          <w:highlight w:val="green"/>
          <w:u w:val="single"/>
        </w:rPr>
        <w:t>Drug companies</w:t>
      </w:r>
      <w:r w:rsidRPr="00E3202C">
        <w:rPr>
          <w:sz w:val="16"/>
          <w:highlight w:val="green"/>
        </w:rPr>
        <w:t xml:space="preserve"> </w:t>
      </w:r>
      <w:r w:rsidRPr="00E3202C">
        <w:rPr>
          <w:b/>
          <w:bCs/>
          <w:highlight w:val="green"/>
          <w:u w:val="single"/>
        </w:rPr>
        <w:t>have brought great innovations</w:t>
      </w:r>
      <w:r w:rsidRPr="00E3202C">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E3202C">
        <w:rPr>
          <w:b/>
          <w:bCs/>
          <w:highlight w:val="green"/>
          <w:u w:val="single"/>
          <w:bdr w:val="single" w:sz="4" w:space="0" w:color="auto"/>
        </w:rPr>
        <w:t>But that’s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proofErr w:type="gramStart"/>
      <w:r w:rsidRPr="00E3202C">
        <w:rPr>
          <w:b/>
          <w:bCs/>
          <w:highlight w:val="green"/>
          <w:u w:val="single"/>
        </w:rPr>
        <w:t>over and over again</w:t>
      </w:r>
      <w:proofErr w:type="gramEnd"/>
      <w:r w:rsidRPr="007E660D">
        <w:rPr>
          <w:sz w:val="16"/>
        </w:rPr>
        <w:t xml:space="preserve">. </w:t>
      </w:r>
      <w:r w:rsidRPr="007E660D">
        <w:rPr>
          <w:u w:val="single"/>
        </w:rPr>
        <w:t xml:space="preserve">Some modern </w:t>
      </w:r>
      <w:r w:rsidRPr="00E3202C">
        <w:rPr>
          <w:highlight w:val="green"/>
          <w:u w:val="single"/>
        </w:rPr>
        <w:t xml:space="preserve">drugs have </w:t>
      </w:r>
      <w:r w:rsidRPr="007E660D">
        <w:rPr>
          <w:u w:val="single"/>
        </w:rPr>
        <w:t xml:space="preserve">an </w:t>
      </w:r>
      <w:r w:rsidRPr="00E3202C">
        <w:rPr>
          <w:highlight w:val="green"/>
          <w:u w:val="single"/>
        </w:rPr>
        <w:t>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p>
    <w:p w14:paraId="74D4ED02" w14:textId="77777777" w:rsidR="0062644B" w:rsidRDefault="0062644B" w:rsidP="0062644B">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79552E6" w14:textId="77777777" w:rsidR="0062644B" w:rsidRPr="00791206" w:rsidRDefault="0062644B" w:rsidP="0062644B">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32"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69A0E0F" w14:textId="0ADA97A0" w:rsidR="0062644B" w:rsidRPr="00E974A9" w:rsidRDefault="0062644B" w:rsidP="0062644B">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E3202C">
        <w:rPr>
          <w:highlight w:val="green"/>
          <w:u w:val="single"/>
        </w:rPr>
        <w:t xml:space="preserve">Revlimid should have </w:t>
      </w:r>
      <w:r w:rsidRPr="00E3202C">
        <w:rPr>
          <w:b/>
          <w:bCs/>
          <w:highlight w:val="green"/>
          <w:u w:val="single"/>
        </w:rPr>
        <w:t>been subject to competition</w:t>
      </w:r>
      <w:r w:rsidRPr="00E3202C">
        <w:rPr>
          <w:highlight w:val="green"/>
          <w:u w:val="single"/>
        </w:rPr>
        <w:t xml:space="preserve"> </w:t>
      </w:r>
      <w:r w:rsidRPr="00E974A9">
        <w:rPr>
          <w:u w:val="single"/>
        </w:rPr>
        <w:t xml:space="preserve">from generic drug makers starting </w:t>
      </w:r>
      <w:r w:rsidRPr="00E3202C">
        <w:rPr>
          <w:highlight w:val="green"/>
          <w:u w:val="single"/>
        </w:rPr>
        <w:t>in 2009</w:t>
      </w:r>
      <w:r w:rsidRPr="00E974A9">
        <w:rPr>
          <w:u w:val="single"/>
        </w:rPr>
        <w:t>, bringing down its cost by many orders of magnitude</w:t>
      </w:r>
      <w:r w:rsidRPr="00E974A9">
        <w:rPr>
          <w:sz w:val="16"/>
        </w:rPr>
        <w:t xml:space="preserve">. But </w:t>
      </w:r>
      <w:r w:rsidRPr="00E3202C">
        <w:rPr>
          <w:highlight w:val="green"/>
          <w:u w:val="single"/>
        </w:rPr>
        <w:t>by obtaining</w:t>
      </w:r>
      <w:r w:rsidRPr="00E3202C">
        <w:rPr>
          <w:sz w:val="16"/>
          <w:highlight w:val="green"/>
        </w:rPr>
        <w:t xml:space="preserve"> </w:t>
      </w:r>
      <w:r w:rsidRPr="00E3202C">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E3202C">
        <w:rPr>
          <w:highlight w:val="green"/>
          <w:u w:val="single"/>
        </w:rPr>
        <w:t>its manufacturer</w:t>
      </w:r>
      <w:r w:rsidRPr="00E974A9">
        <w:rPr>
          <w:u w:val="single"/>
        </w:rPr>
        <w:t xml:space="preserve">, Celgene, has </w:t>
      </w:r>
      <w:r w:rsidRPr="00E3202C">
        <w:rPr>
          <w:highlight w:val="green"/>
          <w:u w:val="single"/>
        </w:rPr>
        <w:t xml:space="preserve">extended </w:t>
      </w:r>
      <w:r w:rsidRPr="00E974A9">
        <w:rPr>
          <w:u w:val="single"/>
        </w:rPr>
        <w:t xml:space="preserve">the drug’s </w:t>
      </w:r>
      <w:r w:rsidRPr="00E3202C">
        <w:rPr>
          <w:b/>
          <w:bCs/>
          <w:highlight w:val="green"/>
          <w:u w:val="single"/>
          <w:bdr w:val="single" w:sz="4" w:space="0" w:color="auto"/>
        </w:rPr>
        <w:t>monopoly</w:t>
      </w:r>
      <w:r w:rsidRPr="00E3202C">
        <w:rPr>
          <w:highlight w:val="green"/>
          <w:u w:val="single"/>
          <w:bdr w:val="single" w:sz="4" w:space="0" w:color="auto"/>
        </w:rPr>
        <w:t xml:space="preserve"> </w:t>
      </w:r>
      <w:r w:rsidRPr="00E3202C">
        <w:rPr>
          <w:b/>
          <w:bCs/>
          <w:highlight w:val="green"/>
          <w:u w:val="single"/>
          <w:bdr w:val="single" w:sz="4" w:space="0" w:color="auto"/>
        </w:rPr>
        <w:t>period</w:t>
      </w:r>
      <w:r w:rsidRPr="00E3202C">
        <w:rPr>
          <w:highlight w:val="green"/>
          <w:u w:val="single"/>
          <w:bdr w:val="single" w:sz="4" w:space="0" w:color="auto"/>
        </w:rPr>
        <w:t xml:space="preserve"> </w:t>
      </w:r>
      <w:r w:rsidRPr="00E3202C">
        <w:rPr>
          <w:b/>
          <w:bCs/>
          <w:highlight w:val="green"/>
          <w:u w:val="single"/>
          <w:bdr w:val="single" w:sz="4" w:space="0" w:color="auto"/>
        </w:rPr>
        <w:t>by 18 years</w:t>
      </w:r>
      <w:r w:rsidRPr="00E3202C">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E3202C">
        <w:rPr>
          <w:b/>
          <w:bCs/>
          <w:highlight w:val="green"/>
          <w:u w:val="single"/>
          <w:bdr w:val="single" w:sz="4" w:space="0" w:color="auto"/>
        </w:rPr>
        <w:t>squeezing 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 xml:space="preserve">They didn’t invent a new drug, rather, they found a new </w:t>
      </w:r>
      <w:r w:rsidRPr="00E974A9">
        <w:rPr>
          <w:u w:val="single"/>
        </w:rPr>
        <w:lastRenderedPageBreak/>
        <w:t>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E3202C">
        <w:rPr>
          <w:highlight w:val="green"/>
          <w:u w:val="single"/>
        </w:rPr>
        <w:t>evergreening</w:t>
      </w:r>
      <w:r w:rsidRPr="00E974A9">
        <w:rPr>
          <w:u w:val="single"/>
        </w:rPr>
        <w:t xml:space="preserve">” — </w:t>
      </w:r>
      <w:r w:rsidRPr="00E3202C">
        <w:rPr>
          <w:highlight w:val="green"/>
          <w:u w:val="single"/>
        </w:rPr>
        <w:t>artificially sustaining a monopoly for</w:t>
      </w:r>
      <w:r w:rsidRPr="00E974A9">
        <w:rPr>
          <w:u w:val="single"/>
        </w:rPr>
        <w:t xml:space="preserve"> years and even </w:t>
      </w:r>
      <w:r w:rsidRPr="00E3202C">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E3202C">
        <w:rPr>
          <w:highlight w:val="green"/>
          <w:u w:val="single"/>
        </w:rPr>
        <w:t xml:space="preserve">most commonly </w:t>
      </w:r>
      <w:r w:rsidRPr="00E974A9">
        <w:rPr>
          <w:u w:val="single"/>
        </w:rPr>
        <w:t>used</w:t>
      </w:r>
      <w:proofErr w:type="gramEnd"/>
      <w:r w:rsidRPr="00E974A9">
        <w:rPr>
          <w:u w:val="single"/>
        </w:rPr>
        <w:t xml:space="preserve"> </w:t>
      </w:r>
      <w:r w:rsidRPr="00E3202C">
        <w:rPr>
          <w:highlight w:val="green"/>
          <w:u w:val="single"/>
        </w:rPr>
        <w:t xml:space="preserve">with blockbuster drugs </w:t>
      </w:r>
      <w:r w:rsidRPr="00E974A9">
        <w:rPr>
          <w:u w:val="single"/>
        </w:rPr>
        <w:t xml:space="preserve">generating the highest prices and profits. </w:t>
      </w:r>
      <w:r w:rsidRPr="00E3202C">
        <w:rPr>
          <w:b/>
          <w:bCs/>
          <w:highlight w:val="green"/>
          <w:u w:val="single"/>
        </w:rPr>
        <w:t xml:space="preserve">Of </w:t>
      </w:r>
      <w:r w:rsidRPr="00E974A9">
        <w:rPr>
          <w:b/>
          <w:bCs/>
          <w:u w:val="single"/>
        </w:rPr>
        <w:t xml:space="preserve">the roughly </w:t>
      </w:r>
      <w:r w:rsidRPr="00E3202C">
        <w:rPr>
          <w:b/>
          <w:bCs/>
          <w:highlight w:val="green"/>
          <w:u w:val="single"/>
        </w:rPr>
        <w:t>100 best-selling drugs</w:t>
      </w:r>
      <w:r w:rsidRPr="00E974A9">
        <w:rPr>
          <w:b/>
          <w:bCs/>
          <w:u w:val="single"/>
        </w:rPr>
        <w:t xml:space="preserve">, more than </w:t>
      </w:r>
      <w:r w:rsidRPr="00E3202C">
        <w:rPr>
          <w:b/>
          <w:bCs/>
          <w:highlight w:val="green"/>
          <w:u w:val="single"/>
        </w:rPr>
        <w:t xml:space="preserve">70 percent have extended </w:t>
      </w:r>
      <w:r w:rsidRPr="00E974A9">
        <w:rPr>
          <w:b/>
          <w:bCs/>
          <w:u w:val="single"/>
        </w:rPr>
        <w:t xml:space="preserve">their </w:t>
      </w:r>
      <w:r w:rsidRPr="00E3202C">
        <w:rPr>
          <w:b/>
          <w:bCs/>
          <w:highlight w:val="green"/>
          <w:u w:val="single"/>
        </w:rPr>
        <w:t>protection</w:t>
      </w:r>
      <w:r w:rsidRPr="00E3202C">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E3202C">
        <w:rPr>
          <w:highlight w:val="green"/>
          <w:u w:val="single"/>
        </w:rPr>
        <w:t xml:space="preserve">brought into </w:t>
      </w:r>
      <w:r w:rsidRPr="00E974A9">
        <w:rPr>
          <w:u w:val="single"/>
        </w:rPr>
        <w:t xml:space="preserve">sharper </w:t>
      </w:r>
      <w:r w:rsidRPr="00E3202C">
        <w:rPr>
          <w:highlight w:val="green"/>
          <w:u w:val="single"/>
        </w:rPr>
        <w:t xml:space="preserve">focus by </w:t>
      </w:r>
      <w:r w:rsidRPr="00E974A9">
        <w:rPr>
          <w:u w:val="single"/>
        </w:rPr>
        <w:t xml:space="preserve">a groundbreaking, publicly available, </w:t>
      </w:r>
      <w:r w:rsidRPr="00E3202C">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E3202C">
        <w:rPr>
          <w:highlight w:val="green"/>
          <w:u w:val="single"/>
        </w:rPr>
        <w:t xml:space="preserve">Competition is </w:t>
      </w:r>
      <w:r w:rsidRPr="00E974A9">
        <w:rPr>
          <w:u w:val="single"/>
        </w:rPr>
        <w:t xml:space="preserve">the backbone of the U.S. economy. But it’s </w:t>
      </w:r>
      <w:r w:rsidRPr="00E3202C">
        <w:rPr>
          <w:highlight w:val="green"/>
          <w:u w:val="single"/>
        </w:rPr>
        <w:t xml:space="preserve">not what we’re </w:t>
      </w:r>
      <w:r w:rsidRPr="00E3202C">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E3202C">
        <w:rPr>
          <w:highlight w:val="green"/>
          <w:u w:val="single"/>
        </w:rPr>
        <w:t xml:space="preserve">Drug prices </w:t>
      </w:r>
      <w:r w:rsidRPr="00E974A9">
        <w:rPr>
          <w:u w:val="single"/>
        </w:rPr>
        <w:t xml:space="preserve">typically </w:t>
      </w:r>
      <w:r w:rsidRPr="00E3202C">
        <w:rPr>
          <w:highlight w:val="green"/>
          <w:u w:val="single"/>
        </w:rPr>
        <w:t xml:space="preserve">drop by </w:t>
      </w:r>
      <w:r w:rsidRPr="00E974A9">
        <w:rPr>
          <w:u w:val="single"/>
        </w:rPr>
        <w:t xml:space="preserve">as much as </w:t>
      </w:r>
      <w:r w:rsidRPr="00E3202C">
        <w:rPr>
          <w:highlight w:val="green"/>
          <w:u w:val="single"/>
        </w:rPr>
        <w:t xml:space="preserve">20 percent when </w:t>
      </w:r>
      <w:r w:rsidRPr="00E974A9">
        <w:rPr>
          <w:u w:val="single"/>
        </w:rPr>
        <w:t xml:space="preserve">the first </w:t>
      </w:r>
      <w:r w:rsidRPr="00E3202C">
        <w:rPr>
          <w:highlight w:val="green"/>
          <w:u w:val="single"/>
        </w:rPr>
        <w:t xml:space="preserve">generic enters </w:t>
      </w:r>
    </w:p>
    <w:p w14:paraId="7F1A1A61" w14:textId="77777777" w:rsidR="0062644B" w:rsidRDefault="0062644B" w:rsidP="0062644B">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772FFA3" w14:textId="77777777" w:rsidR="0062644B" w:rsidRPr="00E2724F" w:rsidRDefault="0062644B" w:rsidP="0062644B">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33" w:history="1">
        <w:r w:rsidRPr="004D0B79">
          <w:rPr>
            <w:rStyle w:val="Hyperlink"/>
          </w:rPr>
          <w:t>https://abcnews.go.com/Health/amidst-superbug-crisis-scientists-urge-innovation/story?id=62763415</w:t>
        </w:r>
      </w:hyperlink>
      <w:r>
        <w:t xml:space="preserve">] Dhruv </w:t>
      </w:r>
    </w:p>
    <w:p w14:paraId="01C5E88F" w14:textId="42C7ECF7" w:rsidR="0062644B" w:rsidRPr="001948D4" w:rsidRDefault="0062644B" w:rsidP="0062644B">
      <w:pPr>
        <w:rPr>
          <w:sz w:val="16"/>
        </w:rPr>
      </w:pPr>
      <w:hyperlink r:id="rId3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E3202C">
        <w:rPr>
          <w:rStyle w:val="StyleUnderline"/>
          <w:highlight w:val="green"/>
        </w:rPr>
        <w:t xml:space="preserve">the </w:t>
      </w:r>
      <w:hyperlink r:id="rId35" w:tgtFrame="_blank" w:history="1">
        <w:r w:rsidRPr="00E3202C">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36"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E3202C">
        <w:rPr>
          <w:rStyle w:val="StyleUnderline"/>
          <w:highlight w:val="green"/>
        </w:rPr>
        <w:t xml:space="preserve">represents a </w:t>
      </w:r>
      <w:r w:rsidRPr="00E3202C">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E3202C">
        <w:rPr>
          <w:rStyle w:val="Emphasis"/>
          <w:highlight w:val="green"/>
        </w:rPr>
        <w:t>rising</w:t>
      </w:r>
      <w:r w:rsidRPr="003C32B5">
        <w:rPr>
          <w:rStyle w:val="Emphasis"/>
        </w:rPr>
        <w:t xml:space="preserve"> rates</w:t>
      </w:r>
      <w:r w:rsidRPr="003C32B5">
        <w:rPr>
          <w:rStyle w:val="StyleUnderline"/>
        </w:rPr>
        <w:t xml:space="preserve"> of </w:t>
      </w:r>
      <w:r w:rsidRPr="00E3202C">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E3202C">
        <w:rPr>
          <w:rStyle w:val="StyleUnderline"/>
          <w:highlight w:val="green"/>
        </w:rPr>
        <w:t xml:space="preserve">may cause </w:t>
      </w:r>
      <w:r w:rsidRPr="00E3202C">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E3202C">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E3202C">
        <w:rPr>
          <w:rStyle w:val="StyleUnderline"/>
          <w:highlight w:val="green"/>
        </w:rPr>
        <w:t>defeat</w:t>
      </w:r>
      <w:r w:rsidRPr="003C32B5">
        <w:rPr>
          <w:sz w:val="16"/>
        </w:rPr>
        <w:t xml:space="preserve"> the </w:t>
      </w:r>
      <w:r w:rsidRPr="00E3202C">
        <w:rPr>
          <w:rStyle w:val="StyleUnderline"/>
          <w:highlight w:val="green"/>
        </w:rPr>
        <w:t>drugs</w:t>
      </w:r>
      <w:r w:rsidRPr="003C32B5">
        <w:rPr>
          <w:rStyle w:val="StyleUnderline"/>
        </w:rPr>
        <w:t xml:space="preserve"> designed to kill them</w:t>
      </w:r>
      <w:r w:rsidRPr="003C32B5">
        <w:rPr>
          <w:sz w:val="16"/>
        </w:rPr>
        <w:t xml:space="preserve">,” according to the Centers for </w:t>
      </w:r>
      <w:r w:rsidRPr="003C32B5">
        <w:rPr>
          <w:sz w:val="16"/>
        </w:rPr>
        <w:lastRenderedPageBreak/>
        <w:t xml:space="preserve">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3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3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E3202C">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E3202C">
        <w:rPr>
          <w:rStyle w:val="StyleUnderline"/>
          <w:highlight w:val="green"/>
        </w:rPr>
        <w:t xml:space="preserve">development of </w:t>
      </w:r>
      <w:r w:rsidRPr="00E3202C">
        <w:rPr>
          <w:rStyle w:val="Emphasis"/>
          <w:highlight w:val="green"/>
        </w:rPr>
        <w:t>new</w:t>
      </w:r>
      <w:r w:rsidRPr="003C32B5">
        <w:rPr>
          <w:rStyle w:val="Emphasis"/>
        </w:rPr>
        <w:t xml:space="preserve"> antimicrobial </w:t>
      </w:r>
      <w:r w:rsidRPr="00E3202C">
        <w:rPr>
          <w:rStyle w:val="Emphasis"/>
          <w:highlight w:val="green"/>
        </w:rPr>
        <w:t>medications</w:t>
      </w:r>
      <w:r w:rsidRPr="003C32B5">
        <w:rPr>
          <w:rStyle w:val="StyleUnderline"/>
        </w:rPr>
        <w:t xml:space="preserve">, </w:t>
      </w:r>
      <w:r w:rsidRPr="00E3202C">
        <w:rPr>
          <w:rStyle w:val="Emphasis"/>
          <w:highlight w:val="green"/>
        </w:rPr>
        <w:t>vaccines</w:t>
      </w:r>
      <w:r w:rsidRPr="003C32B5">
        <w:rPr>
          <w:rStyle w:val="StyleUnderline"/>
        </w:rPr>
        <w:t xml:space="preserve">, </w:t>
      </w:r>
      <w:r w:rsidRPr="00E3202C">
        <w:rPr>
          <w:rStyle w:val="StyleUnderline"/>
          <w:highlight w:val="green"/>
        </w:rPr>
        <w:t>and</w:t>
      </w:r>
      <w:r w:rsidRPr="003C32B5">
        <w:rPr>
          <w:rStyle w:val="StyleUnderline"/>
        </w:rPr>
        <w:t xml:space="preserve"> careful </w:t>
      </w:r>
      <w:r w:rsidRPr="00E3202C">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E3202C">
        <w:rPr>
          <w:rStyle w:val="Emphasis"/>
          <w:highlight w:val="green"/>
        </w:rPr>
        <w:t>innovation is key to solving the crisis</w:t>
      </w:r>
      <w:r w:rsidRPr="003C32B5">
        <w:rPr>
          <w:rStyle w:val="Emphasis"/>
        </w:rPr>
        <w:t>.</w:t>
      </w:r>
      <w:r>
        <w:rPr>
          <w:sz w:val="16"/>
        </w:rPr>
        <w:t xml:space="preserve"> </w:t>
      </w:r>
    </w:p>
    <w:p w14:paraId="20776F59" w14:textId="77777777" w:rsidR="0062644B" w:rsidRPr="00E2724F" w:rsidRDefault="0062644B" w:rsidP="0062644B">
      <w:pPr>
        <w:pStyle w:val="Heading4"/>
      </w:pPr>
      <w:r>
        <w:t xml:space="preserve">Extinction - generic defense doesn’t apply. </w:t>
      </w:r>
    </w:p>
    <w:p w14:paraId="20F7620F" w14:textId="77777777" w:rsidR="0062644B" w:rsidRPr="00A10F89" w:rsidRDefault="0062644B" w:rsidP="0062644B">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3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53D0F8E" w14:textId="781B1A2B" w:rsidR="0062644B" w:rsidRPr="00A10F89" w:rsidRDefault="0062644B" w:rsidP="000A30B9">
      <w:pPr>
        <w:rPr>
          <w:b/>
          <w:iCs/>
          <w:u w:val="single"/>
          <w:bdr w:val="single" w:sz="1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Cs/>
          <w:sz w:val="24"/>
          <w:highlight w:val="green"/>
        </w:rPr>
        <w:t>superbugs</w:t>
      </w:r>
      <w:r w:rsidRPr="00E3202C">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 xml:space="preserve">social-psychological </w:t>
      </w:r>
      <w:r w:rsidRPr="00E3202C">
        <w:rPr>
          <w:rStyle w:val="Emphasis"/>
          <w:sz w:val="24"/>
          <w:highlight w:val="green"/>
        </w:rPr>
        <w:lastRenderedPageBreak/>
        <w:t>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w:t>
      </w:r>
    </w:p>
    <w:p w14:paraId="128A6393" w14:textId="77777777" w:rsidR="0062644B" w:rsidRPr="00575BB8" w:rsidRDefault="0062644B" w:rsidP="0062644B"/>
    <w:p w14:paraId="621ABF97" w14:textId="77777777" w:rsidR="0062644B" w:rsidRPr="00575BB8" w:rsidRDefault="0062644B" w:rsidP="0062644B"/>
    <w:p w14:paraId="5F29B8A1" w14:textId="77777777" w:rsidR="0062644B" w:rsidRPr="00F601E6" w:rsidRDefault="0062644B" w:rsidP="00F601E6"/>
    <w:sectPr w:rsidR="0062644B"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F26C8" w14:textId="77777777" w:rsidR="00C911F3" w:rsidRDefault="00C911F3" w:rsidP="0062644B">
      <w:pPr>
        <w:spacing w:after="0" w:line="240" w:lineRule="auto"/>
      </w:pPr>
      <w:r>
        <w:separator/>
      </w:r>
    </w:p>
  </w:endnote>
  <w:endnote w:type="continuationSeparator" w:id="0">
    <w:p w14:paraId="13969855" w14:textId="77777777" w:rsidR="00C911F3" w:rsidRDefault="00C911F3" w:rsidP="00626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72C6E" w14:textId="77777777" w:rsidR="00C911F3" w:rsidRDefault="00C911F3" w:rsidP="0062644B">
      <w:pPr>
        <w:spacing w:after="0" w:line="240" w:lineRule="auto"/>
      </w:pPr>
      <w:r>
        <w:separator/>
      </w:r>
    </w:p>
  </w:footnote>
  <w:footnote w:type="continuationSeparator" w:id="0">
    <w:p w14:paraId="2F14DC3F" w14:textId="77777777" w:rsidR="00C911F3" w:rsidRDefault="00C911F3" w:rsidP="006264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31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0B9"/>
    <w:rsid w:val="000D26A6"/>
    <w:rsid w:val="000D2B90"/>
    <w:rsid w:val="000D6ED8"/>
    <w:rsid w:val="000D717B"/>
    <w:rsid w:val="00100B28"/>
    <w:rsid w:val="00103F6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03A"/>
    <w:rsid w:val="003F2452"/>
    <w:rsid w:val="003F41EA"/>
    <w:rsid w:val="003F7DF0"/>
    <w:rsid w:val="004039AF"/>
    <w:rsid w:val="00407AFF"/>
    <w:rsid w:val="0041155D"/>
    <w:rsid w:val="004170BF"/>
    <w:rsid w:val="00422567"/>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716"/>
    <w:rsid w:val="004B37B4"/>
    <w:rsid w:val="004B72B4"/>
    <w:rsid w:val="004C0314"/>
    <w:rsid w:val="004C0D3D"/>
    <w:rsid w:val="004C213E"/>
    <w:rsid w:val="004C376C"/>
    <w:rsid w:val="004C657F"/>
    <w:rsid w:val="004D17D8"/>
    <w:rsid w:val="004D52D8"/>
    <w:rsid w:val="004E355B"/>
    <w:rsid w:val="005028E5"/>
    <w:rsid w:val="00503735"/>
    <w:rsid w:val="005124D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6F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44B"/>
    <w:rsid w:val="00626A15"/>
    <w:rsid w:val="006379E9"/>
    <w:rsid w:val="006438CB"/>
    <w:rsid w:val="006529B9"/>
    <w:rsid w:val="00654695"/>
    <w:rsid w:val="0065500A"/>
    <w:rsid w:val="00655217"/>
    <w:rsid w:val="0065727C"/>
    <w:rsid w:val="00674A78"/>
    <w:rsid w:val="00696A16"/>
    <w:rsid w:val="006A1E83"/>
    <w:rsid w:val="006A2587"/>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4D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5DD"/>
    <w:rsid w:val="008C0FA2"/>
    <w:rsid w:val="008C2342"/>
    <w:rsid w:val="008C77B6"/>
    <w:rsid w:val="008D1B91"/>
    <w:rsid w:val="008D724A"/>
    <w:rsid w:val="008E30D7"/>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06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4C"/>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1F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2AF"/>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23B"/>
    <w:rsid w:val="00DF400D"/>
    <w:rsid w:val="00DF5C23"/>
    <w:rsid w:val="00E01DAD"/>
    <w:rsid w:val="00E021DC"/>
    <w:rsid w:val="00E03F91"/>
    <w:rsid w:val="00E064EF"/>
    <w:rsid w:val="00E064F2"/>
    <w:rsid w:val="00E0717B"/>
    <w:rsid w:val="00E15598"/>
    <w:rsid w:val="00E20D65"/>
    <w:rsid w:val="00E33194"/>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42D"/>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947347"/>
  <w14:defaultImageDpi w14:val="300"/>
  <w15:docId w15:val="{B0A8DAF1-CB98-514B-BED0-A5F77CA79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319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331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31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E331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9"/>
    <w:unhideWhenUsed/>
    <w:qFormat/>
    <w:rsid w:val="00E331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31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3194"/>
  </w:style>
  <w:style w:type="character" w:customStyle="1" w:styleId="Heading1Char">
    <w:name w:val="Heading 1 Char"/>
    <w:aliases w:val="Pocket Char"/>
    <w:basedOn w:val="DefaultParagraphFont"/>
    <w:link w:val="Heading1"/>
    <w:uiPriority w:val="9"/>
    <w:rsid w:val="00E331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3194"/>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Text 7 Char,Block Writing Char"/>
    <w:basedOn w:val="DefaultParagraphFont"/>
    <w:link w:val="Heading3"/>
    <w:uiPriority w:val="9"/>
    <w:rsid w:val="00E3319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E331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E3319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Bo"/>
    <w:basedOn w:val="DefaultParagraphFont"/>
    <w:uiPriority w:val="1"/>
    <w:qFormat/>
    <w:rsid w:val="00E33194"/>
    <w:rPr>
      <w:b/>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20"/>
    <w:qFormat/>
    <w:rsid w:val="00E3319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33194"/>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Read,TAG "/>
    <w:basedOn w:val="DefaultParagraphFont"/>
    <w:link w:val="NoSpacing"/>
    <w:uiPriority w:val="99"/>
    <w:unhideWhenUsed/>
    <w:rsid w:val="00E33194"/>
    <w:rPr>
      <w:color w:val="auto"/>
      <w:u w:val="none"/>
    </w:rPr>
  </w:style>
  <w:style w:type="paragraph" w:styleId="DocumentMap">
    <w:name w:val="Document Map"/>
    <w:basedOn w:val="Normal"/>
    <w:link w:val="DocumentMapChar"/>
    <w:uiPriority w:val="99"/>
    <w:semiHidden/>
    <w:unhideWhenUsed/>
    <w:rsid w:val="00E331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3194"/>
    <w:rPr>
      <w:rFonts w:ascii="Lucida Grande" w:hAnsi="Lucida Grande" w:cs="Lucida Grande"/>
    </w:rPr>
  </w:style>
  <w:style w:type="paragraph" w:customStyle="1" w:styleId="textbold">
    <w:name w:val="text bold"/>
    <w:basedOn w:val="Normal"/>
    <w:link w:val="Emphasis"/>
    <w:uiPriority w:val="20"/>
    <w:qFormat/>
    <w:rsid w:val="0062644B"/>
    <w:pPr>
      <w:ind w:left="720"/>
      <w:jc w:val="both"/>
    </w:pPr>
    <w:rPr>
      <w:b/>
      <w:iCs/>
      <w:u w:val="single"/>
      <w:bdr w:val="single" w:sz="8" w:space="0" w:color="auto"/>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62644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62644B"/>
    <w:rPr>
      <w:vertAlign w:val="superscript"/>
    </w:rPr>
  </w:style>
  <w:style w:type="paragraph" w:styleId="FootnoteText">
    <w:name w:val="footnote text"/>
    <w:basedOn w:val="Normal"/>
    <w:link w:val="FootnoteTextChar"/>
    <w:uiPriority w:val="99"/>
    <w:unhideWhenUsed/>
    <w:qFormat/>
    <w:rsid w:val="0062644B"/>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62644B"/>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kiwand.com/en/Principle_of_explosion" TargetMode="External"/><Relationship Id="rId18" Type="http://schemas.openxmlformats.org/officeDocument/2006/relationships/hyperlink" Target="https://www.wikiwand.com/en/Principle_of_explosion" TargetMode="External"/><Relationship Id="rId26" Type="http://schemas.openxmlformats.org/officeDocument/2006/relationships/hyperlink" Target="https://en.wikipedia.org/wiki/Bonini%27s_paradox" TargetMode="External"/><Relationship Id="rId39" Type="http://schemas.openxmlformats.org/officeDocument/2006/relationships/hyperlink" Target="https://www.the-american-interest.com/2017/01/12/superbug-pandemics-and-how-to-prevent-them/" TargetMode="External"/><Relationship Id="rId21" Type="http://schemas.openxmlformats.org/officeDocument/2006/relationships/hyperlink" Target="https://www.wikiwand.com/en/William_of_Soissons" TargetMode="External"/><Relationship Id="rId34" Type="http://schemas.openxmlformats.org/officeDocument/2006/relationships/hyperlink" Target="https://abcnews.go.com/Politics/amal-clooney-angelina-jolie-speak-us-weighed-vetoing/story?id=62574726"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ikiwand.com/en/Classical_logic" TargetMode="External"/><Relationship Id="rId20" Type="http://schemas.openxmlformats.org/officeDocument/2006/relationships/hyperlink" Target="https://www.wikiwand.com/en/Principle_of_explosion" TargetMode="External"/><Relationship Id="rId29" Type="http://schemas.openxmlformats.org/officeDocument/2006/relationships/hyperlink" Target="https://jme.bmj.com/content/early/2021/07/06/medethics-2021-107555"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chnologyreview.com/2019/03/12/136684/a-quantum-experiment-suggests-theres-no-such-thing-as-objective-reality/" TargetMode="External"/><Relationship Id="rId24" Type="http://schemas.openxmlformats.org/officeDocument/2006/relationships/hyperlink" Target="https://plato.stanford.edu/entries/simplicity/" TargetMode="External"/><Relationship Id="rId32" Type="http://schemas.openxmlformats.org/officeDocument/2006/relationships/hyperlink" Target="https://www.arnoldventures.org/stories/evergreening-stunts-competition-costs-consumers-and-taxpayers/" TargetMode="External"/><Relationship Id="rId37" Type="http://schemas.openxmlformats.org/officeDocument/2006/relationships/hyperlink" Target="https://www.who.int/news-room/detail/27-02-2017-who-publishes-list-of-bacteria-for-which-new-antibiotics-are-urgently-needed"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ikiwand.com/en/Pseudo-Scotus" TargetMode="External"/><Relationship Id="rId23" Type="http://schemas.openxmlformats.org/officeDocument/2006/relationships/hyperlink" Target="https://plato.stanford.edu/entries/epistemic-paradoxes/" TargetMode="External"/><Relationship Id="rId28" Type="http://schemas.openxmlformats.org/officeDocument/2006/relationships/hyperlink" Target="http://www.hughlafollette.com/papers/b-guide.htm" TargetMode="External"/><Relationship Id="rId36" Type="http://schemas.openxmlformats.org/officeDocument/2006/relationships/hyperlink" Target="https://www.who.int/antimicrobial-resistance/interagency-coordination-group/IACG_final_report_EN.pdf?ua=1" TargetMode="Externa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31" Type="http://schemas.openxmlformats.org/officeDocument/2006/relationships/hyperlink" Target="https://www.statnews.com/2019/02/11/drug-patent-protection-one-don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wikiwand.com/en/Principle_of_explosion" TargetMode="External"/><Relationship Id="rId27" Type="http://schemas.openxmlformats.org/officeDocument/2006/relationships/hyperlink" Target="http://www.hughlafollette.com/index.htm" TargetMode="External"/><Relationship Id="rId30" Type="http://schemas.openxmlformats.org/officeDocument/2006/relationships/hyperlink" Target="https://scholarship.law.columbia.edu/cgi/viewcontent.cgi?article=2843&amp;context=faculty_scholarship" TargetMode="External"/><Relationship Id="rId35" Type="http://schemas.openxmlformats.org/officeDocument/2006/relationships/hyperlink" Target="https://abcnews.go.com/Health/superbug-fungus-global-health-threat-600-us-infected/story?id=62297532"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eb.stanford.edu/~bobonich/dictionary/dictionary.html" TargetMode="External"/><Relationship Id="rId17" Type="http://schemas.openxmlformats.org/officeDocument/2006/relationships/hyperlink" Target="https://www.wikiwand.com/en/Intuitionistic_logic" TargetMode="External"/><Relationship Id="rId25" Type="http://schemas.openxmlformats.org/officeDocument/2006/relationships/hyperlink" Target="https://en.wikipedia.org/wiki/Bonini%27s_paradox" TargetMode="External"/><Relationship Id="rId33" Type="http://schemas.openxmlformats.org/officeDocument/2006/relationships/hyperlink" Target="https://abcnews.go.com/Health/amidst-superbug-crisis-scientists-urge-innovation/story?id=62763415" TargetMode="External"/><Relationship Id="rId38" Type="http://schemas.openxmlformats.org/officeDocument/2006/relationships/hyperlink" Target="https://abcnews.go.com/Health/melissa-rivers-talks-fathers-suicide-dr-jennifer-ashton/story?id=62733179&amp;cid=clicksource_26_null_headlines_h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15</Pages>
  <Words>7867</Words>
  <Characters>44843</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16</cp:revision>
  <dcterms:created xsi:type="dcterms:W3CDTF">2021-09-05T14:06:00Z</dcterms:created>
  <dcterms:modified xsi:type="dcterms:W3CDTF">2021-09-05T16:35:00Z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