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F9557" w14:textId="63D6BF61" w:rsidR="00011F76" w:rsidRDefault="00011F76" w:rsidP="00011F76">
      <w:pPr>
        <w:pStyle w:val="Heading3"/>
      </w:pPr>
      <w:r>
        <w:t>1AC - FW</w:t>
      </w:r>
    </w:p>
    <w:p w14:paraId="70B122B6" w14:textId="77777777" w:rsidR="00011F76" w:rsidRPr="004322BE" w:rsidRDefault="00011F76" w:rsidP="00011F76">
      <w:pPr>
        <w:pStyle w:val="Heading4"/>
        <w:rPr>
          <w:bCs w:val="0"/>
        </w:rPr>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568DA6D6" w14:textId="77777777" w:rsidR="00011F76" w:rsidRPr="004322BE" w:rsidRDefault="00011F76" w:rsidP="00011F76">
      <w:pPr>
        <w:pStyle w:val="Heading4"/>
        <w:rPr>
          <w:bCs w:val="0"/>
        </w:rPr>
      </w:pPr>
      <w:r w:rsidRPr="004322BE">
        <w:t xml:space="preserve">1] </w:t>
      </w:r>
      <w:r w:rsidRPr="004322BE">
        <w:rPr>
          <w:u w:val="single"/>
        </w:rPr>
        <w:t>Empirics</w:t>
      </w:r>
      <w:r w:rsidRPr="004322BE">
        <w:t>-</w:t>
      </w:r>
      <w:r>
        <w:t xml:space="preserve"> Subjectivity is </w:t>
      </w:r>
      <w:r w:rsidRPr="004322BE">
        <w:t>ine</w:t>
      </w:r>
      <w:r>
        <w:t>scapable</w:t>
      </w:r>
    </w:p>
    <w:p w14:paraId="1346505D" w14:textId="77777777" w:rsidR="00011F76" w:rsidRDefault="00011F76" w:rsidP="00011F76">
      <w:r w:rsidRPr="001E6760">
        <w:rPr>
          <w:rStyle w:val="Style13ptBold"/>
        </w:rPr>
        <w:t>Pölzle</w:t>
      </w:r>
      <w:r>
        <w:rPr>
          <w:rStyle w:val="Style13ptBold"/>
        </w:rPr>
        <w:t>r and Wright 19</w:t>
      </w:r>
      <w:r>
        <w:t xml:space="preserve">[Thomas Pölzler and Jennifer Cole Wright- “Empirical research on folk moral objectivism” </w:t>
      </w:r>
      <w:hyperlink r:id="rId11" w:history="1">
        <w:r>
          <w:rPr>
            <w:rStyle w:val="Hyperlink"/>
          </w:rPr>
          <w:t>https://www.ncbi.nlm.nih.gov/pmc/articles/PMC6686698/</w:t>
        </w:r>
      </w:hyperlink>
      <w:r>
        <w:t xml:space="preserve"> NCBI. Published July 5</w:t>
      </w:r>
      <w:r>
        <w:rPr>
          <w:vertAlign w:val="superscript"/>
        </w:rPr>
        <w:t>th</w:t>
      </w:r>
      <w:proofErr w:type="gramStart"/>
      <w:r>
        <w:t xml:space="preserve"> 2019</w:t>
      </w:r>
      <w:proofErr w:type="gramEnd"/>
      <w:r>
        <w:t xml:space="preserve">] </w:t>
      </w:r>
    </w:p>
    <w:p w14:paraId="0B85B37D" w14:textId="77777777" w:rsidR="00011F76" w:rsidRDefault="00011F76" w:rsidP="00011F76">
      <w:pPr>
        <w:rPr>
          <w:sz w:val="10"/>
        </w:rPr>
      </w:pPr>
      <w:r w:rsidRPr="00F3167B">
        <w:rPr>
          <w:highlight w:val="green"/>
          <w:u w:val="single"/>
        </w:rPr>
        <w:t xml:space="preserve">Examining </w:t>
      </w:r>
      <w:r w:rsidRPr="00A14C1E">
        <w:rPr>
          <w:u w:val="single"/>
        </w:rPr>
        <w:t xml:space="preserve">these </w:t>
      </w:r>
      <w:r w:rsidRPr="00F3167B">
        <w:rPr>
          <w:highlight w:val="green"/>
          <w:u w:val="single"/>
        </w:rPr>
        <w:t>studies'</w:t>
      </w:r>
      <w:r w:rsidRPr="00963B43">
        <w:rPr>
          <w:sz w:val="10"/>
        </w:rPr>
        <w:t xml:space="preserve"> results more closely, however, makes it less clear whether this interpretation is appropriate (Pölzler, 2018b). Take again Goodwin and Darley's study. In this study, </w:t>
      </w:r>
      <w:r>
        <w:rPr>
          <w:u w:val="single"/>
        </w:rPr>
        <w:t>almost 30% of subjects' responses to the disagreement measure</w:t>
      </w:r>
      <w:r w:rsidRPr="00963B43">
        <w:rPr>
          <w:sz w:val="10"/>
        </w:rPr>
        <w:t xml:space="preserve"> and almost </w:t>
      </w:r>
      <w:r>
        <w:rPr>
          <w:u w:val="single"/>
        </w:rPr>
        <w:t>50% of their responses to the truth‐aptness measure fell</w:t>
      </w:r>
      <w:r w:rsidRPr="00963B43">
        <w:rPr>
          <w:sz w:val="10"/>
        </w:rPr>
        <w:t xml:space="preserve"> on the option that the researchers took to be indicative of subjectivism (Goodwin &amp; Darley, 2008, pp. 1347, 1351). Moreover, while </w:t>
      </w:r>
      <w:r w:rsidRPr="00963B43">
        <w:rPr>
          <w:u w:val="single"/>
        </w:rPr>
        <w:t xml:space="preserve">some </w:t>
      </w:r>
      <w:r w:rsidRPr="00F3167B">
        <w:rPr>
          <w:highlight w:val="green"/>
          <w:u w:val="single"/>
        </w:rPr>
        <w:t>moral statements were</w:t>
      </w:r>
      <w:r w:rsidRPr="00963B43">
        <w:rPr>
          <w:sz w:val="10"/>
        </w:rPr>
        <w:t xml:space="preserve"> dominantly </w:t>
      </w:r>
      <w:r w:rsidRPr="00F3167B">
        <w:rPr>
          <w:highlight w:val="green"/>
          <w:u w:val="single"/>
        </w:rPr>
        <w:t xml:space="preserve">classified </w:t>
      </w:r>
      <w:r w:rsidRPr="004374A1">
        <w:rPr>
          <w:u w:val="single"/>
        </w:rPr>
        <w:t>as objective</w:t>
      </w:r>
      <w:r w:rsidRPr="00963B43">
        <w:rPr>
          <w:sz w:val="10"/>
        </w:rPr>
        <w:t xml:space="preserve"> (e.g., the above statement about robbery), many </w:t>
      </w:r>
      <w:r w:rsidRPr="004374A1">
        <w:rPr>
          <w:u w:val="single"/>
        </w:rPr>
        <w:t>others were dominantly classified</w:t>
      </w:r>
      <w:r>
        <w:rPr>
          <w:u w:val="single"/>
        </w:rPr>
        <w:t xml:space="preserve"> </w:t>
      </w:r>
      <w:r w:rsidRPr="00F3167B">
        <w:rPr>
          <w:highlight w:val="green"/>
          <w:u w:val="single"/>
        </w:rPr>
        <w:t>as nonobjective</w:t>
      </w:r>
      <w:r w:rsidRPr="00963B43">
        <w:rPr>
          <w:sz w:val="10"/>
        </w:rPr>
        <w:t xml:space="preserve"> (e.g., the stem cell research statement). This suggests that subjects in </w:t>
      </w:r>
      <w:r>
        <w:rPr>
          <w:u w:val="single"/>
        </w:rPr>
        <w:t xml:space="preserve">Goodwin </w:t>
      </w:r>
      <w:r w:rsidRPr="00F3167B">
        <w:rPr>
          <w:highlight w:val="green"/>
          <w:u w:val="single"/>
        </w:rPr>
        <w:t>and</w:t>
      </w:r>
      <w:r>
        <w:rPr>
          <w:u w:val="single"/>
        </w:rPr>
        <w:t xml:space="preserve"> </w:t>
      </w:r>
      <w:r w:rsidRPr="004374A1">
        <w:rPr>
          <w:u w:val="single"/>
        </w:rPr>
        <w:t>Darley's study may have</w:t>
      </w:r>
      <w:r>
        <w:rPr>
          <w:u w:val="single"/>
        </w:rPr>
        <w:t xml:space="preserve"> </w:t>
      </w:r>
      <w:proofErr w:type="gramStart"/>
      <w:r>
        <w:rPr>
          <w:u w:val="single"/>
        </w:rPr>
        <w:t xml:space="preserve">actually </w:t>
      </w:r>
      <w:r w:rsidRPr="00F3167B">
        <w:rPr>
          <w:highlight w:val="green"/>
          <w:u w:val="single"/>
        </w:rPr>
        <w:t>favored</w:t>
      </w:r>
      <w:proofErr w:type="gramEnd"/>
      <w:r w:rsidRPr="00963B43">
        <w:rPr>
          <w:sz w:val="10"/>
        </w:rPr>
        <w:t xml:space="preserve"> what Wright, Grandjean, and McWhite (2013) called </w:t>
      </w:r>
      <w:r w:rsidRPr="00F3167B">
        <w:rPr>
          <w:rStyle w:val="Emphasis"/>
          <w:highlight w:val="green"/>
        </w:rPr>
        <w:t>“metaethical pluralism</w:t>
      </w:r>
      <w:r w:rsidRPr="00963B43">
        <w:rPr>
          <w:sz w:val="10"/>
        </w:rPr>
        <w:t xml:space="preserve">,” i.e., they sometimes sided with objectivism and other times with nonobjectivism. </w:t>
      </w:r>
      <w:r w:rsidRPr="00963B43">
        <w:rPr>
          <w:u w:val="single"/>
        </w:rPr>
        <w:t>More</w:t>
      </w:r>
      <w:r>
        <w:rPr>
          <w:u w:val="single"/>
        </w:rPr>
        <w:t xml:space="preserve"> recent </w:t>
      </w:r>
      <w:r w:rsidRPr="002B6A08">
        <w:rPr>
          <w:u w:val="single"/>
        </w:rPr>
        <w:t>studies have</w:t>
      </w:r>
      <w:r w:rsidRPr="002B6A08">
        <w:rPr>
          <w:sz w:val="10"/>
        </w:rPr>
        <w:t xml:space="preserve"> by and large </w:t>
      </w:r>
      <w:r w:rsidRPr="002B6A08">
        <w:rPr>
          <w:u w:val="single"/>
        </w:rPr>
        <w:t>confirmed this</w:t>
      </w:r>
      <w:r w:rsidRPr="00963B43">
        <w:rPr>
          <w:sz w:val="10"/>
        </w:rPr>
        <w:t xml:space="preserve"> hypothesis of </w:t>
      </w:r>
      <w:r>
        <w:rPr>
          <w:u w:val="single"/>
        </w:rPr>
        <w:t>folk metaethical pluralism</w:t>
      </w:r>
      <w:r w:rsidRPr="00963B43">
        <w:rPr>
          <w:sz w:val="10"/>
        </w:rPr>
        <w:t xml:space="preserve">. Wright et al. (2013) and Wright, McWhite, and Grandjean (2014), for example, replicated Goodwin and Darley's results, using the exact same measures, but letting subjects classify the presented statements as moral and nonmoral themselves. </w:t>
      </w:r>
      <w:r w:rsidRPr="00F3167B">
        <w:rPr>
          <w:highlight w:val="green"/>
          <w:u w:val="single"/>
        </w:rPr>
        <w:t xml:space="preserve">Objectivity </w:t>
      </w:r>
      <w:r w:rsidRPr="00963B43">
        <w:rPr>
          <w:u w:val="single"/>
        </w:rPr>
        <w:t>ratings</w:t>
      </w:r>
      <w:r w:rsidRPr="00F3167B">
        <w:rPr>
          <w:highlight w:val="green"/>
          <w:u w:val="single"/>
        </w:rPr>
        <w:t xml:space="preserve"> for statements</w:t>
      </w:r>
      <w:r w:rsidRPr="00963B43">
        <w:rPr>
          <w:sz w:val="10"/>
        </w:rPr>
        <w:t xml:space="preserve"> that were dominantly self‐classified as moral </w:t>
      </w:r>
      <w:r w:rsidRPr="00F3167B">
        <w:rPr>
          <w:rStyle w:val="Emphasis"/>
          <w:highlight w:val="green"/>
        </w:rPr>
        <w:t>varied between</w:t>
      </w:r>
      <w:r>
        <w:rPr>
          <w:rStyle w:val="Emphasis"/>
        </w:rPr>
        <w:t xml:space="preserve"> as little as </w:t>
      </w:r>
      <w:r w:rsidRPr="00F3167B">
        <w:rPr>
          <w:rStyle w:val="Emphasis"/>
          <w:highlight w:val="green"/>
        </w:rPr>
        <w:t>5% and</w:t>
      </w:r>
      <w:r>
        <w:rPr>
          <w:rStyle w:val="Emphasis"/>
        </w:rPr>
        <w:t xml:space="preserve"> as much as </w:t>
      </w:r>
      <w:r w:rsidRPr="00F3167B">
        <w:rPr>
          <w:rStyle w:val="Emphasis"/>
          <w:highlight w:val="green"/>
        </w:rPr>
        <w:t>85%.</w:t>
      </w:r>
      <w:r w:rsidRPr="00963B43">
        <w:rPr>
          <w:sz w:val="10"/>
        </w:rPr>
        <w:t xml:space="preserve"> </w:t>
      </w:r>
      <w:r>
        <w:rPr>
          <w:u w:val="single"/>
        </w:rPr>
        <w:t>Research based on different measures yielded high proportions of intrapersonal variation as well</w:t>
      </w:r>
      <w:r w:rsidRPr="00963B43">
        <w:rPr>
          <w:sz w:val="10"/>
        </w:rPr>
        <w:t xml:space="preserve"> (e.g., Beebe, 2014; Beebe, Qiaoan, Wysocki, &amp; Endara, 2015; Beebe &amp; Sackris, 2016; Fisher, Knobe, Strickland, &amp; Keil, 2017; Goodwin &amp; Darley, 2012; Heiphetz &amp; Young, 2017; Wright, 2018; Zijlstra, </w:t>
      </w:r>
      <w:proofErr w:type="gramStart"/>
      <w:r w:rsidRPr="00963B43">
        <w:rPr>
          <w:sz w:val="10"/>
        </w:rPr>
        <w:t>forthcoming‐a</w:t>
      </w:r>
      <w:proofErr w:type="gramEnd"/>
      <w:r w:rsidRPr="00963B43">
        <w:rPr>
          <w:sz w:val="10"/>
        </w:rPr>
        <w:t>).2</w:t>
      </w:r>
    </w:p>
    <w:p w14:paraId="52DE8403" w14:textId="77777777" w:rsidR="00011F76" w:rsidRPr="00F72822" w:rsidRDefault="00011F76" w:rsidP="00011F76">
      <w:pPr>
        <w:pStyle w:val="Heading4"/>
        <w:rPr>
          <w:rFonts w:cs="Calibri"/>
        </w:rPr>
      </w:pPr>
      <w:r>
        <w:t xml:space="preserve">2] </w:t>
      </w:r>
      <w:r w:rsidRPr="00F72822">
        <w:rPr>
          <w:rFonts w:cs="Calibri"/>
        </w:rPr>
        <w:t xml:space="preserve">The rules of logic claim that the only time a statement is invalid is if the antecedent is true, but the consequent is false.  </w:t>
      </w:r>
    </w:p>
    <w:p w14:paraId="3D7B4FEA" w14:textId="77777777" w:rsidR="00011F76" w:rsidRDefault="00011F76" w:rsidP="00011F76">
      <w:r w:rsidRPr="00E62FB2">
        <w:rPr>
          <w:rStyle w:val="StyleUnderline"/>
        </w:rPr>
        <w:t>SEP</w:t>
      </w:r>
      <w:r>
        <w:t xml:space="preserve"> [Stanford Encyclopedia of Philosophy.] “An Introduction to Philosophy.” Stanford University. </w:t>
      </w:r>
      <w:hyperlink r:id="rId12" w:history="1">
        <w:r>
          <w:rPr>
            <w:rStyle w:val="Hyperlink"/>
          </w:rPr>
          <w:t>https://web.stanford.edu/~bobonich/dictionary/dictionary.html</w:t>
        </w:r>
      </w:hyperlink>
      <w:r>
        <w:t xml:space="preserve"> TG </w:t>
      </w:r>
      <w:r w:rsidRPr="00A07974">
        <w:rPr>
          <w:color w:val="FFFFFF" w:themeColor="background1"/>
        </w:rPr>
        <w:t>Massa</w:t>
      </w:r>
    </w:p>
    <w:p w14:paraId="3EB5A245" w14:textId="77777777" w:rsidR="00011F76" w:rsidRPr="0083660B" w:rsidRDefault="00011F76" w:rsidP="00011F76">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591EF7DF" w14:textId="77777777" w:rsidR="00011F76" w:rsidRDefault="00011F76" w:rsidP="00011F76">
      <w:pPr>
        <w:pStyle w:val="Heading4"/>
        <w:rPr>
          <w:rFonts w:cs="Calibri"/>
        </w:rPr>
      </w:pPr>
      <w:r>
        <w:rPr>
          <w:rFonts w:cs="Calibri"/>
        </w:rPr>
        <w:t>I</w:t>
      </w:r>
      <w:r w:rsidRPr="00F72822">
        <w:rPr>
          <w:rFonts w:cs="Calibri"/>
        </w:rPr>
        <w:t>f the aff is winning, they get the ballot is a tacit ballot conditional which means denying the premise proves the conclusion that I should get the ballot.</w:t>
      </w:r>
    </w:p>
    <w:p w14:paraId="141818CE" w14:textId="77777777" w:rsidR="00011F76" w:rsidRDefault="00011F76" w:rsidP="00011F76">
      <w:pPr>
        <w:pStyle w:val="Heading4"/>
      </w:pPr>
      <w:r>
        <w:t>3] Principle of explosion is true.</w:t>
      </w:r>
    </w:p>
    <w:p w14:paraId="7B7C54CC" w14:textId="77777777" w:rsidR="00011F76" w:rsidRPr="007D3843" w:rsidRDefault="00011F76" w:rsidP="00011F76">
      <w:pPr>
        <w:rPr>
          <w:sz w:val="16"/>
        </w:rPr>
      </w:pPr>
      <w:r w:rsidRPr="007D3843">
        <w:rPr>
          <w:b/>
          <w:bCs/>
          <w:sz w:val="26"/>
          <w:szCs w:val="26"/>
          <w:u w:val="single"/>
        </w:rPr>
        <w:t>Wikiwand</w:t>
      </w:r>
      <w:r w:rsidRPr="007D3843">
        <w:rPr>
          <w:sz w:val="16"/>
        </w:rPr>
        <w:t xml:space="preserve">. “Principle of Explosion.” Wikiwand, 0AD, </w:t>
      </w:r>
      <w:hyperlink r:id="rId13" w:history="1">
        <w:r w:rsidRPr="007D3843">
          <w:rPr>
            <w:rStyle w:val="Hyperlink"/>
            <w:sz w:val="16"/>
          </w:rPr>
          <w:t>www.wikiwand.com/en/Principle_of_explosion</w:t>
        </w:r>
      </w:hyperlink>
      <w:r w:rsidRPr="007D3843">
        <w:rPr>
          <w:sz w:val="16"/>
        </w:rPr>
        <w:t>. //Massa</w:t>
      </w:r>
    </w:p>
    <w:p w14:paraId="6BCE1EA0" w14:textId="77777777" w:rsidR="00011F76" w:rsidRPr="00732D31" w:rsidRDefault="00011F76" w:rsidP="00011F76">
      <w:r>
        <w:rPr>
          <w:noProof/>
        </w:rPr>
        <w:lastRenderedPageBreak/>
        <w:drawing>
          <wp:inline distT="0" distB="0" distL="0" distR="0" wp14:anchorId="4FC2821A" wp14:editId="740600D9">
            <wp:extent cx="2635624" cy="1684786"/>
            <wp:effectExtent l="0" t="0" r="6350" b="4445"/>
            <wp:docPr id="4" name="Picture 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4"/>
                    <a:stretch>
                      <a:fillRect/>
                    </a:stretch>
                  </pic:blipFill>
                  <pic:spPr>
                    <a:xfrm>
                      <a:off x="0" y="0"/>
                      <a:ext cx="2656996" cy="1698448"/>
                    </a:xfrm>
                    <a:prstGeom prst="rect">
                      <a:avLst/>
                    </a:prstGeom>
                  </pic:spPr>
                </pic:pic>
              </a:graphicData>
            </a:graphic>
          </wp:inline>
        </w:drawing>
      </w:r>
    </w:p>
    <w:p w14:paraId="5D79DE87" w14:textId="77777777" w:rsidR="00011F76" w:rsidRPr="007D3843" w:rsidRDefault="00011F76" w:rsidP="00011F76">
      <w:pPr>
        <w:rPr>
          <w:sz w:val="16"/>
          <w:szCs w:val="26"/>
        </w:rPr>
      </w:pPr>
      <w:r w:rsidRPr="007D3843">
        <w:rPr>
          <w:sz w:val="16"/>
          <w:szCs w:val="26"/>
        </w:rPr>
        <w:t xml:space="preserve">The principle of explosion (Latin: ex falso (sequitur) quodlibet (EFQ), "from falsehood, anything (follows)", or ex contradictione (sequitur) quodlibet (ECQ), </w:t>
      </w:r>
      <w:r w:rsidRPr="007D3843">
        <w:rPr>
          <w:b/>
          <w:bCs/>
          <w:sz w:val="26"/>
          <w:szCs w:val="26"/>
          <w:u w:val="single"/>
        </w:rPr>
        <w:t>"from contradiction, anything (follows)"), or the principle of </w:t>
      </w:r>
      <w:hyperlink r:id="rId15" w:tooltip="Pseudo-Scotus" w:history="1">
        <w:r w:rsidRPr="007D3843">
          <w:rPr>
            <w:rStyle w:val="Hyperlink"/>
            <w:b/>
            <w:bCs/>
            <w:sz w:val="26"/>
            <w:szCs w:val="26"/>
            <w:u w:val="single"/>
          </w:rPr>
          <w:t>Pseudo-Scotus</w:t>
        </w:r>
      </w:hyperlink>
      <w:r w:rsidRPr="007D3843">
        <w:rPr>
          <w:sz w:val="16"/>
          <w:szCs w:val="26"/>
        </w:rPr>
        <w:t>, is the law of </w:t>
      </w:r>
      <w:hyperlink r:id="rId16" w:tooltip="Classical logic" w:history="1">
        <w:r w:rsidRPr="007D3843">
          <w:rPr>
            <w:rStyle w:val="Hyperlink"/>
            <w:sz w:val="16"/>
            <w:szCs w:val="26"/>
          </w:rPr>
          <w:t>classical logic</w:t>
        </w:r>
      </w:hyperlink>
      <w:r w:rsidRPr="007D3843">
        <w:rPr>
          <w:sz w:val="16"/>
          <w:szCs w:val="26"/>
        </w:rPr>
        <w:t>, </w:t>
      </w:r>
      <w:hyperlink r:id="rId17"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8"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19" w:anchor="citenote2" w:history="1">
        <w:r w:rsidRPr="007D3843">
          <w:rPr>
            <w:rStyle w:val="Hyperlink"/>
            <w:sz w:val="16"/>
            <w:szCs w:val="26"/>
          </w:rPr>
          <w:t>[2]</w:t>
        </w:r>
      </w:hyperlink>
      <w:hyperlink r:id="rId20"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21" w:history="1">
        <w:r w:rsidRPr="007D3843">
          <w:rPr>
            <w:rStyle w:val="Hyperlink"/>
            <w:sz w:val="16"/>
            <w:szCs w:val="26"/>
          </w:rPr>
          <w:t>William of Soissons</w:t>
        </w:r>
      </w:hyperlink>
      <w:r w:rsidRPr="007D3843">
        <w:rPr>
          <w:sz w:val="16"/>
          <w:szCs w:val="26"/>
        </w:rPr>
        <w:t>.</w:t>
      </w:r>
      <w:hyperlink r:id="rId22" w:anchor="citenote4" w:history="1">
        <w:r w:rsidRPr="007D3843">
          <w:rPr>
            <w:rStyle w:val="Hyperlink"/>
            <w:sz w:val="16"/>
            <w:szCs w:val="26"/>
          </w:rPr>
          <w:t>[4]</w:t>
        </w:r>
      </w:hyperlink>
    </w:p>
    <w:p w14:paraId="275ACB5E" w14:textId="77777777" w:rsidR="00011F76" w:rsidRPr="007D3843" w:rsidRDefault="00011F76" w:rsidP="00011F76">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6138A552" w14:textId="77777777" w:rsidR="00011F76" w:rsidRPr="00732D31" w:rsidRDefault="00011F76" w:rsidP="00011F76">
      <w:pPr>
        <w:numPr>
          <w:ilvl w:val="0"/>
          <w:numId w:val="12"/>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552B2244" w14:textId="77777777" w:rsidR="00011F76" w:rsidRPr="00732D31" w:rsidRDefault="00011F76" w:rsidP="00011F76">
      <w:pPr>
        <w:numPr>
          <w:ilvl w:val="0"/>
          <w:numId w:val="12"/>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72CE5E9F" w14:textId="77777777" w:rsidR="00011F76" w:rsidRDefault="00011F76" w:rsidP="00011F76">
      <w:pPr>
        <w:numPr>
          <w:ilvl w:val="0"/>
          <w:numId w:val="12"/>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7210E462" w14:textId="77777777" w:rsidR="00011F76" w:rsidRPr="007A1F10" w:rsidRDefault="00011F76" w:rsidP="00011F76">
      <w:pPr>
        <w:pStyle w:val="Heading4"/>
      </w:pPr>
      <w:r>
        <w:t>4</w:t>
      </w:r>
      <w:r w:rsidRPr="007A1F10">
        <w:t xml:space="preserve">] </w:t>
      </w:r>
      <w:r>
        <w:t>Dogmatism Paradox</w:t>
      </w:r>
    </w:p>
    <w:p w14:paraId="0D166FBA" w14:textId="77777777" w:rsidR="00011F76" w:rsidRDefault="00011F76" w:rsidP="00011F76">
      <w:r w:rsidRPr="00D010E3">
        <w:rPr>
          <w:rStyle w:val="Style13ptBold"/>
        </w:rPr>
        <w:t>Sorensen</w:t>
      </w:r>
      <w:r>
        <w:t xml:space="preserve"> Sorensen, Roy, </w:t>
      </w:r>
      <w:r w:rsidRPr="00F61760">
        <w:t>Professor of Philosophy at Washington University in St. Louis</w:t>
      </w:r>
      <w:r>
        <w:t xml:space="preserve">. "Epistemic Paradoxes.” Stanford Encyclopedia of Philosophy. 21 June 2006. </w:t>
      </w:r>
      <w:hyperlink r:id="rId23" w:history="1">
        <w:r w:rsidRPr="00D20E15">
          <w:rPr>
            <w:rStyle w:val="Hyperlink"/>
          </w:rPr>
          <w:t>https://plato.stanford.edu/entries/epistemic-paradoxes/</w:t>
        </w:r>
      </w:hyperlink>
      <w:r>
        <w:t>. PeteZ</w:t>
      </w:r>
    </w:p>
    <w:p w14:paraId="30C8EA3E" w14:textId="77777777" w:rsidR="00011F76" w:rsidRDefault="00011F76" w:rsidP="00011F76">
      <w:pPr>
        <w:rPr>
          <w:sz w:val="16"/>
        </w:rPr>
      </w:pPr>
      <w:r w:rsidRPr="00D010E3">
        <w:rPr>
          <w:sz w:val="16"/>
        </w:rPr>
        <w:t>Saul Kripke’s ruminations on the surprise test paradox led him to a paradox about dogmatism. He lectured on both paradoxes at Cambridge University to the Moral Sciences Club in 1972. (A descendent of this lecture now appears as Kripke 2011). Gilbert Harman transmitted Kripke’s new paradox as follows:</w:t>
      </w:r>
    </w:p>
    <w:p w14:paraId="26CF24CA" w14:textId="77777777" w:rsidR="00011F76" w:rsidRDefault="00011F76" w:rsidP="00011F76">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w:t>
      </w:r>
      <w:proofErr w:type="gramStart"/>
      <w:r w:rsidRPr="00D010E3">
        <w:rPr>
          <w:rStyle w:val="StyleUnderline"/>
        </w:rPr>
        <w:t>in a position</w:t>
      </w:r>
      <w:proofErr w:type="gramEnd"/>
      <w:r w:rsidRPr="00D010E3">
        <w:rPr>
          <w:rStyle w:val="StyleUnderline"/>
        </w:rPr>
        <w:t xml:space="preserve">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73C3322C" w14:textId="77777777" w:rsidR="00011F76" w:rsidRDefault="00011F76" w:rsidP="00011F76">
      <w:pPr>
        <w:pStyle w:val="Heading4"/>
      </w:pPr>
      <w:r w:rsidRPr="00D24A24">
        <w:lastRenderedPageBreak/>
        <w:t xml:space="preserve">5] </w:t>
      </w:r>
      <w:r>
        <w:t>Vote aff because it’s simple – evaluating responses to this is complicated so don’t</w:t>
      </w:r>
    </w:p>
    <w:p w14:paraId="2268A531" w14:textId="77777777" w:rsidR="00011F76" w:rsidRDefault="00011F76" w:rsidP="00011F76">
      <w:r w:rsidRPr="00D24A24">
        <w:rPr>
          <w:rStyle w:val="Style13ptBold"/>
        </w:rPr>
        <w:t>Baker 04’</w:t>
      </w:r>
      <w:r>
        <w:t xml:space="preserve"> [</w:t>
      </w:r>
      <w:r w:rsidRPr="00D24A24">
        <w:t xml:space="preserve">Baker, Alan, 10-29-2004, "Simplicity (Stanford Encyclopedia of Philosophy)," </w:t>
      </w:r>
      <w:hyperlink r:id="rId24" w:history="1">
        <w:r w:rsidRPr="009B606B">
          <w:rPr>
            <w:rStyle w:val="Hyperlink"/>
          </w:rPr>
          <w:t>https://plato.stanford.edu/entries/simplicity/</w:t>
        </w:r>
      </w:hyperlink>
      <w:r>
        <w:t>]</w:t>
      </w:r>
    </w:p>
    <w:p w14:paraId="23960F29" w14:textId="77777777" w:rsidR="00011F76" w:rsidRPr="00D24A24" w:rsidRDefault="00011F76" w:rsidP="00011F76">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4ED060E0" w14:textId="77777777" w:rsidR="00011F76" w:rsidRPr="000E6813" w:rsidRDefault="00011F76" w:rsidP="00011F76">
      <w:pPr>
        <w:pStyle w:val="Heading4"/>
        <w:rPr>
          <w:rFonts w:eastAsia="Times New Roman"/>
          <w:color w:val="000000"/>
          <w:u w:val="single"/>
        </w:rPr>
      </w:pPr>
      <w:r>
        <w:t>6] A trivial entity exists</w:t>
      </w:r>
    </w:p>
    <w:p w14:paraId="2B214812" w14:textId="77777777" w:rsidR="00011F76" w:rsidRDefault="00011F76" w:rsidP="00011F76">
      <w:pPr>
        <w:autoSpaceDE w:val="0"/>
        <w:autoSpaceDN w:val="0"/>
        <w:adjustRightInd w:val="0"/>
        <w:spacing w:line="254" w:lineRule="auto"/>
        <w:rPr>
          <w:lang w:val="x-none"/>
        </w:rPr>
      </w:pPr>
      <w:r>
        <w:rPr>
          <w:b/>
          <w:bCs/>
          <w:sz w:val="26"/>
          <w:szCs w:val="26"/>
          <w:lang w:val="x-none"/>
        </w:rPr>
        <w:t>Kabay 08</w:t>
      </w:r>
      <w:r>
        <w:rPr>
          <w:lang w:val="x-none"/>
        </w:rPr>
        <w:t xml:space="preserve"> [Paul Douglas Kabay, (PhD thesis, School of Philosophy, Anthropology, and Social Inquiry) "A Defense Of Trivialism" The University Of Melbourne, 2008, https://minerva-access.unimelb.edu.au/handle/11343/35203, DOA:10-25-2017]</w:t>
      </w:r>
    </w:p>
    <w:p w14:paraId="36D69416" w14:textId="77777777" w:rsidR="00011F76" w:rsidRDefault="00011F76" w:rsidP="00011F76">
      <w:pPr>
        <w:autoSpaceDE w:val="0"/>
        <w:autoSpaceDN w:val="0"/>
        <w:adjustRightInd w:val="0"/>
        <w:spacing w:line="254" w:lineRule="auto"/>
        <w:rPr>
          <w:b/>
          <w:bCs/>
          <w:u w:val="single"/>
          <w:shd w:val="clear" w:color="auto" w:fill="00FFFF"/>
          <w:lang w:val="x-none"/>
        </w:rPr>
      </w:pPr>
      <w:r w:rsidRPr="002E7AD3">
        <w:rPr>
          <w:sz w:val="14"/>
        </w:rPr>
        <w:t xml:space="preserve">Let us define a trivial entity as an entity that instantiates every predicate, </w:t>
      </w:r>
      <w:proofErr w:type="gramStart"/>
      <w:r w:rsidRPr="002E7AD3">
        <w:rPr>
          <w:sz w:val="14"/>
        </w:rPr>
        <w:t>i.e.</w:t>
      </w:r>
      <w:proofErr w:type="gramEnd"/>
      <w:r w:rsidRPr="002E7AD3">
        <w:rPr>
          <w:sz w:val="14"/>
        </w:rPr>
        <w:t xml:space="preserve"> an entity of which</w:t>
      </w:r>
      <w:r>
        <w:rPr>
          <w:b/>
          <w:bCs/>
          <w:u w:val="single"/>
          <w:shd w:val="clear" w:color="auto" w:fill="00FFFF"/>
          <w:lang w:val="x-none"/>
        </w:rPr>
        <w:t xml:space="preserve"> everything is true. </w:t>
      </w:r>
      <w:r w:rsidRPr="002E7AD3">
        <w:rPr>
          <w:sz w:val="14"/>
        </w:rPr>
        <w:t>One of the things true of</w:t>
      </w:r>
      <w:r>
        <w:rPr>
          <w:b/>
          <w:bCs/>
          <w:u w:val="single"/>
          <w:shd w:val="clear" w:color="auto" w:fill="00FFFF"/>
          <w:lang w:val="x-none"/>
        </w:rPr>
        <w:t xml:space="preserve"> a trivial entity </w:t>
      </w:r>
      <w:r w:rsidRPr="002E7AD3">
        <w:rPr>
          <w:sz w:val="14"/>
        </w:rPr>
        <w:t>is that it</w:t>
      </w:r>
      <w:r>
        <w:rPr>
          <w:b/>
          <w:bCs/>
          <w:u w:val="single"/>
          <w:shd w:val="clear" w:color="auto" w:fill="00FFFF"/>
          <w:lang w:val="x-none"/>
        </w:rPr>
        <w:t xml:space="preserve"> exists in a reality in which trivialism is true. Hence, if a trivial entity exists, then trivialism is true.</w:t>
      </w:r>
      <w:r w:rsidRPr="002E7AD3">
        <w:rPr>
          <w:sz w:val="14"/>
          <w:szCs w:val="16"/>
          <w:lang w:val="x-none"/>
        </w:rPr>
        <w:t xml:space="preserve"> But is it true that there exists a trivial entity? Here is an argument for thinking that it is true: </w:t>
      </w:r>
      <w:r>
        <w:rPr>
          <w:b/>
          <w:bCs/>
          <w:u w:val="single"/>
          <w:shd w:val="clear" w:color="auto" w:fill="00FFFF"/>
          <w:lang w:val="x-none"/>
        </w:rPr>
        <w:t xml:space="preserve">1) Every being </w:t>
      </w:r>
      <w:r>
        <w:rPr>
          <w:b/>
          <w:bCs/>
          <w:u w:val="single"/>
          <w:lang w:val="x-none"/>
        </w:rPr>
        <w:t xml:space="preserve">(or entity or object) </w:t>
      </w:r>
      <w:r>
        <w:rPr>
          <w:b/>
          <w:bCs/>
          <w:u w:val="single"/>
          <w:shd w:val="clear" w:color="auto" w:fill="00FFFF"/>
          <w:lang w:val="x-none"/>
        </w:rPr>
        <w:t>is either trivial or nontrivial 2) It is not the case that every being is nontrivial 3) Hence, there exists a trivial being</w:t>
      </w:r>
    </w:p>
    <w:p w14:paraId="60FBD6A6" w14:textId="77777777" w:rsidR="00011F76" w:rsidRPr="000339FC" w:rsidRDefault="00011F76" w:rsidP="00011F76">
      <w:pPr>
        <w:pStyle w:val="Heading4"/>
      </w:pPr>
      <w:r>
        <w:t>7</w:t>
      </w:r>
      <w:r w:rsidRPr="000E44FE">
        <w:t>] Negative arguments presuppose the aff being true since they begin with a descriptive premise about the affirmative such as the aff does x, and then justify why x is bad. However, if the aff does not have truth value, that entails the descriptive premise would also not have truth value, which is contradictory.</w:t>
      </w:r>
    </w:p>
    <w:p w14:paraId="38668329" w14:textId="77777777" w:rsidR="00011F76" w:rsidRPr="00173B38" w:rsidRDefault="00011F76" w:rsidP="00011F76"/>
    <w:p w14:paraId="002DA8A7" w14:textId="77777777" w:rsidR="00011F76" w:rsidRDefault="00011F76" w:rsidP="00011F76">
      <w:pPr>
        <w:pStyle w:val="Heading4"/>
        <w:rPr>
          <w:rStyle w:val="Style13ptBold"/>
          <w:b/>
          <w:bCs w:val="0"/>
        </w:rPr>
      </w:pPr>
      <w:r>
        <w:rPr>
          <w:rStyle w:val="Style13ptBold"/>
          <w:b/>
          <w:bCs w:val="0"/>
        </w:rPr>
        <w:t xml:space="preserve">Only a pragmatic deliberative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rsidRPr="00384A33">
        <w:t xml:space="preserve">promoting </w:t>
      </w:r>
      <w:r w:rsidRPr="00937B53">
        <w:rPr>
          <w:u w:val="single"/>
        </w:rPr>
        <w:t>pragmatic deliberation</w:t>
      </w:r>
      <w:r w:rsidRPr="00384A33">
        <w:t>.</w:t>
      </w:r>
    </w:p>
    <w:p w14:paraId="72ABC43D" w14:textId="77777777" w:rsidR="00011F76" w:rsidRPr="004A5125" w:rsidRDefault="00011F76" w:rsidP="00011F76">
      <w:r w:rsidRPr="004A5125">
        <w:rPr>
          <w:rStyle w:val="Style13ptBold"/>
        </w:rPr>
        <w:t>Serra 1</w:t>
      </w:r>
      <w:r w:rsidRPr="004A5125">
        <w:t xml:space="preserve"> [Juan Pablo Serra. What Is and What Should Pragmatic Ethics Be? Some Remarks on Recent Scholarship. EUROPEAN JOURNAL OF PRAGMATISM AND AMERICAN PHILOSOPHY. 2009. Francisco de Vitoria College, Humanities Department, Faculty member]</w:t>
      </w:r>
    </w:p>
    <w:p w14:paraId="4F53F040" w14:textId="12D361CE" w:rsidR="00011F76" w:rsidRPr="00011F76" w:rsidRDefault="00011F76" w:rsidP="00011F76">
      <w:pPr>
        <w:widowControl w:val="0"/>
        <w:autoSpaceDE w:val="0"/>
        <w:autoSpaceDN w:val="0"/>
        <w:adjustRightInd w:val="0"/>
        <w:spacing w:after="240"/>
        <w:rPr>
          <w:sz w:val="10"/>
          <w:szCs w:val="16"/>
        </w:rPr>
      </w:pPr>
      <w:r w:rsidRPr="0068040D">
        <w:rPr>
          <w:sz w:val="10"/>
          <w:szCs w:val="16"/>
        </w:rPr>
        <w:t xml:space="preserve">This separation of theory and practice runs parallel to another split, namely, that of ethics and morals or, better put, of ethical theory and moral practice. Peirce denies that morality is subject to rationality and thinks that </w:t>
      </w:r>
      <w:r w:rsidRPr="0065012C">
        <w:rPr>
          <w:rStyle w:val="StyleUnderline"/>
          <w:szCs w:val="26"/>
          <w:highlight w:val="green"/>
        </w:rPr>
        <w:t>ethics</w:t>
      </w:r>
      <w:r w:rsidRPr="0065012C">
        <w:rPr>
          <w:b/>
          <w:sz w:val="26"/>
          <w:szCs w:val="26"/>
          <w:highlight w:val="green"/>
          <w:u w:val="single"/>
        </w:rPr>
        <w:t xml:space="preserve"> </w:t>
      </w:r>
      <w:r w:rsidRPr="0065012C">
        <w:rPr>
          <w:rStyle w:val="StyleUnderline"/>
          <w:szCs w:val="26"/>
          <w:highlight w:val="green"/>
        </w:rPr>
        <w:t>is</w:t>
      </w:r>
      <w:r w:rsidRPr="0065012C">
        <w:rPr>
          <w:b/>
          <w:sz w:val="26"/>
          <w:szCs w:val="26"/>
          <w:highlight w:val="green"/>
          <w:u w:val="single"/>
        </w:rPr>
        <w:t xml:space="preserve"> </w:t>
      </w:r>
      <w:r w:rsidRPr="0065012C">
        <w:rPr>
          <w:rStyle w:val="StyleUnderline"/>
          <w:szCs w:val="26"/>
          <w:highlight w:val="green"/>
        </w:rPr>
        <w:t>valuable</w:t>
      </w:r>
      <w:r w:rsidRPr="0068040D">
        <w:rPr>
          <w:sz w:val="10"/>
          <w:szCs w:val="16"/>
        </w:rPr>
        <w:t xml:space="preserve"> as a science in a broad sense. But he also regards ethics as a science which bears on human conduct only indirectly, </w:t>
      </w:r>
      <w:r w:rsidRPr="0065012C">
        <w:rPr>
          <w:rStyle w:val="StyleUnderline"/>
          <w:szCs w:val="26"/>
          <w:highlight w:val="green"/>
        </w:rPr>
        <w:t>through</w:t>
      </w:r>
      <w:r w:rsidRPr="0068040D">
        <w:rPr>
          <w:sz w:val="10"/>
          <w:szCs w:val="16"/>
        </w:rPr>
        <w:t xml:space="preserve"> the </w:t>
      </w:r>
      <w:r w:rsidRPr="0068040D">
        <w:rPr>
          <w:sz w:val="10"/>
        </w:rPr>
        <w:t>examination of past actions and the</w:t>
      </w:r>
      <w:r w:rsidRPr="0068040D">
        <w:rPr>
          <w:sz w:val="10"/>
          <w:szCs w:val="16"/>
        </w:rPr>
        <w:t xml:space="preserve"> </w:t>
      </w:r>
      <w:r w:rsidRPr="0065012C">
        <w:rPr>
          <w:rStyle w:val="StyleUnderline"/>
          <w:szCs w:val="26"/>
          <w:highlight w:val="green"/>
        </w:rPr>
        <w:t>self-correction</w:t>
      </w:r>
      <w:r w:rsidRPr="0068040D">
        <w:rPr>
          <w:sz w:val="10"/>
          <w:szCs w:val="1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68040D">
        <w:rPr>
          <w:rStyle w:val="StyleUnderline"/>
          <w:szCs w:val="26"/>
        </w:rPr>
        <w:t>moral</w:t>
      </w:r>
      <w:r w:rsidRPr="0068040D">
        <w:rPr>
          <w:b/>
          <w:sz w:val="26"/>
          <w:szCs w:val="26"/>
          <w:u w:val="single"/>
        </w:rPr>
        <w:t xml:space="preserve"> </w:t>
      </w:r>
      <w:r w:rsidRPr="0068040D">
        <w:rPr>
          <w:rStyle w:val="StyleUnderline"/>
          <w:szCs w:val="26"/>
        </w:rPr>
        <w:t>inquiry</w:t>
      </w:r>
      <w:r w:rsidRPr="0068040D">
        <w:rPr>
          <w:b/>
          <w:sz w:val="26"/>
          <w:szCs w:val="26"/>
          <w:u w:val="single"/>
        </w:rPr>
        <w:t xml:space="preserve"> </w:t>
      </w:r>
      <w:r w:rsidRPr="0068040D">
        <w:rPr>
          <w:rStyle w:val="StyleUnderline"/>
          <w:szCs w:val="26"/>
        </w:rPr>
        <w:t>is</w:t>
      </w:r>
      <w:r w:rsidRPr="0068040D">
        <w:rPr>
          <w:b/>
          <w:sz w:val="26"/>
          <w:szCs w:val="26"/>
          <w:u w:val="single"/>
        </w:rPr>
        <w:t xml:space="preserve"> </w:t>
      </w:r>
      <w:r w:rsidRPr="0065012C">
        <w:rPr>
          <w:rStyle w:val="StyleUnderline"/>
          <w:szCs w:val="26"/>
          <w:highlight w:val="green"/>
        </w:rPr>
        <w:t>performed</w:t>
      </w:r>
      <w:r w:rsidRPr="0065012C">
        <w:rPr>
          <w:b/>
          <w:sz w:val="26"/>
          <w:szCs w:val="26"/>
          <w:highlight w:val="green"/>
          <w:u w:val="single"/>
        </w:rPr>
        <w:t xml:space="preserve"> </w:t>
      </w:r>
      <w:r w:rsidRPr="0065012C">
        <w:rPr>
          <w:rStyle w:val="StyleUnderline"/>
          <w:szCs w:val="26"/>
          <w:highlight w:val="green"/>
        </w:rPr>
        <w:t>in a deliberative</w:t>
      </w:r>
      <w:r w:rsidRPr="0065012C">
        <w:rPr>
          <w:b/>
          <w:sz w:val="26"/>
          <w:szCs w:val="26"/>
          <w:highlight w:val="green"/>
          <w:u w:val="single"/>
        </w:rPr>
        <w:t xml:space="preserve"> </w:t>
      </w:r>
      <w:r w:rsidRPr="0065012C">
        <w:rPr>
          <w:rStyle w:val="StyleUnderline"/>
          <w:szCs w:val="26"/>
          <w:highlight w:val="green"/>
        </w:rPr>
        <w:t>way</w:t>
      </w:r>
      <w:r w:rsidRPr="0065012C">
        <w:rPr>
          <w:b/>
          <w:sz w:val="26"/>
          <w:szCs w:val="26"/>
          <w:highlight w:val="green"/>
          <w:u w:val="single"/>
        </w:rPr>
        <w:t xml:space="preserve">, </w:t>
      </w:r>
      <w:r w:rsidRPr="0068040D">
        <w:rPr>
          <w:rStyle w:val="StyleUnderline"/>
          <w:szCs w:val="26"/>
        </w:rPr>
        <w:t>weighing</w:t>
      </w:r>
      <w:r w:rsidRPr="0068040D">
        <w:rPr>
          <w:sz w:val="10"/>
          <w:szCs w:val="16"/>
        </w:rPr>
        <w:t xml:space="preserve"> up </w:t>
      </w:r>
      <w:r w:rsidRPr="0068040D">
        <w:rPr>
          <w:rStyle w:val="StyleUnderline"/>
          <w:szCs w:val="26"/>
        </w:rPr>
        <w:t>argumentations</w:t>
      </w:r>
      <w:r w:rsidRPr="0068040D">
        <w:rPr>
          <w:sz w:val="10"/>
          <w:szCs w:val="16"/>
        </w:rPr>
        <w:t xml:space="preserve">, </w:t>
      </w:r>
      <w:proofErr w:type="gramStart"/>
      <w:r w:rsidRPr="0068040D">
        <w:rPr>
          <w:sz w:val="10"/>
          <w:szCs w:val="16"/>
        </w:rPr>
        <w:t>beliefs</w:t>
      </w:r>
      <w:proofErr w:type="gramEnd"/>
      <w:r w:rsidRPr="0068040D">
        <w:rPr>
          <w:sz w:val="10"/>
          <w:szCs w:val="16"/>
        </w:rPr>
        <w:t xml:space="preserve"> </w:t>
      </w:r>
      <w:r w:rsidRPr="0068040D">
        <w:rPr>
          <w:rStyle w:val="StyleUnderline"/>
          <w:szCs w:val="26"/>
        </w:rPr>
        <w:t>and</w:t>
      </w:r>
      <w:r w:rsidRPr="0068040D">
        <w:rPr>
          <w:b/>
          <w:sz w:val="26"/>
          <w:szCs w:val="26"/>
          <w:u w:val="single"/>
        </w:rPr>
        <w:t xml:space="preserve"> </w:t>
      </w:r>
      <w:r w:rsidRPr="0068040D">
        <w:rPr>
          <w:rStyle w:val="StyleUnderline"/>
          <w:szCs w:val="26"/>
        </w:rPr>
        <w:t>principles</w:t>
      </w:r>
      <w:r w:rsidRPr="0068040D">
        <w:rPr>
          <w:b/>
          <w:sz w:val="26"/>
          <w:szCs w:val="26"/>
          <w:u w:val="single"/>
        </w:rPr>
        <w:t xml:space="preserve">, </w:t>
      </w:r>
      <w:r w:rsidRPr="0068040D">
        <w:rPr>
          <w:rStyle w:val="StyleUnderline"/>
          <w:szCs w:val="26"/>
        </w:rPr>
        <w:t>and</w:t>
      </w:r>
      <w:r w:rsidRPr="0068040D">
        <w:rPr>
          <w:b/>
          <w:sz w:val="26"/>
          <w:szCs w:val="26"/>
          <w:u w:val="single"/>
        </w:rPr>
        <w:t xml:space="preserve"> </w:t>
      </w:r>
      <w:r w:rsidRPr="0068040D">
        <w:rPr>
          <w:rStyle w:val="StyleUnderline"/>
          <w:szCs w:val="26"/>
        </w:rPr>
        <w:t>comparing</w:t>
      </w:r>
      <w:r w:rsidRPr="0068040D">
        <w:rPr>
          <w:b/>
          <w:sz w:val="26"/>
          <w:szCs w:val="26"/>
          <w:u w:val="single"/>
        </w:rPr>
        <w:t xml:space="preserve"> </w:t>
      </w:r>
      <w:r w:rsidRPr="0068040D">
        <w:rPr>
          <w:rStyle w:val="StyleUnderline"/>
          <w:szCs w:val="26"/>
        </w:rPr>
        <w:t>them</w:t>
      </w:r>
      <w:r w:rsidRPr="0068040D">
        <w:rPr>
          <w:sz w:val="10"/>
          <w:szCs w:val="16"/>
        </w:rPr>
        <w:t xml:space="preserve"> either </w:t>
      </w:r>
      <w:r w:rsidRPr="0068040D">
        <w:rPr>
          <w:rStyle w:val="StyleUnderline"/>
          <w:szCs w:val="26"/>
        </w:rPr>
        <w:t>with</w:t>
      </w:r>
      <w:r w:rsidRPr="0068040D">
        <w:rPr>
          <w:sz w:val="10"/>
          <w:szCs w:val="16"/>
        </w:rPr>
        <w:t xml:space="preserve"> their probable or conceivable </w:t>
      </w:r>
      <w:r w:rsidRPr="0068040D">
        <w:rPr>
          <w:rStyle w:val="StyleUnderline"/>
          <w:szCs w:val="26"/>
        </w:rPr>
        <w:t>consequences</w:t>
      </w:r>
      <w:r w:rsidRPr="0068040D">
        <w:rPr>
          <w:sz w:val="10"/>
          <w:szCs w:val="16"/>
        </w:rPr>
        <w:t xml:space="preserve"> </w:t>
      </w:r>
      <w:r w:rsidRPr="0068040D">
        <w:rPr>
          <w:rStyle w:val="StyleUnderline"/>
          <w:szCs w:val="26"/>
        </w:rPr>
        <w:t>or</w:t>
      </w:r>
      <w:r w:rsidRPr="0068040D">
        <w:rPr>
          <w:sz w:val="10"/>
          <w:szCs w:val="16"/>
        </w:rPr>
        <w:t xml:space="preserve"> with lived as well as possible </w:t>
      </w:r>
      <w:r w:rsidRPr="0068040D">
        <w:rPr>
          <w:rStyle w:val="StyleUnderline"/>
          <w:szCs w:val="26"/>
        </w:rPr>
        <w:t>experiences</w:t>
      </w:r>
      <w:r w:rsidRPr="0068040D">
        <w:rPr>
          <w:b/>
          <w:sz w:val="26"/>
          <w:szCs w:val="26"/>
          <w:u w:val="single"/>
        </w:rPr>
        <w:t xml:space="preserve"> </w:t>
      </w:r>
      <w:r w:rsidRPr="0068040D">
        <w:rPr>
          <w:rStyle w:val="StyleUnderline"/>
          <w:szCs w:val="26"/>
        </w:rPr>
        <w:t>that</w:t>
      </w:r>
      <w:r w:rsidRPr="0068040D">
        <w:rPr>
          <w:b/>
          <w:sz w:val="10"/>
          <w:szCs w:val="26"/>
        </w:rPr>
        <w:t xml:space="preserve"> </w:t>
      </w:r>
      <w:r w:rsidRPr="0068040D">
        <w:rPr>
          <w:sz w:val="10"/>
          <w:szCs w:val="16"/>
        </w:rPr>
        <w:t xml:space="preserve">can be forceful or </w:t>
      </w:r>
      <w:r w:rsidRPr="0068040D">
        <w:rPr>
          <w:rStyle w:val="StyleUnderline"/>
          <w:szCs w:val="26"/>
        </w:rPr>
        <w:t>impinge</w:t>
      </w:r>
      <w:r w:rsidRPr="0068040D">
        <w:rPr>
          <w:b/>
          <w:sz w:val="10"/>
          <w:szCs w:val="26"/>
        </w:rPr>
        <w:t xml:space="preserve"> </w:t>
      </w:r>
      <w:r w:rsidRPr="0068040D">
        <w:rPr>
          <w:rStyle w:val="StyleUnderline"/>
          <w:szCs w:val="26"/>
        </w:rPr>
        <w:t>upon</w:t>
      </w:r>
      <w:r w:rsidRPr="0068040D">
        <w:rPr>
          <w:b/>
          <w:sz w:val="10"/>
          <w:szCs w:val="26"/>
        </w:rPr>
        <w:t xml:space="preserve"> </w:t>
      </w:r>
      <w:r w:rsidRPr="0068040D">
        <w:rPr>
          <w:rStyle w:val="StyleUnderline"/>
          <w:szCs w:val="26"/>
        </w:rPr>
        <w:t>the</w:t>
      </w:r>
      <w:r w:rsidRPr="0068040D">
        <w:rPr>
          <w:sz w:val="10"/>
          <w:szCs w:val="16"/>
        </w:rPr>
        <w:t xml:space="preserve"> deliberative </w:t>
      </w:r>
      <w:r w:rsidRPr="0068040D">
        <w:rPr>
          <w:rStyle w:val="StyleUnderline"/>
          <w:szCs w:val="26"/>
        </w:rPr>
        <w:t>subject</w:t>
      </w:r>
      <w:r w:rsidRPr="0068040D">
        <w:rPr>
          <w:sz w:val="10"/>
          <w:szCs w:val="16"/>
        </w:rPr>
        <w:t xml:space="preserve"> in such a way as to acquire the compulsory resistance due to reality. As Misak puts it succint- ly, “the practice of moral deliberation is responsive to experience, reason, argument, and thought experiments... </w:t>
      </w:r>
      <w:r w:rsidRPr="0065012C">
        <w:rPr>
          <w:rStyle w:val="StyleUnderline"/>
          <w:szCs w:val="26"/>
        </w:rPr>
        <w:t>Such</w:t>
      </w:r>
      <w:r w:rsidRPr="0065012C">
        <w:rPr>
          <w:b/>
          <w:sz w:val="26"/>
          <w:szCs w:val="26"/>
          <w:u w:val="single"/>
        </w:rPr>
        <w:t xml:space="preserve"> </w:t>
      </w:r>
      <w:r w:rsidRPr="0065012C">
        <w:rPr>
          <w:rStyle w:val="StyleUnderline"/>
          <w:szCs w:val="26"/>
        </w:rPr>
        <w:t>responsiveness</w:t>
      </w:r>
      <w:r w:rsidRPr="0065012C">
        <w:rPr>
          <w:b/>
          <w:sz w:val="26"/>
          <w:szCs w:val="26"/>
          <w:u w:val="single"/>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part</w:t>
      </w:r>
      <w:r w:rsidRPr="0065012C">
        <w:rPr>
          <w:b/>
          <w:sz w:val="26"/>
          <w:szCs w:val="26"/>
          <w:u w:val="single"/>
        </w:rPr>
        <w:t xml:space="preserve"> </w:t>
      </w:r>
      <w:r w:rsidRPr="0065012C">
        <w:rPr>
          <w:rStyle w:val="StyleUnderline"/>
          <w:szCs w:val="26"/>
        </w:rPr>
        <w:t>of</w:t>
      </w:r>
      <w:r w:rsidRPr="0068040D">
        <w:rPr>
          <w:b/>
          <w:sz w:val="10"/>
          <w:szCs w:val="26"/>
        </w:rPr>
        <w:t xml:space="preserve"> </w:t>
      </w:r>
      <w:r w:rsidRPr="0065012C">
        <w:rPr>
          <w:rStyle w:val="StyleUnderline"/>
          <w:szCs w:val="26"/>
        </w:rPr>
        <w:t>what</w:t>
      </w:r>
      <w:r w:rsidRPr="0065012C">
        <w:rPr>
          <w:b/>
          <w:sz w:val="26"/>
          <w:szCs w:val="26"/>
          <w:u w:val="single"/>
        </w:rPr>
        <w:t xml:space="preserve"> </w:t>
      </w:r>
      <w:r w:rsidRPr="0065012C">
        <w:rPr>
          <w:rStyle w:val="StyleUnderline"/>
          <w:szCs w:val="26"/>
        </w:rPr>
        <w:t>it</w:t>
      </w:r>
      <w:r w:rsidRPr="0068040D">
        <w:rPr>
          <w:b/>
          <w:sz w:val="10"/>
          <w:szCs w:val="26"/>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to</w:t>
      </w:r>
      <w:r w:rsidRPr="0065012C">
        <w:rPr>
          <w:b/>
          <w:sz w:val="26"/>
          <w:szCs w:val="26"/>
          <w:u w:val="single"/>
        </w:rPr>
        <w:t xml:space="preserve"> </w:t>
      </w:r>
      <w:r w:rsidRPr="0065012C">
        <w:rPr>
          <w:rStyle w:val="StyleUnderline"/>
          <w:szCs w:val="26"/>
        </w:rPr>
        <w:t>make</w:t>
      </w:r>
      <w:r w:rsidRPr="0065012C">
        <w:rPr>
          <w:b/>
          <w:sz w:val="26"/>
          <w:szCs w:val="26"/>
          <w:u w:val="single"/>
        </w:rPr>
        <w:t xml:space="preserve"> </w:t>
      </w:r>
      <w:r w:rsidRPr="0065012C">
        <w:rPr>
          <w:rStyle w:val="StyleUnderline"/>
          <w:szCs w:val="26"/>
        </w:rPr>
        <w:t>a moral decision</w:t>
      </w:r>
      <w:r w:rsidRPr="0068040D">
        <w:rPr>
          <w:sz w:val="10"/>
          <w:szCs w:val="16"/>
        </w:rPr>
        <w:t xml:space="preserve"> and part of what it is to try to live a moral life” (2000: 52)3. Likewise, </w:t>
      </w:r>
      <w:r w:rsidRPr="0065012C">
        <w:rPr>
          <w:rStyle w:val="StyleUnderline"/>
          <w:szCs w:val="26"/>
          <w:highlight w:val="green"/>
        </w:rPr>
        <w:t>this</w:t>
      </w:r>
      <w:r w:rsidRPr="0068040D">
        <w:rPr>
          <w:sz w:val="10"/>
          <w:szCs w:val="16"/>
        </w:rPr>
        <w:t xml:space="preserve"> same </w:t>
      </w:r>
      <w:r w:rsidRPr="0065012C">
        <w:rPr>
          <w:rStyle w:val="StyleUnderline"/>
          <w:szCs w:val="26"/>
          <w:highlight w:val="green"/>
        </w:rPr>
        <w:t>deliberative</w:t>
      </w:r>
      <w:r w:rsidRPr="0065012C">
        <w:rPr>
          <w:b/>
          <w:sz w:val="26"/>
          <w:szCs w:val="26"/>
          <w:highlight w:val="green"/>
          <w:u w:val="single"/>
        </w:rPr>
        <w:t xml:space="preserve"> </w:t>
      </w:r>
      <w:r w:rsidRPr="0065012C">
        <w:rPr>
          <w:rStyle w:val="StyleUnderline"/>
          <w:szCs w:val="26"/>
          <w:highlight w:val="green"/>
        </w:rPr>
        <w:t>activity</w:t>
      </w:r>
      <w:r w:rsidRPr="0065012C">
        <w:rPr>
          <w:b/>
          <w:sz w:val="26"/>
          <w:szCs w:val="26"/>
          <w:highlight w:val="green"/>
          <w:u w:val="single"/>
        </w:rPr>
        <w:t xml:space="preserve"> </w:t>
      </w:r>
      <w:r w:rsidRPr="0065012C">
        <w:rPr>
          <w:rStyle w:val="StyleUnderline"/>
          <w:szCs w:val="26"/>
          <w:highlight w:val="green"/>
        </w:rPr>
        <w:t>implies</w:t>
      </w:r>
      <w:r w:rsidRPr="0065012C">
        <w:rPr>
          <w:b/>
          <w:sz w:val="26"/>
          <w:szCs w:val="26"/>
          <w:highlight w:val="green"/>
          <w:u w:val="single"/>
        </w:rPr>
        <w:t xml:space="preserve"> </w:t>
      </w:r>
      <w:r w:rsidRPr="0065012C">
        <w:rPr>
          <w:rStyle w:val="StyleUnderline"/>
          <w:szCs w:val="26"/>
          <w:highlight w:val="green"/>
        </w:rPr>
        <w:t>an</w:t>
      </w:r>
      <w:r w:rsidRPr="0065012C">
        <w:rPr>
          <w:b/>
          <w:sz w:val="26"/>
          <w:szCs w:val="26"/>
          <w:highlight w:val="green"/>
          <w:u w:val="single"/>
        </w:rPr>
        <w:t xml:space="preserve"> </w:t>
      </w:r>
      <w:r w:rsidRPr="0065012C">
        <w:rPr>
          <w:rStyle w:val="StyleUnderline"/>
          <w:szCs w:val="26"/>
          <w:highlight w:val="green"/>
        </w:rPr>
        <w:t>effort</w:t>
      </w:r>
      <w:r w:rsidRPr="0065012C">
        <w:rPr>
          <w:b/>
          <w:sz w:val="26"/>
          <w:szCs w:val="26"/>
          <w:highlight w:val="green"/>
          <w:u w:val="single"/>
        </w:rPr>
        <w:t xml:space="preserve"> </w:t>
      </w:r>
      <w:r w:rsidRPr="0065012C">
        <w:rPr>
          <w:rStyle w:val="StyleUnderline"/>
          <w:szCs w:val="26"/>
          <w:highlight w:val="green"/>
        </w:rPr>
        <w:t>to</w:t>
      </w:r>
      <w:r w:rsidRPr="0065012C">
        <w:rPr>
          <w:b/>
          <w:sz w:val="26"/>
          <w:szCs w:val="26"/>
          <w:highlight w:val="green"/>
          <w:u w:val="single"/>
        </w:rPr>
        <w:t xml:space="preserve"> </w:t>
      </w:r>
      <w:r w:rsidRPr="0065012C">
        <w:rPr>
          <w:rStyle w:val="StyleUnderline"/>
          <w:szCs w:val="26"/>
          <w:highlight w:val="green"/>
        </w:rPr>
        <w:t>acquire</w:t>
      </w:r>
      <w:r w:rsidRPr="0065012C">
        <w:rPr>
          <w:b/>
          <w:sz w:val="26"/>
          <w:szCs w:val="26"/>
          <w:highlight w:val="green"/>
          <w:u w:val="single"/>
        </w:rPr>
        <w:t xml:space="preserve"> </w:t>
      </w:r>
      <w:r w:rsidRPr="0065012C">
        <w:rPr>
          <w:rStyle w:val="StyleUnderline"/>
          <w:szCs w:val="26"/>
          <w:highlight w:val="green"/>
        </w:rPr>
        <w:t>habits</w:t>
      </w:r>
      <w:r w:rsidRPr="0068040D">
        <w:rPr>
          <w:b/>
          <w:sz w:val="10"/>
          <w:szCs w:val="26"/>
        </w:rPr>
        <w:t>,</w:t>
      </w:r>
      <w:r w:rsidRPr="0068040D">
        <w:rPr>
          <w:sz w:val="10"/>
          <w:szCs w:val="16"/>
        </w:rPr>
        <w:t xml:space="preserve"> beliefs and principles </w:t>
      </w:r>
      <w:r w:rsidRPr="0065012C">
        <w:rPr>
          <w:rStyle w:val="StyleUnderline"/>
          <w:szCs w:val="26"/>
          <w:highlight w:val="green"/>
        </w:rPr>
        <w:t>that</w:t>
      </w:r>
      <w:r w:rsidRPr="0065012C">
        <w:rPr>
          <w:b/>
          <w:sz w:val="26"/>
          <w:szCs w:val="26"/>
          <w:highlight w:val="green"/>
          <w:u w:val="single"/>
        </w:rPr>
        <w:t xml:space="preserve"> </w:t>
      </w:r>
      <w:r w:rsidRPr="0065012C">
        <w:rPr>
          <w:rStyle w:val="StyleUnderline"/>
          <w:szCs w:val="26"/>
          <w:highlight w:val="green"/>
        </w:rPr>
        <w:t>contribute</w:t>
      </w:r>
      <w:r w:rsidRPr="0065012C">
        <w:rPr>
          <w:b/>
          <w:sz w:val="26"/>
          <w:szCs w:val="26"/>
          <w:highlight w:val="green"/>
          <w:u w:val="single"/>
        </w:rPr>
        <w:t xml:space="preserve"> </w:t>
      </w:r>
      <w:r w:rsidRPr="0065012C">
        <w:rPr>
          <w:rStyle w:val="StyleUnderline"/>
          <w:szCs w:val="26"/>
          <w:highlight w:val="green"/>
        </w:rPr>
        <w:t>to</w:t>
      </w:r>
      <w:r w:rsidRPr="0068040D">
        <w:rPr>
          <w:sz w:val="10"/>
          <w:szCs w:val="16"/>
        </w:rPr>
        <w:t xml:space="preserve"> a truly </w:t>
      </w:r>
      <w:r w:rsidRPr="0065012C">
        <w:rPr>
          <w:rStyle w:val="StyleUnderline"/>
          <w:szCs w:val="26"/>
          <w:highlight w:val="green"/>
        </w:rPr>
        <w:t>free</w:t>
      </w:r>
      <w:r w:rsidRPr="0065012C">
        <w:rPr>
          <w:b/>
          <w:sz w:val="26"/>
          <w:szCs w:val="26"/>
          <w:highlight w:val="green"/>
          <w:u w:val="single"/>
        </w:rPr>
        <w:t xml:space="preserve"> </w:t>
      </w:r>
      <w:r w:rsidRPr="0065012C">
        <w:rPr>
          <w:rStyle w:val="StyleUnderline"/>
          <w:szCs w:val="26"/>
          <w:highlight w:val="green"/>
        </w:rPr>
        <w:t>deliberation</w:t>
      </w:r>
      <w:r w:rsidRPr="0068040D">
        <w:rPr>
          <w:sz w:val="10"/>
          <w:szCs w:val="16"/>
        </w:rPr>
        <w:t xml:space="preserve"> which, in turn, can result in creative conclusions. For Peirce, as you get more habit-governed, you become </w:t>
      </w:r>
      <w:proofErr w:type="gramStart"/>
      <w:r w:rsidRPr="0068040D">
        <w:rPr>
          <w:sz w:val="10"/>
          <w:szCs w:val="16"/>
        </w:rPr>
        <w:t xml:space="preserve">more creative and </w:t>
      </w:r>
      <w:r w:rsidRPr="0068040D">
        <w:rPr>
          <w:sz w:val="10"/>
          <w:szCs w:val="16"/>
        </w:rPr>
        <w:lastRenderedPageBreak/>
        <w:t>free</w:t>
      </w:r>
      <w:proofErr w:type="gramEnd"/>
      <w:r w:rsidRPr="0068040D">
        <w:rPr>
          <w:sz w:val="10"/>
          <w:szCs w:val="16"/>
        </w:rPr>
        <w:t xml:space="preserve">, and your selfhood acquires plas- ticity and receptiveness to experience4. Vincent Colapietro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(Colapietro 1997: 270, 281). It is precisely this experi- ment carried out within imagination that generates habits, because, as Peirce says in “A Survey of Pragmaticism”, “it is not the muscular action but the accompanying inward ef- forts, the acts of imagination, that produce the habit” (CP 5.479, 1907). Habits are regular ways of thinking, </w:t>
      </w:r>
      <w:proofErr w:type="gramStart"/>
      <w:r w:rsidRPr="0068040D">
        <w:rPr>
          <w:sz w:val="10"/>
          <w:szCs w:val="16"/>
        </w:rPr>
        <w:t>perceiving</w:t>
      </w:r>
      <w:proofErr w:type="gramEnd"/>
      <w:r w:rsidRPr="0068040D">
        <w:rPr>
          <w:sz w:val="10"/>
          <w:szCs w:val="16"/>
        </w:rPr>
        <w:t xml:space="preserve"> and interpreting that generate actions. As such, habits have a huge influence on human behavior, manifest themselves in the con- crete things we do and, at the same time, are formed within those same activities. Even more, according to Peirce, </w:t>
      </w:r>
      <w:r w:rsidRPr="0065012C">
        <w:rPr>
          <w:rStyle w:val="StyleUnderline"/>
          <w:szCs w:val="26"/>
          <w:highlight w:val="green"/>
        </w:rPr>
        <w:t>the</w:t>
      </w:r>
      <w:r w:rsidRPr="0065012C">
        <w:rPr>
          <w:b/>
          <w:sz w:val="26"/>
          <w:szCs w:val="26"/>
          <w:highlight w:val="green"/>
          <w:u w:val="single"/>
        </w:rPr>
        <w:t xml:space="preserve"> </w:t>
      </w:r>
      <w:r w:rsidRPr="0065012C">
        <w:rPr>
          <w:rStyle w:val="StyleUnderline"/>
          <w:szCs w:val="26"/>
          <w:highlight w:val="green"/>
        </w:rPr>
        <w:t>activity</w:t>
      </w:r>
      <w:r w:rsidRPr="0065012C">
        <w:rPr>
          <w:b/>
          <w:sz w:val="26"/>
          <w:szCs w:val="26"/>
          <w:highlight w:val="green"/>
          <w:u w:val="single"/>
        </w:rPr>
        <w:t xml:space="preserve"> </w:t>
      </w:r>
      <w:r w:rsidRPr="0065012C">
        <w:rPr>
          <w:rStyle w:val="StyleUnderline"/>
          <w:szCs w:val="26"/>
          <w:highlight w:val="green"/>
        </w:rPr>
        <w:t>takes</w:t>
      </w:r>
      <w:r w:rsidRPr="0068040D">
        <w:rPr>
          <w:sz w:val="10"/>
          <w:szCs w:val="16"/>
        </w:rPr>
        <w:t xml:space="preserve"> the </w:t>
      </w:r>
      <w:r w:rsidRPr="0065012C">
        <w:rPr>
          <w:rStyle w:val="StyleUnderline"/>
          <w:szCs w:val="26"/>
          <w:highlight w:val="green"/>
        </w:rPr>
        <w:t>form</w:t>
      </w:r>
      <w:r w:rsidRPr="0065012C">
        <w:rPr>
          <w:b/>
          <w:sz w:val="26"/>
          <w:szCs w:val="26"/>
          <w:highlight w:val="green"/>
          <w:u w:val="single"/>
        </w:rPr>
        <w:t xml:space="preserve"> </w:t>
      </w:r>
      <w:r w:rsidRPr="0065012C">
        <w:rPr>
          <w:rStyle w:val="StyleUnderline"/>
          <w:szCs w:val="26"/>
          <w:highlight w:val="green"/>
        </w:rPr>
        <w:t>of</w:t>
      </w:r>
      <w:r w:rsidRPr="0065012C">
        <w:rPr>
          <w:b/>
          <w:sz w:val="26"/>
          <w:szCs w:val="26"/>
          <w:highlight w:val="green"/>
          <w:u w:val="single"/>
        </w:rPr>
        <w:t xml:space="preserve"> </w:t>
      </w:r>
      <w:r w:rsidRPr="0065012C">
        <w:rPr>
          <w:rStyle w:val="StyleUnderline"/>
          <w:szCs w:val="26"/>
          <w:highlight w:val="green"/>
        </w:rPr>
        <w:t>experimentation</w:t>
      </w:r>
      <w:r w:rsidRPr="0068040D">
        <w:rPr>
          <w:sz w:val="10"/>
          <w:szCs w:val="16"/>
        </w:rPr>
        <w:t xml:space="preserve"> in the inner world; </w:t>
      </w:r>
      <w:r w:rsidRPr="0068040D">
        <w:rPr>
          <w:rStyle w:val="StyleUnderline"/>
          <w:szCs w:val="26"/>
        </w:rPr>
        <w:t>and</w:t>
      </w:r>
      <w:r w:rsidRPr="0068040D">
        <w:rPr>
          <w:sz w:val="10"/>
          <w:szCs w:val="16"/>
        </w:rPr>
        <w:t xml:space="preserve"> the conclusion (if it comes to a definite conclusion), is that under given conditions, the interpreter will have formed the habit of acting </w:t>
      </w:r>
      <w:proofErr w:type="gramStart"/>
      <w:r w:rsidRPr="0068040D">
        <w:rPr>
          <w:sz w:val="10"/>
          <w:szCs w:val="16"/>
        </w:rPr>
        <w:t>in a given</w:t>
      </w:r>
      <w:proofErr w:type="gramEnd"/>
      <w:r w:rsidRPr="0068040D">
        <w:rPr>
          <w:sz w:val="10"/>
          <w:szCs w:val="16"/>
        </w:rPr>
        <w:t xml:space="preserve"> way whenever he may desire a given kind of result. </w:t>
      </w:r>
      <w:r w:rsidRPr="0068040D">
        <w:rPr>
          <w:rStyle w:val="StyleUnderline"/>
          <w:szCs w:val="26"/>
        </w:rPr>
        <w:t>The</w:t>
      </w:r>
      <w:r w:rsidRPr="0068040D">
        <w:rPr>
          <w:sz w:val="10"/>
          <w:szCs w:val="16"/>
        </w:rPr>
        <w:t xml:space="preserve"> real and </w:t>
      </w:r>
      <w:r w:rsidRPr="0068040D">
        <w:rPr>
          <w:rStyle w:val="StyleUnderline"/>
          <w:szCs w:val="26"/>
        </w:rPr>
        <w:t>living</w:t>
      </w:r>
      <w:r w:rsidRPr="0068040D">
        <w:rPr>
          <w:sz w:val="10"/>
          <w:szCs w:val="16"/>
        </w:rPr>
        <w:t xml:space="preserve"> logical </w:t>
      </w:r>
      <w:r w:rsidRPr="0068040D">
        <w:rPr>
          <w:rStyle w:val="StyleUnderline"/>
          <w:szCs w:val="26"/>
        </w:rPr>
        <w:t>conclusion</w:t>
      </w:r>
      <w:r w:rsidRPr="0068040D">
        <w:rPr>
          <w:b/>
          <w:sz w:val="10"/>
          <w:szCs w:val="26"/>
        </w:rPr>
        <w:t xml:space="preserve"> </w:t>
      </w:r>
      <w:r w:rsidRPr="0068040D">
        <w:rPr>
          <w:rStyle w:val="StyleUnderline"/>
          <w:szCs w:val="26"/>
        </w:rPr>
        <w:t>is</w:t>
      </w:r>
      <w:r w:rsidRPr="0068040D">
        <w:rPr>
          <w:b/>
          <w:sz w:val="10"/>
          <w:szCs w:val="26"/>
        </w:rPr>
        <w:t xml:space="preserve"> </w:t>
      </w:r>
      <w:r w:rsidRPr="0068040D">
        <w:rPr>
          <w:sz w:val="10"/>
          <w:szCs w:val="16"/>
        </w:rPr>
        <w:t xml:space="preserve">that </w:t>
      </w:r>
      <w:r w:rsidRPr="0068040D">
        <w:rPr>
          <w:rStyle w:val="StyleUnderline"/>
          <w:szCs w:val="26"/>
        </w:rPr>
        <w:t>habit</w:t>
      </w:r>
      <w:r w:rsidRPr="0068040D">
        <w:rPr>
          <w:sz w:val="10"/>
          <w:szCs w:val="16"/>
        </w:rPr>
        <w:t xml:space="preserve"> (CP 5.491, 1907). Much more evidence could be given to support the view that habits are virtually decided (CP 2.435, c.1893) </w:t>
      </w:r>
      <w:proofErr w:type="gramStart"/>
      <w:r w:rsidRPr="0068040D">
        <w:rPr>
          <w:sz w:val="10"/>
          <w:szCs w:val="16"/>
        </w:rPr>
        <w:t>and also</w:t>
      </w:r>
      <w:proofErr w:type="gramEnd"/>
      <w:r w:rsidRPr="0068040D">
        <w:rPr>
          <w:sz w:val="10"/>
          <w:szCs w:val="1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68040D">
        <w:rPr>
          <w:sz w:val="10"/>
          <w:szCs w:val="16"/>
        </w:rPr>
        <w:t>in itself an</w:t>
      </w:r>
      <w:proofErr w:type="gramEnd"/>
      <w:r w:rsidRPr="0068040D">
        <w:rPr>
          <w:sz w:val="10"/>
          <w:szCs w:val="16"/>
        </w:rPr>
        <w:t xml:space="preserve"> experiment which may have unexpected consequences that impose themselves upon the deliberative subject.  </w:t>
      </w:r>
    </w:p>
    <w:p w14:paraId="62349B2B" w14:textId="77777777" w:rsidR="00011F76" w:rsidRDefault="00011F76" w:rsidP="00011F76">
      <w:pPr>
        <w:pStyle w:val="Heading4"/>
      </w:pPr>
      <w:r>
        <w:t>Additionally prefer</w:t>
      </w:r>
    </w:p>
    <w:p w14:paraId="1731AB3F" w14:textId="77777777" w:rsidR="00011F76" w:rsidRPr="00004AC0" w:rsidRDefault="00011F76" w:rsidP="00011F76">
      <w:pPr>
        <w:pStyle w:val="Heading4"/>
      </w:pPr>
      <w:r>
        <w:t xml:space="preserve">1] </w:t>
      </w:r>
      <w:r w:rsidRPr="00A309E6">
        <w:rPr>
          <w:u w:val="single"/>
        </w:rPr>
        <w:t>Performativity</w:t>
      </w:r>
      <w:r>
        <w:t>- Responding to our framework concedes the validity of pragmatism since that in and of itself is a process of contestation that pragmatism would say is valuable and necessary for spaces like debate to function.</w:t>
      </w:r>
    </w:p>
    <w:p w14:paraId="67835591" w14:textId="77777777" w:rsidR="00011F76" w:rsidRDefault="00011F76" w:rsidP="00011F76">
      <w:pPr>
        <w:pStyle w:val="Heading4"/>
      </w:pPr>
      <w:r>
        <w:t xml:space="preserve">2] </w:t>
      </w:r>
      <w:r w:rsidRPr="00310BAC">
        <w:rPr>
          <w:u w:val="single"/>
        </w:rPr>
        <w:t>TJFS</w:t>
      </w:r>
      <w:r>
        <w:t>- A</w:t>
      </w:r>
      <w:r w:rsidRPr="00310BAC">
        <w:t xml:space="preserve">] </w:t>
      </w:r>
      <w:r w:rsidRPr="00310BAC">
        <w:rPr>
          <w:u w:val="single"/>
        </w:rPr>
        <w:t>Inclusion</w:t>
      </w:r>
      <w:r w:rsidRPr="00310BAC">
        <w:t xml:space="preserve"> – </w:t>
      </w:r>
      <w:r>
        <w:t>Pragmatism</w:t>
      </w:r>
      <w:r w:rsidRPr="00310BAC">
        <w:t xml:space="preserve"> definitionally is a procedural for allowing </w:t>
      </w:r>
      <w:r>
        <w:t xml:space="preserve">almost </w:t>
      </w:r>
      <w:r w:rsidRPr="00310BAC">
        <w:t>any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34769908" w14:textId="77777777" w:rsidR="00011F76" w:rsidRDefault="00011F76" w:rsidP="00011F76">
      <w:pPr>
        <w:pStyle w:val="Heading4"/>
      </w:pPr>
      <w:r>
        <w:t>3</w:t>
      </w:r>
      <w:r w:rsidRPr="00173B38">
        <w:t>] Value – procedural</w:t>
      </w:r>
      <w:r>
        <w:t xml:space="preserve"> decisions have infinite value because they allow agents to take steps to reduce harms under any index. To shut down an avenue for pragmatic discourse necessitates foreclosing all possible decisions in that situation except a static theory we can’t change. Kills the net most value – alternative theories with massive impacts can’t be considered.</w:t>
      </w:r>
    </w:p>
    <w:p w14:paraId="096C5F22" w14:textId="77777777" w:rsidR="00011F76" w:rsidRPr="00B56222" w:rsidRDefault="00011F76" w:rsidP="00011F76">
      <w:pPr>
        <w:pStyle w:val="Heading4"/>
      </w:pPr>
      <w:r>
        <w:t>4</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r w:rsidRPr="00AD4023">
        <w:rPr>
          <w:rFonts w:cs="Calibri"/>
        </w:rPr>
        <w:br/>
        <w:t xml:space="preserve">LaFollete 2K </w:t>
      </w:r>
      <w:r w:rsidRPr="00AD4023">
        <w:rPr>
          <w:rFonts w:cs="Calibri"/>
        </w:rPr>
        <w:br/>
      </w:r>
      <w:r w:rsidRPr="00AD4023">
        <w:rPr>
          <w:rFonts w:cs="Calibri"/>
          <w:b w:val="0"/>
          <w:sz w:val="18"/>
        </w:rPr>
        <w:t xml:space="preserve">"Pragmatic Ethics" </w:t>
      </w:r>
      <w:hyperlink r:id="rId25" w:history="1">
        <w:r w:rsidRPr="00AD4023">
          <w:rPr>
            <w:rFonts w:cs="Calibri"/>
            <w:b w:val="0"/>
            <w:sz w:val="18"/>
          </w:rPr>
          <w:t>Hugh LaFollette</w:t>
        </w:r>
      </w:hyperlink>
      <w:r w:rsidRPr="00AD4023">
        <w:rPr>
          <w:rFonts w:cs="Calibri"/>
          <w:b w:val="0"/>
          <w:sz w:val="18"/>
        </w:rPr>
        <w:t xml:space="preserve"> In </w:t>
      </w:r>
      <w:hyperlink r:id="rId26" w:history="1">
        <w:r w:rsidRPr="00AD4023">
          <w:rPr>
            <w:rFonts w:cs="Calibri"/>
            <w:b w:val="0"/>
            <w:sz w:val="18"/>
          </w:rPr>
          <w:t>Blackwell Guide to Ethical Theory</w:t>
        </w:r>
      </w:hyperlink>
      <w:r w:rsidRPr="00AD4023">
        <w:rPr>
          <w:rFonts w:cs="Calibri"/>
          <w:b w:val="0"/>
          <w:sz w:val="18"/>
        </w:rPr>
        <w:t xml:space="preserve"> 2000. Hugh LaFollette is Marie E. and Leslie Cole Professor in Ethics at the University of South Florida St. Petersburg. He is editor-in-chief of The International Encyclopedia of Ethics</w:t>
      </w:r>
    </w:p>
    <w:p w14:paraId="1D8A5B31" w14:textId="77777777" w:rsidR="00011F76" w:rsidRPr="003069FE" w:rsidRDefault="00011F76" w:rsidP="00011F76">
      <w:pPr>
        <w:rPr>
          <w:sz w:val="12"/>
          <w:szCs w:val="26"/>
        </w:rPr>
      </w:pPr>
      <w:r w:rsidRPr="002A3492">
        <w:rPr>
          <w:sz w:val="12"/>
          <w:szCs w:val="26"/>
        </w:rPr>
        <w:t xml:space="preserve">Employs </w:t>
      </w:r>
      <w:proofErr w:type="gramStart"/>
      <w:r w:rsidRPr="002A3492">
        <w:rPr>
          <w:sz w:val="12"/>
          <w:szCs w:val="26"/>
        </w:rPr>
        <w:t>criteria, but</w:t>
      </w:r>
      <w:proofErr w:type="gramEnd"/>
      <w:r w:rsidRPr="002A3492">
        <w:rPr>
          <w:sz w:val="12"/>
          <w:szCs w:val="26"/>
        </w:rPr>
        <w:t xml:space="preserve"> is not criterial The previous discussions enable us to say more precisely why pragmatists reject a criterial view of morality. Pragmatism's core contention that </w:t>
      </w:r>
      <w:r w:rsidRPr="00F3167B">
        <w:rPr>
          <w:rStyle w:val="StyleUnderline"/>
          <w:sz w:val="26"/>
          <w:szCs w:val="26"/>
          <w:highlight w:val="green"/>
        </w:rPr>
        <w:t>practice</w:t>
      </w:r>
      <w:r w:rsidRPr="000E7A47">
        <w:rPr>
          <w:b/>
          <w:sz w:val="26"/>
          <w:szCs w:val="26"/>
          <w:u w:val="single"/>
        </w:rPr>
        <w:t xml:space="preserve"> </w:t>
      </w:r>
      <w:r w:rsidRPr="002A3492">
        <w:rPr>
          <w:sz w:val="12"/>
          <w:szCs w:val="26"/>
        </w:rPr>
        <w:t xml:space="preserve">is primary in philosophy </w:t>
      </w:r>
      <w:r w:rsidRPr="00F3167B">
        <w:rPr>
          <w:rStyle w:val="StyleUnderline"/>
          <w:sz w:val="26"/>
          <w:szCs w:val="26"/>
          <w:highlight w:val="green"/>
        </w:rPr>
        <w:t>rules</w:t>
      </w:r>
      <w:r w:rsidRPr="00F3167B">
        <w:rPr>
          <w:b/>
          <w:sz w:val="26"/>
          <w:szCs w:val="26"/>
          <w:highlight w:val="green"/>
          <w:u w:val="single"/>
        </w:rPr>
        <w:t xml:space="preserve"> </w:t>
      </w:r>
      <w:r w:rsidRPr="00F3167B">
        <w:rPr>
          <w:rStyle w:val="StyleUnderline"/>
          <w:sz w:val="26"/>
          <w:szCs w:val="26"/>
          <w:highlight w:val="green"/>
        </w:rPr>
        <w:t>out</w:t>
      </w:r>
      <w:r w:rsidRPr="000E7A47">
        <w:rPr>
          <w:b/>
          <w:sz w:val="26"/>
          <w:szCs w:val="26"/>
          <w:u w:val="single"/>
        </w:rPr>
        <w:t xml:space="preserve"> </w:t>
      </w:r>
      <w:r w:rsidRPr="002A3492">
        <w:rPr>
          <w:sz w:val="12"/>
          <w:szCs w:val="26"/>
        </w:rPr>
        <w:t xml:space="preserve">the hope of logically prior </w:t>
      </w:r>
      <w:r w:rsidRPr="00F3167B">
        <w:rPr>
          <w:rStyle w:val="StyleUnderline"/>
          <w:sz w:val="26"/>
          <w:szCs w:val="26"/>
          <w:highlight w:val="green"/>
        </w:rPr>
        <w:t>criteria</w:t>
      </w:r>
      <w:r w:rsidRPr="002A3492">
        <w:rPr>
          <w:sz w:val="12"/>
          <w:szCs w:val="26"/>
        </w:rPr>
        <w:t xml:space="preserve">. Any meaningful criteria evolve from our attempt to live morally – in deciding what is the best action in the circumstances. </w:t>
      </w:r>
      <w:r w:rsidRPr="00F3167B">
        <w:rPr>
          <w:rStyle w:val="StyleUnderline"/>
          <w:sz w:val="26"/>
          <w:szCs w:val="26"/>
          <w:highlight w:val="green"/>
        </w:rPr>
        <w:t>Criteria</w:t>
      </w:r>
      <w:r w:rsidRPr="00F3167B">
        <w:rPr>
          <w:b/>
          <w:sz w:val="26"/>
          <w:szCs w:val="26"/>
          <w:highlight w:val="green"/>
          <w:u w:val="single"/>
        </w:rPr>
        <w:t xml:space="preserve"> </w:t>
      </w:r>
      <w:r w:rsidRPr="002A3492">
        <w:rPr>
          <w:sz w:val="12"/>
          <w:szCs w:val="26"/>
        </w:rPr>
        <w:t xml:space="preserve">are not discovered by pure reason, and they </w:t>
      </w:r>
      <w:r w:rsidRPr="00F3167B">
        <w:rPr>
          <w:rStyle w:val="StyleUnderline"/>
          <w:sz w:val="26"/>
          <w:szCs w:val="26"/>
          <w:highlight w:val="green"/>
        </w:rPr>
        <w:t>are</w:t>
      </w:r>
      <w:r w:rsidRPr="00F3167B">
        <w:rPr>
          <w:b/>
          <w:sz w:val="26"/>
          <w:szCs w:val="26"/>
          <w:highlight w:val="green"/>
          <w:u w:val="single"/>
        </w:rPr>
        <w:t xml:space="preserve"> </w:t>
      </w:r>
      <w:r w:rsidRPr="00F3167B">
        <w:rPr>
          <w:rStyle w:val="StyleUnderline"/>
          <w:sz w:val="26"/>
          <w:szCs w:val="26"/>
          <w:highlight w:val="green"/>
        </w:rPr>
        <w:t>not</w:t>
      </w:r>
      <w:r w:rsidRPr="00F3167B">
        <w:rPr>
          <w:b/>
          <w:sz w:val="26"/>
          <w:szCs w:val="26"/>
          <w:highlight w:val="green"/>
          <w:u w:val="single"/>
        </w:rPr>
        <w:t xml:space="preserve"> </w:t>
      </w:r>
      <w:r w:rsidRPr="00F3167B">
        <w:rPr>
          <w:rStyle w:val="StyleUnderline"/>
          <w:sz w:val="26"/>
          <w:szCs w:val="26"/>
          <w:highlight w:val="green"/>
        </w:rPr>
        <w:t>fixed</w:t>
      </w:r>
      <w:r w:rsidRPr="002A3492">
        <w:rPr>
          <w:sz w:val="12"/>
          <w:szCs w:val="26"/>
        </w:rPr>
        <w:t xml:space="preserve">. As ends of action, they are always revisable. </w:t>
      </w:r>
      <w:r w:rsidRPr="00F3167B">
        <w:rPr>
          <w:rStyle w:val="StyleUnderline"/>
          <w:sz w:val="26"/>
          <w:szCs w:val="26"/>
          <w:highlight w:val="green"/>
        </w:rPr>
        <w:t>As</w:t>
      </w:r>
      <w:r w:rsidRPr="00F3167B">
        <w:rPr>
          <w:b/>
          <w:sz w:val="26"/>
          <w:szCs w:val="26"/>
          <w:highlight w:val="green"/>
          <w:u w:val="single"/>
        </w:rPr>
        <w:t xml:space="preserve">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obtain</w:t>
      </w:r>
      <w:r w:rsidRPr="00F3167B">
        <w:rPr>
          <w:b/>
          <w:sz w:val="26"/>
          <w:szCs w:val="26"/>
          <w:highlight w:val="green"/>
          <w:u w:val="single"/>
        </w:rPr>
        <w:t xml:space="preserve"> </w:t>
      </w:r>
      <w:r w:rsidRPr="00F3167B">
        <w:rPr>
          <w:rStyle w:val="StyleUnderline"/>
          <w:sz w:val="26"/>
          <w:szCs w:val="26"/>
          <w:highlight w:val="green"/>
        </w:rPr>
        <w:t>new</w:t>
      </w:r>
      <w:r w:rsidRPr="00F3167B">
        <w:rPr>
          <w:b/>
          <w:sz w:val="26"/>
          <w:szCs w:val="26"/>
          <w:highlight w:val="green"/>
          <w:u w:val="single"/>
        </w:rPr>
        <w:t xml:space="preserve"> </w:t>
      </w:r>
      <w:r w:rsidRPr="00F3167B">
        <w:rPr>
          <w:rStyle w:val="StyleUnderline"/>
          <w:sz w:val="26"/>
          <w:szCs w:val="26"/>
          <w:highlight w:val="green"/>
        </w:rPr>
        <w:t>evidence</w:t>
      </w:r>
      <w:r w:rsidRPr="00F3167B">
        <w:rPr>
          <w:b/>
          <w:sz w:val="26"/>
          <w:szCs w:val="26"/>
          <w:highlight w:val="green"/>
          <w:u w:val="single"/>
        </w:rPr>
        <w:t xml:space="preserve"> </w:t>
      </w:r>
      <w:r w:rsidRPr="002A3492">
        <w:rPr>
          <w:sz w:val="12"/>
          <w:szCs w:val="26"/>
        </w:rPr>
        <w:t xml:space="preserve">about ourselves and our world, and as our </w:t>
      </w:r>
      <w:proofErr w:type="gramStart"/>
      <w:r w:rsidRPr="002A3492">
        <w:rPr>
          <w:sz w:val="12"/>
          <w:szCs w:val="26"/>
        </w:rPr>
        <w:t>worlds</w:t>
      </w:r>
      <w:proofErr w:type="gramEnd"/>
      <w:r w:rsidRPr="002A3492">
        <w:rPr>
          <w:sz w:val="12"/>
          <w:szCs w:val="26"/>
        </w:rPr>
        <w:t xml:space="preserve"> changes,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find</w:t>
      </w:r>
      <w:r w:rsidRPr="00F3167B">
        <w:rPr>
          <w:b/>
          <w:sz w:val="26"/>
          <w:szCs w:val="26"/>
          <w:highlight w:val="green"/>
          <w:u w:val="single"/>
        </w:rPr>
        <w:t xml:space="preserve"> </w:t>
      </w:r>
      <w:r w:rsidRPr="002A3492">
        <w:rPr>
          <w:sz w:val="12"/>
          <w:szCs w:val="26"/>
        </w:rPr>
        <w:t xml:space="preserve">that </w:t>
      </w:r>
      <w:r w:rsidRPr="00F3167B">
        <w:rPr>
          <w:rStyle w:val="StyleUnderline"/>
          <w:sz w:val="26"/>
          <w:szCs w:val="26"/>
          <w:highlight w:val="green"/>
        </w:rPr>
        <w:t>what</w:t>
      </w:r>
      <w:r w:rsidRPr="00F3167B">
        <w:rPr>
          <w:b/>
          <w:sz w:val="26"/>
          <w:szCs w:val="26"/>
          <w:highlight w:val="green"/>
          <w:u w:val="single"/>
        </w:rPr>
        <w:t xml:space="preserve"> </w:t>
      </w:r>
      <w:r w:rsidRPr="00F3167B">
        <w:rPr>
          <w:rStyle w:val="StyleUnderline"/>
          <w:sz w:val="26"/>
          <w:szCs w:val="26"/>
          <w:highlight w:val="green"/>
        </w:rPr>
        <w:t>was</w:t>
      </w:r>
      <w:r w:rsidRPr="00F3167B">
        <w:rPr>
          <w:b/>
          <w:sz w:val="26"/>
          <w:szCs w:val="26"/>
          <w:highlight w:val="green"/>
          <w:u w:val="single"/>
        </w:rPr>
        <w:t xml:space="preserve"> </w:t>
      </w:r>
      <w:r w:rsidRPr="00F3167B">
        <w:rPr>
          <w:rStyle w:val="StyleUnderline"/>
          <w:sz w:val="26"/>
          <w:szCs w:val="26"/>
          <w:highlight w:val="green"/>
        </w:rPr>
        <w:t>appropriate</w:t>
      </w:r>
      <w:r w:rsidRPr="00F3167B">
        <w:rPr>
          <w:b/>
          <w:sz w:val="26"/>
          <w:szCs w:val="26"/>
          <w:highlight w:val="green"/>
          <w:u w:val="single"/>
        </w:rPr>
        <w:t xml:space="preserve"> </w:t>
      </w:r>
      <w:r w:rsidRPr="002A3492">
        <w:rPr>
          <w:sz w:val="12"/>
          <w:szCs w:val="26"/>
        </w:rPr>
        <w:t xml:space="preserve">for the old environment </w:t>
      </w:r>
      <w:r w:rsidRPr="00F3167B">
        <w:rPr>
          <w:rStyle w:val="StyleUnderline"/>
          <w:sz w:val="26"/>
          <w:szCs w:val="26"/>
          <w:highlight w:val="green"/>
        </w:rPr>
        <w:t>may</w:t>
      </w:r>
      <w:r w:rsidRPr="00F3167B">
        <w:rPr>
          <w:b/>
          <w:sz w:val="26"/>
          <w:szCs w:val="26"/>
          <w:highlight w:val="green"/>
          <w:u w:val="single"/>
        </w:rPr>
        <w:t xml:space="preserve"> </w:t>
      </w:r>
      <w:r w:rsidRPr="00F3167B">
        <w:rPr>
          <w:rStyle w:val="StyleUnderline"/>
          <w:sz w:val="26"/>
          <w:szCs w:val="26"/>
          <w:highlight w:val="green"/>
        </w:rPr>
        <w:t>not</w:t>
      </w:r>
      <w:r w:rsidRPr="00F3167B">
        <w:rPr>
          <w:b/>
          <w:sz w:val="26"/>
          <w:szCs w:val="26"/>
          <w:highlight w:val="green"/>
          <w:u w:val="single"/>
        </w:rPr>
        <w:t xml:space="preserve"> </w:t>
      </w:r>
      <w:r w:rsidRPr="00F3167B">
        <w:rPr>
          <w:rStyle w:val="StyleUnderline"/>
          <w:sz w:val="26"/>
          <w:szCs w:val="26"/>
          <w:highlight w:val="green"/>
        </w:rPr>
        <w:t>be</w:t>
      </w:r>
      <w:r w:rsidRPr="00F3167B">
        <w:rPr>
          <w:b/>
          <w:sz w:val="26"/>
          <w:szCs w:val="26"/>
          <w:highlight w:val="green"/>
          <w:u w:val="single"/>
        </w:rPr>
        <w:t xml:space="preserve"> </w:t>
      </w:r>
      <w:r w:rsidRPr="00F3167B">
        <w:rPr>
          <w:rStyle w:val="StyleUnderline"/>
          <w:sz w:val="26"/>
          <w:szCs w:val="26"/>
          <w:highlight w:val="green"/>
        </w:rPr>
        <w:t>conducive</w:t>
      </w:r>
      <w:r w:rsidRPr="00F3167B">
        <w:rPr>
          <w:b/>
          <w:sz w:val="26"/>
          <w:szCs w:val="26"/>
          <w:highlight w:val="green"/>
          <w:u w:val="single"/>
        </w:rPr>
        <w:t xml:space="preserve"> </w:t>
      </w:r>
      <w:r w:rsidRPr="00F3167B">
        <w:rPr>
          <w:rStyle w:val="StyleUnderline"/>
          <w:sz w:val="26"/>
          <w:szCs w:val="26"/>
          <w:highlight w:val="green"/>
        </w:rPr>
        <w:t>to</w:t>
      </w:r>
      <w:r w:rsidRPr="002A3492">
        <w:rPr>
          <w:sz w:val="12"/>
          <w:szCs w:val="26"/>
        </w:rPr>
        <w:t xml:space="preserve"> survival in </w:t>
      </w:r>
      <w:r w:rsidRPr="00F3167B">
        <w:rPr>
          <w:rStyle w:val="StyleUnderline"/>
          <w:sz w:val="26"/>
          <w:szCs w:val="26"/>
          <w:highlight w:val="green"/>
        </w:rPr>
        <w:t>the</w:t>
      </w:r>
      <w:r w:rsidRPr="00F3167B">
        <w:rPr>
          <w:b/>
          <w:sz w:val="26"/>
          <w:szCs w:val="26"/>
          <w:highlight w:val="green"/>
          <w:u w:val="single"/>
        </w:rPr>
        <w:t xml:space="preserve"> </w:t>
      </w:r>
      <w:r w:rsidRPr="00F3167B">
        <w:rPr>
          <w:rStyle w:val="StyleUnderline"/>
          <w:sz w:val="26"/>
          <w:szCs w:val="26"/>
          <w:highlight w:val="green"/>
        </w:rPr>
        <w:t xml:space="preserve">new </w:t>
      </w:r>
      <w:r w:rsidRPr="002A3492">
        <w:rPr>
          <w:sz w:val="12"/>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F3167B">
        <w:rPr>
          <w:rStyle w:val="StyleUnderline"/>
          <w:sz w:val="26"/>
          <w:szCs w:val="26"/>
          <w:highlight w:val="green"/>
        </w:rPr>
        <w:t>The</w:t>
      </w:r>
      <w:r w:rsidRPr="00F3167B">
        <w:rPr>
          <w:b/>
          <w:sz w:val="26"/>
          <w:szCs w:val="26"/>
          <w:highlight w:val="green"/>
          <w:u w:val="single"/>
        </w:rPr>
        <w:t xml:space="preserve"> </w:t>
      </w:r>
      <w:r w:rsidRPr="00F3167B">
        <w:rPr>
          <w:rStyle w:val="StyleUnderline"/>
          <w:sz w:val="26"/>
          <w:szCs w:val="26"/>
          <w:highlight w:val="green"/>
        </w:rPr>
        <w:t>moral</w:t>
      </w:r>
      <w:r w:rsidRPr="00F3167B">
        <w:rPr>
          <w:b/>
          <w:sz w:val="26"/>
          <w:szCs w:val="26"/>
          <w:highlight w:val="green"/>
          <w:u w:val="single"/>
        </w:rPr>
        <w:t xml:space="preserve"> </w:t>
      </w:r>
      <w:r w:rsidRPr="00F3167B">
        <w:rPr>
          <w:rStyle w:val="StyleUnderline"/>
          <w:sz w:val="26"/>
          <w:szCs w:val="26"/>
          <w:highlight w:val="green"/>
        </w:rPr>
        <w:t>world</w:t>
      </w:r>
      <w:r w:rsidRPr="00F3167B">
        <w:rPr>
          <w:b/>
          <w:sz w:val="26"/>
          <w:szCs w:val="26"/>
          <w:highlight w:val="green"/>
          <w:u w:val="single"/>
        </w:rPr>
        <w:t xml:space="preserve"> </w:t>
      </w:r>
      <w:r w:rsidRPr="00F3167B">
        <w:rPr>
          <w:rStyle w:val="StyleUnderline"/>
          <w:sz w:val="26"/>
          <w:szCs w:val="26"/>
          <w:highlight w:val="green"/>
        </w:rPr>
        <w:t>is</w:t>
      </w:r>
      <w:r w:rsidRPr="00F3167B">
        <w:rPr>
          <w:b/>
          <w:sz w:val="26"/>
          <w:szCs w:val="26"/>
          <w:highlight w:val="green"/>
          <w:u w:val="single"/>
        </w:rPr>
        <w:t xml:space="preserve"> </w:t>
      </w:r>
      <w:r w:rsidRPr="00F3167B">
        <w:rPr>
          <w:rStyle w:val="StyleUnderline"/>
          <w:sz w:val="26"/>
          <w:szCs w:val="26"/>
          <w:highlight w:val="green"/>
        </w:rPr>
        <w:t>complex</w:t>
      </w:r>
      <w:r w:rsidRPr="00F3167B">
        <w:rPr>
          <w:b/>
          <w:sz w:val="26"/>
          <w:szCs w:val="26"/>
          <w:highlight w:val="green"/>
          <w:u w:val="single"/>
        </w:rPr>
        <w:t xml:space="preserve"> </w:t>
      </w:r>
      <w:r w:rsidRPr="00F3167B">
        <w:rPr>
          <w:rStyle w:val="StyleUnderline"/>
          <w:sz w:val="26"/>
          <w:szCs w:val="26"/>
          <w:highlight w:val="green"/>
        </w:rPr>
        <w:t>and</w:t>
      </w:r>
      <w:r w:rsidRPr="00F3167B">
        <w:rPr>
          <w:b/>
          <w:sz w:val="26"/>
          <w:szCs w:val="26"/>
          <w:highlight w:val="green"/>
          <w:u w:val="single"/>
        </w:rPr>
        <w:t xml:space="preserve"> </w:t>
      </w:r>
      <w:r w:rsidRPr="00F3167B">
        <w:rPr>
          <w:rStyle w:val="StyleUnderline"/>
          <w:sz w:val="26"/>
          <w:szCs w:val="26"/>
          <w:highlight w:val="green"/>
        </w:rPr>
        <w:t>changeable</w:t>
      </w:r>
      <w:r w:rsidRPr="00F3167B">
        <w:rPr>
          <w:b/>
          <w:sz w:val="26"/>
          <w:szCs w:val="26"/>
          <w:highlight w:val="green"/>
          <w:u w:val="single"/>
        </w:rPr>
        <w:t xml:space="preserve">. </w:t>
      </w:r>
      <w:r w:rsidRPr="00F3167B">
        <w:rPr>
          <w:rStyle w:val="StyleUnderline"/>
          <w:sz w:val="26"/>
          <w:szCs w:val="26"/>
          <w:highlight w:val="green"/>
        </w:rPr>
        <w:t>No</w:t>
      </w:r>
      <w:r w:rsidRPr="002A3492">
        <w:rPr>
          <w:sz w:val="12"/>
          <w:szCs w:val="26"/>
        </w:rPr>
        <w:t xml:space="preserve"> set of </w:t>
      </w:r>
      <w:r w:rsidRPr="00F3167B">
        <w:rPr>
          <w:rStyle w:val="StyleUnderline"/>
          <w:sz w:val="26"/>
          <w:szCs w:val="26"/>
          <w:highlight w:val="green"/>
        </w:rPr>
        <w:t>criteria</w:t>
      </w:r>
      <w:r w:rsidRPr="00F3167B">
        <w:rPr>
          <w:b/>
          <w:sz w:val="26"/>
          <w:szCs w:val="26"/>
          <w:highlight w:val="green"/>
          <w:u w:val="single"/>
        </w:rPr>
        <w:t xml:space="preserve"> </w:t>
      </w:r>
      <w:r w:rsidRPr="00F3167B">
        <w:rPr>
          <w:rStyle w:val="StyleUnderline"/>
          <w:sz w:val="26"/>
          <w:szCs w:val="26"/>
          <w:highlight w:val="green"/>
        </w:rPr>
        <w:t>could</w:t>
      </w:r>
      <w:r w:rsidRPr="00F3167B">
        <w:rPr>
          <w:b/>
          <w:sz w:val="26"/>
          <w:szCs w:val="26"/>
          <w:highlight w:val="green"/>
          <w:u w:val="single"/>
        </w:rPr>
        <w:t xml:space="preserve"> </w:t>
      </w:r>
      <w:r w:rsidRPr="00F3167B">
        <w:rPr>
          <w:rStyle w:val="StyleUnderline"/>
          <w:sz w:val="26"/>
          <w:szCs w:val="26"/>
          <w:highlight w:val="green"/>
        </w:rPr>
        <w:t>give</w:t>
      </w:r>
      <w:r w:rsidRPr="00F3167B">
        <w:rPr>
          <w:b/>
          <w:sz w:val="26"/>
          <w:szCs w:val="26"/>
          <w:highlight w:val="green"/>
          <w:u w:val="single"/>
        </w:rPr>
        <w:t xml:space="preserve"> </w:t>
      </w:r>
      <w:r w:rsidRPr="00F3167B">
        <w:rPr>
          <w:rStyle w:val="StyleUnderline"/>
          <w:sz w:val="26"/>
          <w:szCs w:val="26"/>
          <w:highlight w:val="green"/>
        </w:rPr>
        <w:t>us</w:t>
      </w:r>
      <w:r w:rsidRPr="00F3167B">
        <w:rPr>
          <w:b/>
          <w:sz w:val="26"/>
          <w:szCs w:val="26"/>
          <w:highlight w:val="green"/>
          <w:u w:val="single"/>
        </w:rPr>
        <w:t xml:space="preserve"> </w:t>
      </w:r>
      <w:r w:rsidRPr="00F3167B">
        <w:rPr>
          <w:rStyle w:val="StyleUnderline"/>
          <w:sz w:val="26"/>
          <w:szCs w:val="26"/>
          <w:highlight w:val="green"/>
        </w:rPr>
        <w:t>univocal</w:t>
      </w:r>
      <w:r w:rsidRPr="00F3167B">
        <w:rPr>
          <w:b/>
          <w:sz w:val="26"/>
          <w:szCs w:val="26"/>
          <w:highlight w:val="green"/>
          <w:u w:val="single"/>
        </w:rPr>
        <w:t xml:space="preserve"> </w:t>
      </w:r>
      <w:r w:rsidRPr="00F3167B">
        <w:rPr>
          <w:rStyle w:val="StyleUnderline"/>
          <w:sz w:val="26"/>
          <w:szCs w:val="26"/>
          <w:highlight w:val="green"/>
        </w:rPr>
        <w:t>answers</w:t>
      </w:r>
      <w:r w:rsidRPr="00F3167B">
        <w:rPr>
          <w:b/>
          <w:sz w:val="26"/>
          <w:szCs w:val="26"/>
          <w:highlight w:val="green"/>
          <w:u w:val="single"/>
        </w:rPr>
        <w:t xml:space="preserve"> </w:t>
      </w:r>
      <w:r w:rsidRPr="00F3167B">
        <w:rPr>
          <w:rStyle w:val="StyleUnderline"/>
          <w:sz w:val="26"/>
          <w:szCs w:val="26"/>
          <w:highlight w:val="green"/>
        </w:rPr>
        <w:t>about</w:t>
      </w:r>
      <w:r w:rsidRPr="00F3167B">
        <w:rPr>
          <w:b/>
          <w:sz w:val="26"/>
          <w:szCs w:val="26"/>
          <w:highlight w:val="green"/>
          <w:u w:val="single"/>
        </w:rPr>
        <w:t xml:space="preserve"> </w:t>
      </w:r>
      <w:r w:rsidRPr="00F3167B">
        <w:rPr>
          <w:rStyle w:val="StyleUnderline"/>
          <w:sz w:val="26"/>
          <w:szCs w:val="26"/>
          <w:highlight w:val="green"/>
        </w:rPr>
        <w:t>how</w:t>
      </w:r>
      <w:r w:rsidRPr="00F3167B">
        <w:rPr>
          <w:b/>
          <w:sz w:val="26"/>
          <w:szCs w:val="26"/>
          <w:highlight w:val="green"/>
          <w:u w:val="single"/>
        </w:rPr>
        <w:t xml:space="preserve"> </w:t>
      </w:r>
      <w:r w:rsidRPr="00F3167B">
        <w:rPr>
          <w:rStyle w:val="StyleUnderline"/>
          <w:sz w:val="26"/>
          <w:szCs w:val="26"/>
          <w:highlight w:val="green"/>
        </w:rPr>
        <w:t>we should behave in all circumstances</w:t>
      </w:r>
      <w:r w:rsidRPr="00F3167B">
        <w:rPr>
          <w:b/>
          <w:sz w:val="26"/>
          <w:szCs w:val="26"/>
          <w:highlight w:val="green"/>
          <w:u w:val="single"/>
        </w:rPr>
        <w:t>.</w:t>
      </w:r>
      <w:r w:rsidRPr="002A3492">
        <w:rPr>
          <w:sz w:val="12"/>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w:t>
      </w:r>
      <w:r w:rsidRPr="002A3492">
        <w:rPr>
          <w:sz w:val="12"/>
          <w:szCs w:val="26"/>
        </w:rPr>
        <w:lastRenderedPageBreak/>
        <w:t xml:space="preserve">life change as we grow, and </w:t>
      </w:r>
      <w:r w:rsidRPr="00F3167B">
        <w:rPr>
          <w:rStyle w:val="StyleUnderline"/>
          <w:sz w:val="26"/>
          <w:szCs w:val="26"/>
          <w:highlight w:val="green"/>
        </w:rPr>
        <w:t>as</w:t>
      </w:r>
      <w:r w:rsidRPr="000E7A47">
        <w:rPr>
          <w:b/>
          <w:sz w:val="26"/>
          <w:szCs w:val="26"/>
          <w:u w:val="single"/>
        </w:rPr>
        <w:t xml:space="preserve"> </w:t>
      </w:r>
      <w:r w:rsidRPr="002A3492">
        <w:rPr>
          <w:sz w:val="12"/>
          <w:szCs w:val="26"/>
        </w:rPr>
        <w:t xml:space="preserve">our </w:t>
      </w:r>
      <w:r w:rsidRPr="00F3167B">
        <w:rPr>
          <w:rStyle w:val="StyleUnderline"/>
          <w:sz w:val="26"/>
          <w:szCs w:val="26"/>
          <w:highlight w:val="green"/>
        </w:rPr>
        <w:t>environments</w:t>
      </w:r>
      <w:r w:rsidRPr="00F3167B">
        <w:rPr>
          <w:b/>
          <w:sz w:val="26"/>
          <w:szCs w:val="26"/>
          <w:highlight w:val="green"/>
          <w:u w:val="single"/>
        </w:rPr>
        <w:t xml:space="preserve"> </w:t>
      </w:r>
      <w:r w:rsidRPr="00F3167B">
        <w:rPr>
          <w:rStyle w:val="StyleUnderline"/>
          <w:sz w:val="26"/>
          <w:szCs w:val="26"/>
          <w:highlight w:val="green"/>
        </w:rPr>
        <w:t>change</w:t>
      </w:r>
      <w:r w:rsidRPr="002A3492">
        <w:rPr>
          <w:sz w:val="12"/>
          <w:szCs w:val="26"/>
        </w:rPr>
        <w:t xml:space="preserve">. Finally, we cannot resolve practical moral questions simply by applying criteria. We do not make personal or profession decisions by applying fixed, complete criteria. Why should we </w:t>
      </w:r>
      <w:proofErr w:type="gramStart"/>
      <w:r w:rsidRPr="002A3492">
        <w:rPr>
          <w:sz w:val="12"/>
          <w:szCs w:val="26"/>
        </w:rPr>
        <w:t>assume</w:t>
      </w:r>
      <w:proofErr w:type="gramEnd"/>
      <w:r w:rsidRPr="002A3492">
        <w:rPr>
          <w:sz w:val="12"/>
          <w:szCs w:val="26"/>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2A3492">
        <w:rPr>
          <w:sz w:val="12"/>
          <w:szCs w:val="26"/>
        </w:rPr>
        <w:t>) .</w:t>
      </w:r>
      <w:proofErr w:type="gramEnd"/>
      <w:r w:rsidRPr="002A3492">
        <w:rPr>
          <w:sz w:val="12"/>
          <w:szCs w:val="26"/>
        </w:rPr>
        <w:t xml:space="preserve"> </w:t>
      </w:r>
      <w:r w:rsidRPr="00F3167B">
        <w:rPr>
          <w:rStyle w:val="StyleUnderline"/>
          <w:sz w:val="26"/>
          <w:szCs w:val="26"/>
          <w:highlight w:val="green"/>
        </w:rPr>
        <w:t>Pragmatic</w:t>
      </w:r>
      <w:r w:rsidRPr="00F3167B">
        <w:rPr>
          <w:b/>
          <w:sz w:val="26"/>
          <w:szCs w:val="26"/>
          <w:highlight w:val="green"/>
          <w:u w:val="single"/>
        </w:rPr>
        <w:t xml:space="preserve"> </w:t>
      </w:r>
      <w:r w:rsidRPr="00F3167B">
        <w:rPr>
          <w:rStyle w:val="StyleUnderline"/>
          <w:sz w:val="26"/>
          <w:szCs w:val="26"/>
          <w:highlight w:val="green"/>
        </w:rPr>
        <w:t>criteria</w:t>
      </w:r>
      <w:r w:rsidRPr="00F3167B">
        <w:rPr>
          <w:b/>
          <w:sz w:val="26"/>
          <w:szCs w:val="26"/>
          <w:highlight w:val="green"/>
          <w:u w:val="single"/>
        </w:rPr>
        <w:t xml:space="preserve"> </w:t>
      </w:r>
      <w:r w:rsidRPr="002A3492">
        <w:rPr>
          <w:sz w:val="12"/>
          <w:szCs w:val="26"/>
        </w:rPr>
        <w:t xml:space="preserve">are not external rules we </w:t>
      </w:r>
      <w:proofErr w:type="gramStart"/>
      <w:r w:rsidRPr="002A3492">
        <w:rPr>
          <w:sz w:val="12"/>
          <w:szCs w:val="26"/>
        </w:rPr>
        <w:t>apply, but</w:t>
      </w:r>
      <w:proofErr w:type="gramEnd"/>
      <w:r w:rsidRPr="002A3492">
        <w:rPr>
          <w:sz w:val="12"/>
          <w:szCs w:val="26"/>
        </w:rPr>
        <w:t xml:space="preserve"> </w:t>
      </w:r>
      <w:r w:rsidRPr="00F3167B">
        <w:rPr>
          <w:rStyle w:val="StyleUnderline"/>
          <w:sz w:val="26"/>
          <w:szCs w:val="26"/>
          <w:highlight w:val="green"/>
        </w:rPr>
        <w:t>are</w:t>
      </w:r>
      <w:r w:rsidRPr="00F3167B">
        <w:rPr>
          <w:b/>
          <w:sz w:val="26"/>
          <w:szCs w:val="26"/>
          <w:highlight w:val="green"/>
          <w:u w:val="single"/>
        </w:rPr>
        <w:t xml:space="preserve"> </w:t>
      </w:r>
      <w:r w:rsidRPr="00F3167B">
        <w:rPr>
          <w:rStyle w:val="StyleUnderline"/>
          <w:sz w:val="26"/>
          <w:szCs w:val="26"/>
          <w:highlight w:val="green"/>
        </w:rPr>
        <w:t>tools</w:t>
      </w:r>
      <w:r w:rsidRPr="00F3167B">
        <w:rPr>
          <w:b/>
          <w:sz w:val="26"/>
          <w:szCs w:val="26"/>
          <w:highlight w:val="green"/>
          <w:u w:val="single"/>
        </w:rPr>
        <w:t xml:space="preserve">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use</w:t>
      </w:r>
      <w:r w:rsidRPr="00F3167B">
        <w:rPr>
          <w:b/>
          <w:sz w:val="26"/>
          <w:szCs w:val="26"/>
          <w:highlight w:val="green"/>
          <w:u w:val="single"/>
        </w:rPr>
        <w:t xml:space="preserve"> </w:t>
      </w:r>
      <w:r w:rsidRPr="00F3167B">
        <w:rPr>
          <w:rStyle w:val="StyleUnderline"/>
          <w:sz w:val="26"/>
          <w:szCs w:val="26"/>
          <w:highlight w:val="green"/>
        </w:rPr>
        <w:t>in</w:t>
      </w:r>
      <w:r w:rsidRPr="00F3167B">
        <w:rPr>
          <w:b/>
          <w:sz w:val="26"/>
          <w:szCs w:val="26"/>
          <w:highlight w:val="green"/>
          <w:u w:val="single"/>
        </w:rPr>
        <w:t xml:space="preserve"> </w:t>
      </w:r>
      <w:r w:rsidRPr="00F3167B">
        <w:rPr>
          <w:rStyle w:val="StyleUnderline"/>
          <w:sz w:val="26"/>
          <w:szCs w:val="26"/>
          <w:highlight w:val="green"/>
        </w:rPr>
        <w:t>making</w:t>
      </w:r>
      <w:r w:rsidRPr="00F3167B">
        <w:rPr>
          <w:b/>
          <w:sz w:val="26"/>
          <w:szCs w:val="26"/>
          <w:highlight w:val="green"/>
          <w:u w:val="single"/>
        </w:rPr>
        <w:t xml:space="preserve"> </w:t>
      </w:r>
      <w:r w:rsidRPr="00F3167B">
        <w:rPr>
          <w:rStyle w:val="StyleUnderline"/>
          <w:sz w:val="26"/>
          <w:szCs w:val="26"/>
          <w:highlight w:val="green"/>
        </w:rPr>
        <w:t>informed</w:t>
      </w:r>
      <w:r w:rsidRPr="00F3167B">
        <w:rPr>
          <w:b/>
          <w:sz w:val="26"/>
          <w:szCs w:val="26"/>
          <w:highlight w:val="green"/>
          <w:u w:val="single"/>
        </w:rPr>
        <w:t xml:space="preserve"> </w:t>
      </w:r>
      <w:r w:rsidRPr="00F3167B">
        <w:rPr>
          <w:rStyle w:val="StyleUnderline"/>
          <w:sz w:val="26"/>
          <w:szCs w:val="26"/>
          <w:highlight w:val="green"/>
        </w:rPr>
        <w:t>judgements</w:t>
      </w:r>
      <w:r w:rsidRPr="002A3492">
        <w:rPr>
          <w:sz w:val="12"/>
          <w:szCs w:val="26"/>
        </w:rPr>
        <w:t xml:space="preserve">. They embody learning from previous action, they express our tentative efforts to isolate morally relevant features of those actions. These </w:t>
      </w:r>
      <w:r w:rsidRPr="00F3167B">
        <w:rPr>
          <w:rStyle w:val="StyleUnderline"/>
          <w:sz w:val="26"/>
          <w:szCs w:val="26"/>
          <w:highlight w:val="green"/>
        </w:rPr>
        <w:t>emergent</w:t>
      </w:r>
      <w:r w:rsidRPr="00F3167B">
        <w:rPr>
          <w:b/>
          <w:sz w:val="26"/>
          <w:szCs w:val="26"/>
          <w:highlight w:val="green"/>
          <w:u w:val="single"/>
        </w:rPr>
        <w:t xml:space="preserve"> </w:t>
      </w:r>
      <w:r w:rsidRPr="00F3167B">
        <w:rPr>
          <w:rStyle w:val="StyleUnderline"/>
          <w:sz w:val="26"/>
          <w:szCs w:val="26"/>
          <w:highlight w:val="green"/>
        </w:rPr>
        <w:t>criteria</w:t>
      </w:r>
      <w:r w:rsidRPr="00F3167B">
        <w:rPr>
          <w:b/>
          <w:sz w:val="26"/>
          <w:szCs w:val="26"/>
          <w:highlight w:val="green"/>
          <w:u w:val="single"/>
        </w:rPr>
        <w:t xml:space="preserve"> </w:t>
      </w:r>
      <w:r w:rsidRPr="00F3167B">
        <w:rPr>
          <w:rStyle w:val="StyleUnderline"/>
          <w:sz w:val="26"/>
          <w:szCs w:val="26"/>
          <w:highlight w:val="green"/>
        </w:rPr>
        <w:t>can</w:t>
      </w:r>
      <w:r w:rsidRPr="00F3167B">
        <w:rPr>
          <w:b/>
          <w:sz w:val="26"/>
          <w:szCs w:val="26"/>
          <w:highlight w:val="green"/>
          <w:u w:val="single"/>
        </w:rPr>
        <w:t xml:space="preserve"> </w:t>
      </w:r>
      <w:r w:rsidRPr="00F3167B">
        <w:rPr>
          <w:rStyle w:val="StyleUnderline"/>
          <w:sz w:val="26"/>
          <w:szCs w:val="26"/>
          <w:highlight w:val="green"/>
        </w:rPr>
        <w:t>become</w:t>
      </w:r>
      <w:r w:rsidRPr="00F3167B">
        <w:rPr>
          <w:b/>
          <w:sz w:val="26"/>
          <w:szCs w:val="26"/>
          <w:highlight w:val="green"/>
          <w:u w:val="single"/>
        </w:rPr>
        <w:t xml:space="preserve"> </w:t>
      </w:r>
      <w:r w:rsidRPr="00F3167B">
        <w:rPr>
          <w:rStyle w:val="StyleUnderline"/>
          <w:sz w:val="26"/>
          <w:szCs w:val="26"/>
          <w:highlight w:val="green"/>
        </w:rPr>
        <w:t>integrated</w:t>
      </w:r>
      <w:r w:rsidRPr="000E7A47">
        <w:rPr>
          <w:b/>
          <w:sz w:val="26"/>
          <w:szCs w:val="26"/>
          <w:u w:val="single"/>
        </w:rPr>
        <w:t xml:space="preserve"> </w:t>
      </w:r>
      <w:r w:rsidRPr="00F3167B">
        <w:rPr>
          <w:rStyle w:val="StyleUnderline"/>
          <w:sz w:val="26"/>
          <w:szCs w:val="26"/>
          <w:highlight w:val="green"/>
        </w:rPr>
        <w:t>into our habits</w:t>
      </w:r>
      <w:r w:rsidRPr="00F3167B">
        <w:rPr>
          <w:b/>
          <w:sz w:val="26"/>
          <w:szCs w:val="26"/>
          <w:highlight w:val="green"/>
          <w:u w:val="single"/>
        </w:rPr>
        <w:t>,</w:t>
      </w:r>
      <w:r w:rsidRPr="002A3492">
        <w:rPr>
          <w:sz w:val="12"/>
          <w:szCs w:val="26"/>
        </w:rPr>
        <w:t xml:space="preserve"> thereby </w:t>
      </w:r>
      <w:r w:rsidRPr="00F3167B">
        <w:rPr>
          <w:rStyle w:val="StyleUnderline"/>
          <w:sz w:val="26"/>
          <w:szCs w:val="26"/>
          <w:highlight w:val="green"/>
        </w:rPr>
        <w:t>informing</w:t>
      </w:r>
      <w:r w:rsidRPr="000E7A47">
        <w:rPr>
          <w:b/>
          <w:sz w:val="26"/>
          <w:szCs w:val="26"/>
          <w:u w:val="single"/>
        </w:rPr>
        <w:t xml:space="preserve"> </w:t>
      </w:r>
      <w:r w:rsidRPr="002A3492">
        <w:rPr>
          <w:sz w:val="12"/>
          <w:szCs w:val="26"/>
        </w:rPr>
        <w:t xml:space="preserve">the </w:t>
      </w:r>
      <w:r w:rsidRPr="00F3167B">
        <w:rPr>
          <w:rStyle w:val="StyleUnderline"/>
          <w:sz w:val="26"/>
          <w:szCs w:val="26"/>
          <w:highlight w:val="green"/>
        </w:rPr>
        <w:t>ways</w:t>
      </w:r>
      <w:r w:rsidRPr="000E7A47">
        <w:rPr>
          <w:b/>
          <w:sz w:val="26"/>
          <w:szCs w:val="26"/>
          <w:u w:val="single"/>
        </w:rPr>
        <w:t xml:space="preserve"> </w:t>
      </w:r>
      <w:r w:rsidRPr="002A3492">
        <w:rPr>
          <w:sz w:val="12"/>
          <w:szCs w:val="26"/>
        </w:rPr>
        <w:t xml:space="preserve">that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react</w:t>
      </w:r>
      <w:r w:rsidRPr="00F3167B">
        <w:rPr>
          <w:b/>
          <w:sz w:val="26"/>
          <w:szCs w:val="26"/>
          <w:highlight w:val="green"/>
          <w:u w:val="single"/>
        </w:rPr>
        <w:t xml:space="preserve"> </w:t>
      </w:r>
      <w:r w:rsidRPr="00F3167B">
        <w:rPr>
          <w:rStyle w:val="StyleUnderline"/>
          <w:sz w:val="26"/>
          <w:szCs w:val="26"/>
          <w:highlight w:val="green"/>
        </w:rPr>
        <w:t>to</w:t>
      </w:r>
      <w:r w:rsidRPr="002A3492">
        <w:rPr>
          <w:sz w:val="12"/>
          <w:szCs w:val="26"/>
        </w:rPr>
        <w:t xml:space="preserve">, think about, and imagine </w:t>
      </w:r>
      <w:r w:rsidRPr="00F3167B">
        <w:rPr>
          <w:rStyle w:val="StyleUnderline"/>
          <w:sz w:val="26"/>
          <w:szCs w:val="26"/>
          <w:highlight w:val="green"/>
        </w:rPr>
        <w:t>our</w:t>
      </w:r>
      <w:r w:rsidRPr="00F3167B">
        <w:rPr>
          <w:b/>
          <w:sz w:val="26"/>
          <w:szCs w:val="26"/>
          <w:highlight w:val="green"/>
          <w:u w:val="single"/>
        </w:rPr>
        <w:t xml:space="preserve"> </w:t>
      </w:r>
      <w:r w:rsidRPr="00F3167B">
        <w:rPr>
          <w:rStyle w:val="StyleUnderline"/>
          <w:sz w:val="26"/>
          <w:szCs w:val="26"/>
          <w:highlight w:val="green"/>
        </w:rPr>
        <w:t>worlds</w:t>
      </w:r>
      <w:r w:rsidRPr="000E7A47">
        <w:rPr>
          <w:b/>
          <w:sz w:val="26"/>
          <w:szCs w:val="26"/>
          <w:u w:val="single"/>
        </w:rPr>
        <w:t xml:space="preserve"> </w:t>
      </w:r>
      <w:r w:rsidRPr="002A3492">
        <w:rPr>
          <w:sz w:val="12"/>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F3167B">
        <w:rPr>
          <w:rStyle w:val="StyleUnderline"/>
          <w:sz w:val="26"/>
          <w:szCs w:val="26"/>
          <w:highlight w:val="green"/>
        </w:rPr>
        <w:t>Other</w:t>
      </w:r>
      <w:r w:rsidRPr="00F3167B">
        <w:rPr>
          <w:b/>
          <w:sz w:val="26"/>
          <w:szCs w:val="26"/>
          <w:highlight w:val="green"/>
          <w:u w:val="single"/>
        </w:rPr>
        <w:t xml:space="preserve"> </w:t>
      </w:r>
      <w:r w:rsidRPr="002A3492">
        <w:rPr>
          <w:sz w:val="12"/>
          <w:szCs w:val="26"/>
        </w:rPr>
        <w:t xml:space="preserve">moral </w:t>
      </w:r>
      <w:r w:rsidRPr="00F3167B">
        <w:rPr>
          <w:rStyle w:val="StyleUnderline"/>
          <w:sz w:val="26"/>
          <w:szCs w:val="26"/>
          <w:highlight w:val="green"/>
        </w:rPr>
        <w:t>theories</w:t>
      </w:r>
      <w:r w:rsidRPr="00F3167B">
        <w:rPr>
          <w:b/>
          <w:sz w:val="26"/>
          <w:szCs w:val="26"/>
          <w:highlight w:val="green"/>
          <w:u w:val="single"/>
        </w:rPr>
        <w:t xml:space="preserve"> </w:t>
      </w:r>
      <w:r w:rsidRPr="00F3167B">
        <w:rPr>
          <w:rStyle w:val="StyleUnderline"/>
          <w:sz w:val="26"/>
          <w:szCs w:val="26"/>
          <w:highlight w:val="green"/>
        </w:rPr>
        <w:t>can</w:t>
      </w:r>
      <w:r w:rsidRPr="002A3492">
        <w:rPr>
          <w:sz w:val="12"/>
          <w:szCs w:val="26"/>
        </w:rPr>
        <w:t xml:space="preserve"> help us </w:t>
      </w:r>
      <w:r w:rsidRPr="00F3167B">
        <w:rPr>
          <w:rStyle w:val="StyleUnderline"/>
          <w:sz w:val="26"/>
          <w:szCs w:val="26"/>
          <w:highlight w:val="green"/>
        </w:rPr>
        <w:t>isolate</w:t>
      </w:r>
      <w:r w:rsidRPr="00F3167B">
        <w:rPr>
          <w:b/>
          <w:sz w:val="26"/>
          <w:szCs w:val="26"/>
          <w:highlight w:val="green"/>
          <w:u w:val="single"/>
        </w:rPr>
        <w:t xml:space="preserve"> </w:t>
      </w:r>
      <w:r w:rsidRPr="002A3492">
        <w:rPr>
          <w:sz w:val="12"/>
          <w:szCs w:val="26"/>
        </w:rPr>
        <w:t xml:space="preserve">(and habitually focus on) </w:t>
      </w:r>
      <w:r w:rsidRPr="00F3167B">
        <w:rPr>
          <w:rStyle w:val="StyleUnderline"/>
          <w:sz w:val="26"/>
          <w:szCs w:val="26"/>
          <w:highlight w:val="green"/>
        </w:rPr>
        <w:t>morally</w:t>
      </w:r>
      <w:r w:rsidRPr="00F3167B">
        <w:rPr>
          <w:b/>
          <w:sz w:val="26"/>
          <w:szCs w:val="26"/>
          <w:highlight w:val="green"/>
          <w:u w:val="single"/>
        </w:rPr>
        <w:t xml:space="preserve"> </w:t>
      </w:r>
      <w:r w:rsidRPr="00F3167B">
        <w:rPr>
          <w:rStyle w:val="StyleUnderline"/>
          <w:sz w:val="26"/>
          <w:szCs w:val="26"/>
          <w:highlight w:val="green"/>
        </w:rPr>
        <w:t>relevant</w:t>
      </w:r>
      <w:r w:rsidRPr="00F3167B">
        <w:rPr>
          <w:b/>
          <w:sz w:val="26"/>
          <w:szCs w:val="26"/>
          <w:highlight w:val="green"/>
          <w:u w:val="single"/>
        </w:rPr>
        <w:t xml:space="preserve"> </w:t>
      </w:r>
      <w:r w:rsidRPr="00F3167B">
        <w:rPr>
          <w:rStyle w:val="StyleUnderline"/>
          <w:sz w:val="26"/>
          <w:szCs w:val="26"/>
          <w:highlight w:val="green"/>
        </w:rPr>
        <w:t>features</w:t>
      </w:r>
      <w:r w:rsidRPr="00F3167B">
        <w:rPr>
          <w:b/>
          <w:sz w:val="26"/>
          <w:szCs w:val="26"/>
          <w:highlight w:val="green"/>
          <w:u w:val="single"/>
        </w:rPr>
        <w:t xml:space="preserve"> </w:t>
      </w:r>
      <w:r w:rsidRPr="002A3492">
        <w:rPr>
          <w:sz w:val="12"/>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2A3492">
        <w:rPr>
          <w:sz w:val="12"/>
        </w:rPr>
        <w:t xml:space="preserve">The pragmatist absorbs these insights into her habits, and thereby shapes how she habitually responds, </w:t>
      </w:r>
      <w:r w:rsidRPr="002A3492">
        <w:rPr>
          <w:sz w:val="12"/>
          <w:szCs w:val="26"/>
        </w:rPr>
        <w:t xml:space="preserve">and how she habitually deliberates when deliberation is required. This also explains why criterial moralities tend to be minimalistic. They specify minimal sets of rules to follow </w:t>
      </w:r>
      <w:proofErr w:type="gramStart"/>
      <w:r w:rsidRPr="002A3492">
        <w:rPr>
          <w:sz w:val="12"/>
          <w:szCs w:val="26"/>
        </w:rPr>
        <w:t>in order to</w:t>
      </w:r>
      <w:proofErr w:type="gramEnd"/>
      <w:r w:rsidRPr="002A3492">
        <w:rPr>
          <w:sz w:val="12"/>
          <w:szCs w:val="26"/>
        </w:rPr>
        <w:t xml:space="preserve"> be moral. Pragmatism, on the other hand, like virtue theories, is more concerned to emphasize exemplary behavior – to use morally relevant features of action to determine the best way to behave, not the minimally tolerable wa</w:t>
      </w:r>
      <w:r>
        <w:rPr>
          <w:sz w:val="12"/>
          <w:szCs w:val="26"/>
        </w:rPr>
        <w:t>y.</w:t>
      </w:r>
    </w:p>
    <w:p w14:paraId="5FD93759" w14:textId="77777777" w:rsidR="00011F76" w:rsidRDefault="00011F76" w:rsidP="00011F76">
      <w:pPr>
        <w:pStyle w:val="Heading4"/>
      </w:pPr>
      <w:r>
        <w:t>5</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2B2D354A" w14:textId="77777777" w:rsidR="00011F76" w:rsidRDefault="00011F76" w:rsidP="00011F76">
      <w:pPr>
        <w:pStyle w:val="Heading4"/>
      </w:pPr>
      <w:r>
        <w:rPr>
          <w:rStyle w:val="Style13ptBold"/>
          <w:b/>
        </w:rPr>
        <w:t>6</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00621734" w14:textId="77777777" w:rsidR="00011F76" w:rsidRDefault="00011F76" w:rsidP="00011F76">
      <w:pPr>
        <w:pStyle w:val="Heading4"/>
      </w:pPr>
      <w:r>
        <w:t xml:space="preserve">7] </w:t>
      </w:r>
      <w:r w:rsidRPr="008B31BE">
        <w:rPr>
          <w:u w:val="single"/>
        </w:rPr>
        <w:t>Actor Spec</w:t>
      </w:r>
      <w:r>
        <w:rPr>
          <w:u w:val="single"/>
        </w:rPr>
        <w:t>ificity</w:t>
      </w:r>
      <w:r>
        <w:t xml:space="preserve">- Governments follow agonistic procedures all the time because they try to include voices and resemble the interests of </w:t>
      </w:r>
      <w:proofErr w:type="gramStart"/>
      <w:r>
        <w:t>all of</w:t>
      </w:r>
      <w:proofErr w:type="gramEnd"/>
      <w:r>
        <w:t xml:space="preserve"> their citizens</w:t>
      </w:r>
    </w:p>
    <w:p w14:paraId="4E20C5A9" w14:textId="77777777" w:rsidR="00011F76" w:rsidRDefault="00011F76" w:rsidP="00011F76">
      <w:pPr>
        <w:pStyle w:val="Heading4"/>
        <w:rPr>
          <w:shd w:val="clear" w:color="auto" w:fill="FFFFFF"/>
        </w:rPr>
      </w:pPr>
      <w:r>
        <w:t xml:space="preserve">8] </w:t>
      </w:r>
      <w:r w:rsidRPr="00415F30">
        <w:rPr>
          <w:u w:val="single"/>
          <w:shd w:val="clear" w:color="auto" w:fill="FFFFFF"/>
        </w:rPr>
        <w:t xml:space="preserve">Hijacks any </w:t>
      </w:r>
      <w:r>
        <w:rPr>
          <w:u w:val="single"/>
          <w:shd w:val="clear" w:color="auto" w:fill="FFFFFF"/>
        </w:rPr>
        <w:t>ethical theory</w:t>
      </w:r>
      <w:r>
        <w:rPr>
          <w:shd w:val="clear" w:color="auto" w:fill="FFFFFF"/>
        </w:rPr>
        <w:t xml:space="preserve">- </w:t>
      </w:r>
      <w:r w:rsidRPr="20EB0CA6">
        <w:rPr>
          <w:shd w:val="clear" w:color="auto" w:fill="FFFFFF"/>
        </w:rPr>
        <w:t>i</w:t>
      </w:r>
      <w:r>
        <w:rPr>
          <w:shd w:val="clear" w:color="auto" w:fill="FFFFFF"/>
        </w:rPr>
        <w:t>f</w:t>
      </w:r>
      <w:r w:rsidRPr="20EB0CA6">
        <w:rPr>
          <w:shd w:val="clear" w:color="auto" w:fill="FFFFFF"/>
        </w:rPr>
        <w:t xml:space="preserve"> your </w:t>
      </w:r>
      <w:r>
        <w:rPr>
          <w:shd w:val="clear" w:color="auto" w:fill="FFFFFF"/>
        </w:rPr>
        <w:t>framework</w:t>
      </w:r>
      <w:r w:rsidRPr="20EB0CA6">
        <w:rPr>
          <w:shd w:val="clear" w:color="auto" w:fill="FFFFFF"/>
        </w:rPr>
        <w:t xml:space="preserve"> is </w:t>
      </w:r>
      <w:proofErr w:type="gramStart"/>
      <w:r w:rsidRPr="20EB0CA6">
        <w:rPr>
          <w:shd w:val="clear" w:color="auto" w:fill="FFFFFF"/>
        </w:rPr>
        <w:t>really key</w:t>
      </w:r>
      <w:proofErr w:type="gramEnd"/>
      <w:r w:rsidRPr="20EB0CA6">
        <w:rPr>
          <w:shd w:val="clear" w:color="auto" w:fill="FFFFFF"/>
        </w:rPr>
        <w:t xml:space="preserve"> to morality </w:t>
      </w:r>
      <w:r>
        <w:rPr>
          <w:shd w:val="clear" w:color="auto" w:fill="FFFFFF"/>
        </w:rPr>
        <w:t>then we would come to that conclusion after deliberation</w:t>
      </w:r>
    </w:p>
    <w:p w14:paraId="26E4E2D2" w14:textId="77777777" w:rsidR="00011F76" w:rsidRPr="001B746A" w:rsidRDefault="00011F76" w:rsidP="00011F76"/>
    <w:p w14:paraId="15B4E7C8" w14:textId="77FA0C0E" w:rsidR="00011F76" w:rsidRDefault="00011F76" w:rsidP="00011F76">
      <w:pPr>
        <w:pStyle w:val="Heading3"/>
      </w:pPr>
      <w:r>
        <w:lastRenderedPageBreak/>
        <w:t>Offense</w:t>
      </w:r>
    </w:p>
    <w:p w14:paraId="3F7C5BCE" w14:textId="77777777" w:rsidR="00011F76" w:rsidRDefault="00011F76" w:rsidP="00011F76">
      <w:pPr>
        <w:pStyle w:val="Heading4"/>
      </w:pPr>
      <w:r>
        <w:t xml:space="preserve">Plan – Resolved: </w:t>
      </w:r>
      <w:r w:rsidRPr="006C53E1">
        <w:t xml:space="preserve">The member nations of the World Trade Organization ought to reduce </w:t>
      </w:r>
      <w:r>
        <w:t>secondary patent</w:t>
      </w:r>
      <w:r w:rsidRPr="006C53E1">
        <w:t xml:space="preserve"> protections for medicines</w:t>
      </w:r>
      <w:r>
        <w:t xml:space="preserve"> </w:t>
      </w:r>
    </w:p>
    <w:p w14:paraId="415B68C6" w14:textId="772C4613" w:rsidR="00011F76" w:rsidRPr="005E23AC" w:rsidRDefault="00011F76" w:rsidP="00011F76">
      <w:pPr>
        <w:rPr>
          <w:sz w:val="15"/>
          <w:szCs w:val="15"/>
        </w:rPr>
      </w:pPr>
      <w:r w:rsidRPr="005E23AC">
        <w:rPr>
          <w:sz w:val="15"/>
          <w:szCs w:val="15"/>
        </w:rPr>
        <w:t>Implementation: a one-and-done approach for patent protection.</w:t>
      </w:r>
    </w:p>
    <w:p w14:paraId="78892F0D" w14:textId="0E516C2D" w:rsidR="00EC1464" w:rsidRPr="005E23AC" w:rsidRDefault="00EC1464" w:rsidP="00011F76">
      <w:pPr>
        <w:rPr>
          <w:sz w:val="15"/>
          <w:szCs w:val="15"/>
        </w:rPr>
      </w:pPr>
      <w:r w:rsidRPr="005E23AC">
        <w:rPr>
          <w:sz w:val="15"/>
          <w:szCs w:val="15"/>
        </w:rPr>
        <w:t xml:space="preserve">What type of intellectual property protections: secondary patent </w:t>
      </w:r>
      <w:proofErr w:type="gramStart"/>
      <w:r w:rsidRPr="005E23AC">
        <w:rPr>
          <w:sz w:val="15"/>
          <w:szCs w:val="15"/>
        </w:rPr>
        <w:t>protections</w:t>
      </w:r>
      <w:proofErr w:type="gramEnd"/>
    </w:p>
    <w:p w14:paraId="64AFA787" w14:textId="7765514F" w:rsidR="00EC1464" w:rsidRPr="005E23AC" w:rsidRDefault="00EC1464" w:rsidP="00011F76">
      <w:pPr>
        <w:rPr>
          <w:sz w:val="15"/>
          <w:szCs w:val="15"/>
        </w:rPr>
      </w:pPr>
      <w:r w:rsidRPr="005E23AC">
        <w:rPr>
          <w:sz w:val="15"/>
          <w:szCs w:val="15"/>
        </w:rPr>
        <w:t>To what degree: Only secondary groups can patent new developments on existing drugs</w:t>
      </w:r>
    </w:p>
    <w:p w14:paraId="6ACF51BD" w14:textId="77777777" w:rsidR="00011F76" w:rsidRDefault="00011F76" w:rsidP="00011F76">
      <w:pPr>
        <w:pStyle w:val="Heading4"/>
      </w:pPr>
      <w:r>
        <w:t xml:space="preserve">1] Reducing IP is a method of </w:t>
      </w:r>
      <w:r w:rsidRPr="00CA1844">
        <w:rPr>
          <w:u w:val="single"/>
        </w:rPr>
        <w:t>global solidarity</w:t>
      </w:r>
      <w:r>
        <w:t xml:space="preserve"> by manifesting </w:t>
      </w:r>
      <w:r w:rsidRPr="0006616D">
        <w:rPr>
          <w:u w:val="single"/>
        </w:rPr>
        <w:t>intra-country cooperation</w:t>
      </w:r>
      <w:r>
        <w:t xml:space="preserve">. </w:t>
      </w:r>
    </w:p>
    <w:p w14:paraId="2E7FA963" w14:textId="77777777" w:rsidR="00011F76" w:rsidRPr="00786446" w:rsidRDefault="00011F76" w:rsidP="00011F76">
      <w:r w:rsidRPr="004E4341">
        <w:rPr>
          <w:rStyle w:val="Style13ptBold"/>
        </w:rPr>
        <w:t>Jecker and Atuire 7/7</w:t>
      </w:r>
      <w:r>
        <w:t xml:space="preserve"> [Nancy S Jecker (p</w:t>
      </w:r>
      <w:r w:rsidRPr="00E0512E">
        <w:t>rofessor of bioethics and philosophy at the University of Washington School of Medicine, Department of Bioethics and Humanities</w:t>
      </w:r>
      <w:r>
        <w:t>) and Caesar A Atuire (</w:t>
      </w:r>
      <w:r w:rsidRPr="0033334B">
        <w:t>PhD in Philosophy from the Athenaeum Regina Apostolorum, Rome</w:t>
      </w:r>
      <w:r>
        <w:t>,</w:t>
      </w:r>
      <w:r w:rsidRPr="0033334B">
        <w:t xml:space="preserve"> Lecturer in the Department of Philosophy and Classics at the University of Ghana, Legon</w:t>
      </w:r>
      <w:r>
        <w:t xml:space="preserve">). “What’s yours is ours: waiving intellectual property protections for COVID-19 vaccines”. Journal of Medical Ethics. </w:t>
      </w:r>
      <w:r w:rsidRPr="004A4436">
        <w:t xml:space="preserve">July </w:t>
      </w:r>
      <w:r>
        <w:t>7</w:t>
      </w:r>
      <w:proofErr w:type="gramStart"/>
      <w:r>
        <w:t xml:space="preserve"> </w:t>
      </w:r>
      <w:r w:rsidRPr="004A4436">
        <w:t>2021</w:t>
      </w:r>
      <w:proofErr w:type="gramEnd"/>
      <w:r>
        <w:t xml:space="preserve">. Accessed 7/22/21. </w:t>
      </w:r>
      <w:hyperlink r:id="rId27" w:history="1">
        <w:r w:rsidRPr="007F29D8">
          <w:rPr>
            <w:rStyle w:val="Hyperlink"/>
          </w:rPr>
          <w:t>https://jme.bmj.com/content/early/2021/07/06/medethics-2021-107555</w:t>
        </w:r>
      </w:hyperlink>
      <w:r>
        <w:t xml:space="preserve"> //Xu]</w:t>
      </w:r>
    </w:p>
    <w:p w14:paraId="7291F9D4" w14:textId="77777777" w:rsidR="00011F76" w:rsidRPr="00AA5B8B" w:rsidRDefault="00011F76" w:rsidP="00011F76">
      <w:pPr>
        <w:rPr>
          <w:sz w:val="16"/>
        </w:rPr>
      </w:pPr>
      <w:r w:rsidRPr="00FD58F2">
        <w:rPr>
          <w:rStyle w:val="Emphasis"/>
        </w:rPr>
        <w:t xml:space="preserve">We turn next to positive ethical arguments for temporarily </w:t>
      </w:r>
      <w:r w:rsidRPr="00442655">
        <w:rPr>
          <w:rStyle w:val="Emphasis"/>
          <w:highlight w:val="green"/>
        </w:rPr>
        <w:t>waiving</w:t>
      </w:r>
      <w:r w:rsidRPr="00FD58F2">
        <w:rPr>
          <w:rStyle w:val="Emphasis"/>
        </w:rPr>
        <w:t xml:space="preserve"> </w:t>
      </w:r>
      <w:r w:rsidRPr="00442655">
        <w:rPr>
          <w:rStyle w:val="Emphasis"/>
          <w:highlight w:val="green"/>
        </w:rPr>
        <w:t>IP</w:t>
      </w:r>
      <w:r w:rsidRPr="00FD58F2">
        <w:rPr>
          <w:rStyle w:val="Emphasis"/>
        </w:rPr>
        <w:t xml:space="preserve"> protections, which </w:t>
      </w:r>
      <w:r w:rsidRPr="00442655">
        <w:rPr>
          <w:rStyle w:val="Emphasis"/>
          <w:highlight w:val="green"/>
        </w:rPr>
        <w:t>appeal to</w:t>
      </w:r>
      <w:r w:rsidRPr="00FD58F2">
        <w:rPr>
          <w:rStyle w:val="Emphasis"/>
        </w:rPr>
        <w:t xml:space="preserve"> the values of </w:t>
      </w:r>
      <w:r w:rsidRPr="00442655">
        <w:rPr>
          <w:rStyle w:val="Emphasis"/>
          <w:highlight w:val="green"/>
        </w:rPr>
        <w:t>globally solidarity and corporate responsibility.</w:t>
      </w:r>
      <w:r>
        <w:rPr>
          <w:rStyle w:val="Emphasis"/>
        </w:rPr>
        <w:t xml:space="preserve"> </w:t>
      </w:r>
      <w:r w:rsidRPr="00AA5B8B">
        <w:rPr>
          <w:sz w:val="16"/>
        </w:rPr>
        <w:t xml:space="preserve">Global solidarity underscores that during the COVID-19 pandemic, </w:t>
      </w:r>
      <w:r w:rsidRPr="00442655">
        <w:rPr>
          <w:rStyle w:val="Emphasis"/>
          <w:highlight w:val="green"/>
        </w:rPr>
        <w:t>each nation’s interests are entwined</w:t>
      </w:r>
      <w:r w:rsidRPr="00FD58F2">
        <w:rPr>
          <w:rStyle w:val="Emphasis"/>
        </w:rPr>
        <w:t xml:space="preserve"> </w:t>
      </w:r>
      <w:r w:rsidRPr="00442655">
        <w:rPr>
          <w:rStyle w:val="Emphasis"/>
          <w:highlight w:val="green"/>
        </w:rPr>
        <w:t>with</w:t>
      </w:r>
      <w:r w:rsidRPr="00FD58F2">
        <w:rPr>
          <w:rStyle w:val="Emphasis"/>
        </w:rPr>
        <w:t xml:space="preserve"> the interests of </w:t>
      </w:r>
      <w:r w:rsidRPr="00442655">
        <w:rPr>
          <w:rStyle w:val="Emphasis"/>
          <w:highlight w:val="green"/>
        </w:rPr>
        <w:t>every other</w:t>
      </w:r>
      <w:r w:rsidRPr="00FD58F2">
        <w:rPr>
          <w:rStyle w:val="Emphasis"/>
        </w:rPr>
        <w:t>.22</w:t>
      </w:r>
      <w:r w:rsidRPr="00AA5B8B">
        <w:rPr>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442655">
        <w:rPr>
          <w:rStyle w:val="Emphasis"/>
          <w:highlight w:val="green"/>
        </w:rPr>
        <w:t>In the past</w:t>
      </w:r>
      <w:r w:rsidRPr="00FD58F2">
        <w:rPr>
          <w:rStyle w:val="Emphasis"/>
        </w:rPr>
        <w:t xml:space="preserve">, </w:t>
      </w:r>
      <w:r w:rsidRPr="00442655">
        <w:rPr>
          <w:rStyle w:val="Emphasis"/>
          <w:highlight w:val="green"/>
        </w:rPr>
        <w:t>nations</w:t>
      </w:r>
      <w:r w:rsidRPr="00FD58F2">
        <w:rPr>
          <w:rStyle w:val="Emphasis"/>
        </w:rPr>
        <w:t xml:space="preserve"> have </w:t>
      </w:r>
      <w:r w:rsidRPr="00442655">
        <w:rPr>
          <w:rStyle w:val="Emphasis"/>
          <w:highlight w:val="green"/>
        </w:rPr>
        <w:t>failed</w:t>
      </w:r>
      <w:r w:rsidRPr="00FD58F2">
        <w:rPr>
          <w:rStyle w:val="Emphasis"/>
        </w:rPr>
        <w:t xml:space="preserve"> to do so. The epidemic of </w:t>
      </w:r>
      <w:r w:rsidRPr="00442655">
        <w:rPr>
          <w:rStyle w:val="Emphasis"/>
          <w:highlight w:val="green"/>
        </w:rPr>
        <w:t>HIV/AIDS in Africa illustrates</w:t>
      </w:r>
      <w:r w:rsidRPr="00FD58F2">
        <w:rPr>
          <w:rStyle w:val="Emphasis"/>
        </w:rPr>
        <w:t>.</w:t>
      </w:r>
      <w:r w:rsidRPr="00AA5B8B">
        <w:rPr>
          <w:sz w:val="16"/>
        </w:rPr>
        <w:t xml:space="preserve"> Shamefully, it took nearly a decade for the first antiretroviral drugs to reach the African continent, even though Africa was the hardest hit region and antiretroviral drugs provided 90% mortality reduction. </w:t>
      </w:r>
      <w:r w:rsidRPr="00FD58F2">
        <w:rPr>
          <w:rStyle w:val="Emphasis"/>
        </w:rPr>
        <w:t xml:space="preserve">Although the US government was an early investor in research that produced antiviral drugs for HIV, </w:t>
      </w:r>
      <w:r w:rsidRPr="00442655">
        <w:rPr>
          <w:rStyle w:val="Emphasis"/>
          <w:highlight w:val="green"/>
        </w:rPr>
        <w:t>distribution</w:t>
      </w:r>
      <w:r w:rsidRPr="00FD58F2">
        <w:rPr>
          <w:rStyle w:val="Emphasis"/>
        </w:rPr>
        <w:t xml:space="preserve"> was </w:t>
      </w:r>
      <w:r w:rsidRPr="00442655">
        <w:rPr>
          <w:rStyle w:val="Emphasis"/>
          <w:highlight w:val="green"/>
        </w:rPr>
        <w:t>controlled by</w:t>
      </w:r>
      <w:r w:rsidRPr="00FD58F2">
        <w:rPr>
          <w:rStyle w:val="Emphasis"/>
        </w:rPr>
        <w:t xml:space="preserve"> big </w:t>
      </w:r>
      <w:r w:rsidRPr="00442655">
        <w:rPr>
          <w:rStyle w:val="Emphasis"/>
          <w:highlight w:val="green"/>
        </w:rPr>
        <w:t>pharmaceutical companies driven by profit</w:t>
      </w:r>
      <w:r w:rsidRPr="00FD58F2">
        <w:rPr>
          <w:rStyle w:val="Emphasis"/>
        </w:rPr>
        <w: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w:t>
      </w:r>
      <w:r>
        <w:rPr>
          <w:rStyle w:val="Emphasis"/>
        </w:rPr>
        <w:t xml:space="preserve"> </w:t>
      </w:r>
      <w:r w:rsidRPr="00AA5B8B">
        <w:rPr>
          <w:sz w:val="16"/>
        </w:rPr>
        <w:t xml:space="preserve">A second argument, based on corporate social responsibility, stresses expectations for and benefits of socially responsible behaviour by for-profit companies. Increasingly, companies appreciate the potential impact that socially responsible behaviour has on competitive advantage, reputation, retention of workers and customers, employee morale and relationships with stakeholders.23 IP protections shield pharmaceutical companies from competition, enabling them to monopolise markets and generate above-normal profits. During a pandemic, social responsibility requires temporarily limiting profits and requiring companies to give back, rather than allowing above-normal profits to accrue unchecked. </w:t>
      </w:r>
      <w:r w:rsidRPr="00AA5B8B">
        <w:rPr>
          <w:rStyle w:val="Emphasis"/>
        </w:rPr>
        <w:t xml:space="preserve">Even Locke, who conceived of our modern notion of property rights, held that fundamental </w:t>
      </w:r>
      <w:r w:rsidRPr="00442655">
        <w:rPr>
          <w:rStyle w:val="Emphasis"/>
          <w:highlight w:val="green"/>
        </w:rPr>
        <w:t>rights like property could be</w:t>
      </w:r>
      <w:r w:rsidRPr="00AA5B8B">
        <w:rPr>
          <w:rStyle w:val="Emphasis"/>
        </w:rPr>
        <w:t xml:space="preserve"> justly </w:t>
      </w:r>
      <w:r w:rsidRPr="00442655">
        <w:rPr>
          <w:rStyle w:val="Emphasis"/>
          <w:highlight w:val="green"/>
        </w:rPr>
        <w:t>overridden</w:t>
      </w:r>
      <w:r w:rsidRPr="00AA5B8B">
        <w:rPr>
          <w:rStyle w:val="Emphasis"/>
        </w:rPr>
        <w:t xml:space="preserve"> </w:t>
      </w:r>
      <w:r w:rsidRPr="00442655">
        <w:rPr>
          <w:rStyle w:val="Emphasis"/>
          <w:highlight w:val="green"/>
        </w:rPr>
        <w:t>under</w:t>
      </w:r>
      <w:r w:rsidRPr="00AA5B8B">
        <w:rPr>
          <w:rStyle w:val="Emphasis"/>
        </w:rPr>
        <w:t xml:space="preserve"> </w:t>
      </w:r>
      <w:r w:rsidRPr="00442655">
        <w:rPr>
          <w:rStyle w:val="Emphasis"/>
          <w:highlight w:val="green"/>
        </w:rPr>
        <w:t>certain conditions</w:t>
      </w:r>
      <w:r w:rsidRPr="00AA5B8B">
        <w:rPr>
          <w:rStyle w:val="Emphasis"/>
        </w:rPr>
        <w:t xml:space="preserve">, namely, </w:t>
      </w:r>
      <w:r w:rsidRPr="00442655">
        <w:rPr>
          <w:rStyle w:val="Emphasis"/>
          <w:highlight w:val="green"/>
        </w:rPr>
        <w:t>when</w:t>
      </w:r>
      <w:r w:rsidRPr="00AA5B8B">
        <w:rPr>
          <w:rStyle w:val="Emphasis"/>
        </w:rPr>
        <w:t xml:space="preserve"> the goods are perishable and would go to waste or when their </w:t>
      </w:r>
      <w:r w:rsidRPr="00442655">
        <w:rPr>
          <w:rStyle w:val="Emphasis"/>
          <w:highlight w:val="green"/>
        </w:rPr>
        <w:t>extraction may intrude on the common</w:t>
      </w:r>
      <w:r w:rsidRPr="00AA5B8B">
        <w:rPr>
          <w:rStyle w:val="Emphasis"/>
        </w:rPr>
        <w:t xml:space="preserve"> good, in which case they extend only to what leaves enough behind for others.</w:t>
      </w:r>
      <w:r w:rsidRPr="00AA5B8B">
        <w:rPr>
          <w:sz w:val="16"/>
        </w:rPr>
        <w:t xml:space="preserve">24 Building on this analysis, we submit that displays of social responsibility fall along a continuum. </w:t>
      </w:r>
      <w:r w:rsidRPr="00AA5B8B">
        <w:rPr>
          <w:rStyle w:val="Emphasis"/>
        </w:rPr>
        <w:t xml:space="preserve">During the COVID-19 pandemic, a high degree of </w:t>
      </w:r>
      <w:r w:rsidRPr="00442655">
        <w:rPr>
          <w:rStyle w:val="Emphasis"/>
          <w:highlight w:val="green"/>
        </w:rPr>
        <w:t>responsibility would be shown by</w:t>
      </w:r>
      <w:r w:rsidRPr="00AA5B8B">
        <w:rPr>
          <w:rStyle w:val="Emphasis"/>
        </w:rPr>
        <w:t xml:space="preserve"> temporarily </w:t>
      </w:r>
      <w:r w:rsidRPr="00442655">
        <w:rPr>
          <w:rStyle w:val="Emphasis"/>
          <w:highlight w:val="green"/>
        </w:rPr>
        <w:t>sharing patents</w:t>
      </w:r>
      <w:r w:rsidRPr="00AA5B8B">
        <w:rPr>
          <w:rStyle w:val="Emphasis"/>
        </w:rPr>
        <w:t xml:space="preserve"> for products aimed at preventing, containing, or treating COVID-19, which is India and South Africa’s proposal</w:t>
      </w:r>
      <w:r w:rsidRPr="00AA5B8B">
        <w:rPr>
          <w:sz w:val="16"/>
        </w:rPr>
        <w:t xml:space="preserve">; moderate responsibility would be demonstrated by temporarily </w:t>
      </w:r>
      <w:r w:rsidRPr="00AA5B8B">
        <w:rPr>
          <w:sz w:val="16"/>
        </w:rPr>
        <w:lastRenderedPageBreak/>
        <w:t>sharing licenses to manufacture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751BC102" w14:textId="73A8C7C1" w:rsidR="00011F76" w:rsidRDefault="00011F76" w:rsidP="00587F00">
      <w:pPr>
        <w:pStyle w:val="Heading3"/>
      </w:pPr>
      <w:r>
        <w:lastRenderedPageBreak/>
        <w:t>Underview</w:t>
      </w:r>
    </w:p>
    <w:p w14:paraId="003BA933" w14:textId="5C4518BD" w:rsidR="00011F76" w:rsidRDefault="00011F76" w:rsidP="00587F00">
      <w:pPr>
        <w:pStyle w:val="Heading4"/>
      </w:pPr>
      <w:r>
        <w:t xml:space="preserve">1] 1AR theory is legit – anything else means </w:t>
      </w:r>
      <w:r w:rsidRPr="002E7A36">
        <w:rPr>
          <w:u w:val="single"/>
        </w:rPr>
        <w:t xml:space="preserve">infinite abuse </w:t>
      </w:r>
      <w:r>
        <w:t xml:space="preserve">– drop the debater, competing interps, no rvis and the highest layer of the round –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p>
    <w:p w14:paraId="61D2EBB1" w14:textId="77777777" w:rsidR="00587F00" w:rsidRPr="00587F00" w:rsidRDefault="00587F00" w:rsidP="00587F00"/>
    <w:p w14:paraId="5C81DF4E" w14:textId="5FC9AE35" w:rsidR="00011F76" w:rsidRDefault="00011F76" w:rsidP="00011F76">
      <w:pPr>
        <w:pStyle w:val="Heading3"/>
      </w:pPr>
      <w:r w:rsidRPr="00575BB8">
        <w:lastRenderedPageBreak/>
        <w:t>Advantage</w:t>
      </w:r>
    </w:p>
    <w:p w14:paraId="776FA648" w14:textId="77777777" w:rsidR="00011F76" w:rsidRDefault="00011F76" w:rsidP="00011F76">
      <w:pPr>
        <w:pStyle w:val="Heading4"/>
      </w:pPr>
      <w:r>
        <w:t xml:space="preserve">The Advantage is Innovation - </w:t>
      </w:r>
    </w:p>
    <w:p w14:paraId="114B04BB" w14:textId="77777777" w:rsidR="00011F76" w:rsidRDefault="00011F76" w:rsidP="00011F76">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0601350E" w14:textId="77777777" w:rsidR="00011F76" w:rsidRPr="005B38BB" w:rsidRDefault="00011F76" w:rsidP="00011F76">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2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775D199F" w14:textId="04EDBA8F" w:rsidR="00011F76" w:rsidRPr="007E660D" w:rsidRDefault="00011F76" w:rsidP="00011F76">
      <w:pPr>
        <w:rPr>
          <w:sz w:val="16"/>
        </w:rPr>
      </w:pPr>
      <w:r w:rsidRPr="001E644B">
        <w:rPr>
          <w:highlight w:val="green"/>
          <w:u w:val="single"/>
        </w:rPr>
        <w:t>Drug companies</w:t>
      </w:r>
      <w:r w:rsidRPr="001E644B">
        <w:rPr>
          <w:sz w:val="16"/>
          <w:highlight w:val="green"/>
        </w:rPr>
        <w:t xml:space="preserve"> </w:t>
      </w:r>
      <w:r w:rsidRPr="001E644B">
        <w:rPr>
          <w:b/>
          <w:bCs/>
          <w:highlight w:val="green"/>
          <w:u w:val="single"/>
        </w:rPr>
        <w:t>have brought great innovations</w:t>
      </w:r>
      <w:r w:rsidRPr="001E644B">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1E644B">
        <w:rPr>
          <w:b/>
          <w:bCs/>
          <w:highlight w:val="green"/>
          <w:u w:val="single"/>
          <w:bdr w:val="single" w:sz="4" w:space="0" w:color="auto"/>
        </w:rPr>
        <w:t>But that’s not happening</w:t>
      </w:r>
      <w:r w:rsidRPr="007E660D">
        <w:rPr>
          <w:u w:val="single"/>
        </w:rPr>
        <w:t xml:space="preserve">. Instead, </w:t>
      </w:r>
      <w:r w:rsidRPr="001E644B">
        <w:rPr>
          <w:highlight w:val="green"/>
          <w:u w:val="single"/>
        </w:rPr>
        <w:t>drug companies build massive patent walls around their products</w:t>
      </w:r>
      <w:r w:rsidRPr="007E660D">
        <w:rPr>
          <w:u w:val="single"/>
        </w:rPr>
        <w:t xml:space="preserve">, </w:t>
      </w:r>
      <w:r w:rsidRPr="001E644B">
        <w:rPr>
          <w:highlight w:val="green"/>
          <w:u w:val="single"/>
        </w:rPr>
        <w:t>extending</w:t>
      </w:r>
      <w:r w:rsidRPr="007E660D">
        <w:rPr>
          <w:u w:val="single"/>
        </w:rPr>
        <w:t xml:space="preserve"> the </w:t>
      </w:r>
      <w:r w:rsidRPr="001E644B">
        <w:rPr>
          <w:highlight w:val="green"/>
          <w:u w:val="single"/>
        </w:rPr>
        <w:t xml:space="preserve">protection </w:t>
      </w:r>
      <w:proofErr w:type="gramStart"/>
      <w:r w:rsidRPr="001E644B">
        <w:rPr>
          <w:b/>
          <w:bCs/>
          <w:highlight w:val="green"/>
          <w:u w:val="single"/>
        </w:rPr>
        <w:t>over and over again</w:t>
      </w:r>
      <w:proofErr w:type="gramEnd"/>
      <w:r w:rsidRPr="007E660D">
        <w:rPr>
          <w:sz w:val="16"/>
        </w:rPr>
        <w:t xml:space="preserve">. </w:t>
      </w:r>
      <w:r w:rsidRPr="007E660D">
        <w:rPr>
          <w:u w:val="single"/>
        </w:rPr>
        <w:t xml:space="preserve">Some modern </w:t>
      </w:r>
      <w:r w:rsidRPr="001E644B">
        <w:rPr>
          <w:highlight w:val="green"/>
          <w:u w:val="single"/>
        </w:rPr>
        <w:t xml:space="preserve">drugs have </w:t>
      </w:r>
      <w:r w:rsidRPr="007E660D">
        <w:rPr>
          <w:u w:val="single"/>
        </w:rPr>
        <w:t xml:space="preserve">an </w:t>
      </w:r>
      <w:r w:rsidRPr="001E644B">
        <w:rPr>
          <w:highlight w:val="green"/>
          <w:u w:val="single"/>
        </w:rPr>
        <w:t>avalanche of U.S. patents</w:t>
      </w:r>
      <w:r w:rsidRPr="007E660D">
        <w:rPr>
          <w:u w:val="single"/>
        </w:rPr>
        <w:t xml:space="preserve">, with </w:t>
      </w:r>
      <w:r w:rsidRPr="001E644B">
        <w:rPr>
          <w:highlight w:val="green"/>
          <w:u w:val="single"/>
        </w:rPr>
        <w:t xml:space="preserve">expiration dates </w:t>
      </w:r>
      <w:r w:rsidRPr="001E644B">
        <w:rPr>
          <w:b/>
          <w:bCs/>
          <w:highlight w:val="green"/>
          <w:u w:val="single"/>
          <w:bdr w:val="single" w:sz="4" w:space="0" w:color="auto"/>
        </w:rPr>
        <w:t>staggered across time</w:t>
      </w:r>
      <w:r w:rsidRPr="001E644B">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1E644B">
        <w:rPr>
          <w:highlight w:val="green"/>
          <w:u w:val="single"/>
        </w:rPr>
        <w:t>Rather than rewarding innovation</w:t>
      </w:r>
      <w:r w:rsidRPr="007E660D">
        <w:rPr>
          <w:u w:val="single"/>
        </w:rPr>
        <w:t xml:space="preserve">, </w:t>
      </w:r>
      <w:r w:rsidRPr="001E644B">
        <w:rPr>
          <w:highlight w:val="green"/>
          <w:u w:val="single"/>
        </w:rPr>
        <w:t xml:space="preserve">our patent system is </w:t>
      </w:r>
      <w:r w:rsidRPr="007E660D">
        <w:rPr>
          <w:u w:val="single"/>
        </w:rPr>
        <w:t xml:space="preserve">now </w:t>
      </w:r>
      <w:r w:rsidRPr="001E644B">
        <w:rPr>
          <w:highlight w:val="green"/>
          <w:u w:val="single"/>
        </w:rPr>
        <w:t>largely repurposing drugs</w:t>
      </w:r>
      <w:r w:rsidRPr="007E660D">
        <w:rPr>
          <w:u w:val="single"/>
        </w:rPr>
        <w:t xml:space="preserve">. </w:t>
      </w:r>
    </w:p>
    <w:p w14:paraId="172F2D90" w14:textId="77777777" w:rsidR="00011F76" w:rsidRDefault="00011F76" w:rsidP="00011F76">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07F3A776" w14:textId="77777777" w:rsidR="00011F76" w:rsidRPr="00791206" w:rsidRDefault="00011F76" w:rsidP="00011F76">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29"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296C0B8C" w14:textId="355B26D6" w:rsidR="00011F76" w:rsidRPr="00E974A9" w:rsidRDefault="00011F76" w:rsidP="00011F76">
      <w:pPr>
        <w:rPr>
          <w:sz w:val="16"/>
        </w:rPr>
      </w:pPr>
      <w:r w:rsidRPr="00E974A9">
        <w:rPr>
          <w:u w:val="single"/>
        </w:rPr>
        <w:t>In 2011, Elsa Dixler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gramStart"/>
      <w:r w:rsidRPr="00E974A9">
        <w:rPr>
          <w:sz w:val="16"/>
        </w:rPr>
        <w:t>Ph.D</w:t>
      </w:r>
      <w:proofErr w:type="gramEnd"/>
      <w:r w:rsidRPr="00E974A9">
        <w:rPr>
          <w:sz w:val="16"/>
        </w:rPr>
        <w:t xml:space="preserve">, and have a pretty normal life,” said Dixler, a Brooklyn resident who is now 74. “So, on the one hand, I feel enormously grateful.” </w:t>
      </w:r>
      <w:r w:rsidRPr="00E974A9">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1E644B">
        <w:rPr>
          <w:highlight w:val="green"/>
          <w:u w:val="single"/>
        </w:rPr>
        <w:t xml:space="preserve">Revlimid should have </w:t>
      </w:r>
      <w:r w:rsidRPr="001E644B">
        <w:rPr>
          <w:b/>
          <w:bCs/>
          <w:highlight w:val="green"/>
          <w:u w:val="single"/>
        </w:rPr>
        <w:t>been subject to competition</w:t>
      </w:r>
      <w:r w:rsidRPr="001E644B">
        <w:rPr>
          <w:highlight w:val="green"/>
          <w:u w:val="single"/>
        </w:rPr>
        <w:t xml:space="preserve"> </w:t>
      </w:r>
      <w:r w:rsidRPr="00E974A9">
        <w:rPr>
          <w:u w:val="single"/>
        </w:rPr>
        <w:t xml:space="preserve">from generic drug makers starting </w:t>
      </w:r>
      <w:r w:rsidRPr="001E644B">
        <w:rPr>
          <w:highlight w:val="green"/>
          <w:u w:val="single"/>
        </w:rPr>
        <w:t>in 2009</w:t>
      </w:r>
      <w:r w:rsidRPr="00E974A9">
        <w:rPr>
          <w:u w:val="single"/>
        </w:rPr>
        <w:t>, bringing down its cost by many orders of magnitude</w:t>
      </w:r>
      <w:r w:rsidRPr="00E974A9">
        <w:rPr>
          <w:sz w:val="16"/>
        </w:rPr>
        <w:t xml:space="preserve">. But </w:t>
      </w:r>
      <w:r w:rsidRPr="001E644B">
        <w:rPr>
          <w:highlight w:val="green"/>
          <w:u w:val="single"/>
        </w:rPr>
        <w:t>by obtaining</w:t>
      </w:r>
      <w:r w:rsidRPr="001E644B">
        <w:rPr>
          <w:sz w:val="16"/>
          <w:highlight w:val="green"/>
        </w:rPr>
        <w:t xml:space="preserve"> </w:t>
      </w:r>
      <w:r w:rsidRPr="001E644B">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1E644B">
        <w:rPr>
          <w:highlight w:val="green"/>
          <w:u w:val="single"/>
        </w:rPr>
        <w:t>its manufacturer</w:t>
      </w:r>
      <w:r w:rsidRPr="00E974A9">
        <w:rPr>
          <w:u w:val="single"/>
        </w:rPr>
        <w:t xml:space="preserve">, Celgene, has </w:t>
      </w:r>
      <w:r w:rsidRPr="001E644B">
        <w:rPr>
          <w:highlight w:val="green"/>
          <w:u w:val="single"/>
        </w:rPr>
        <w:t xml:space="preserve">extended </w:t>
      </w:r>
      <w:r w:rsidRPr="00E974A9">
        <w:rPr>
          <w:u w:val="single"/>
        </w:rPr>
        <w:t xml:space="preserve">the drug’s </w:t>
      </w:r>
      <w:r w:rsidRPr="001E644B">
        <w:rPr>
          <w:b/>
          <w:bCs/>
          <w:highlight w:val="green"/>
          <w:u w:val="single"/>
          <w:bdr w:val="single" w:sz="4" w:space="0" w:color="auto"/>
        </w:rPr>
        <w:t>monopoly</w:t>
      </w:r>
      <w:r w:rsidRPr="001E644B">
        <w:rPr>
          <w:highlight w:val="green"/>
          <w:u w:val="single"/>
          <w:bdr w:val="single" w:sz="4" w:space="0" w:color="auto"/>
        </w:rPr>
        <w:t xml:space="preserve"> </w:t>
      </w:r>
      <w:r w:rsidRPr="001E644B">
        <w:rPr>
          <w:b/>
          <w:bCs/>
          <w:highlight w:val="green"/>
          <w:u w:val="single"/>
          <w:bdr w:val="single" w:sz="4" w:space="0" w:color="auto"/>
        </w:rPr>
        <w:t>period</w:t>
      </w:r>
      <w:r w:rsidRPr="001E644B">
        <w:rPr>
          <w:highlight w:val="green"/>
          <w:u w:val="single"/>
          <w:bdr w:val="single" w:sz="4" w:space="0" w:color="auto"/>
        </w:rPr>
        <w:t xml:space="preserve"> </w:t>
      </w:r>
      <w:r w:rsidRPr="001E644B">
        <w:rPr>
          <w:b/>
          <w:bCs/>
          <w:highlight w:val="green"/>
          <w:u w:val="single"/>
          <w:bdr w:val="single" w:sz="4" w:space="0" w:color="auto"/>
        </w:rPr>
        <w:t>by 18 years</w:t>
      </w:r>
      <w:r w:rsidRPr="001E644B">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1E644B">
        <w:rPr>
          <w:b/>
          <w:bCs/>
          <w:highlight w:val="green"/>
          <w:u w:val="single"/>
          <w:bdr w:val="single" w:sz="4" w:space="0" w:color="auto"/>
        </w:rPr>
        <w:t>squeezing people with cancer</w:t>
      </w:r>
      <w:r w:rsidRPr="00E974A9">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 xml:space="preserve">They didn’t invent a new drug, rather, they found a new </w:t>
      </w:r>
      <w:r w:rsidRPr="00E974A9">
        <w:rPr>
          <w:u w:val="single"/>
        </w:rPr>
        <w:lastRenderedPageBreak/>
        <w:t>use for it,” she said.</w:t>
      </w:r>
      <w:r w:rsidRPr="00E974A9">
        <w:rPr>
          <w:sz w:val="16"/>
        </w:rPr>
        <w:t xml:space="preserve"> “</w:t>
      </w:r>
      <w:r w:rsidRPr="00E974A9">
        <w:rPr>
          <w:u w:val="single"/>
        </w:rPr>
        <w:t>The cost of Revlimid has imposed constraints on our retirement</w:t>
      </w:r>
      <w:r w:rsidRPr="00E974A9">
        <w:rPr>
          <w:sz w:val="16"/>
        </w:rPr>
        <w:t xml:space="preserve">,” Dixler said, “but when I hear other people’s stories, I feel very lucky. A lot of people have been devastated financially.” </w:t>
      </w:r>
      <w:r w:rsidRPr="00E974A9">
        <w:rPr>
          <w:u w:val="single"/>
        </w:rPr>
        <w:t>Revlimid is a case study in a process known as “</w:t>
      </w:r>
      <w:r w:rsidRPr="001E644B">
        <w:rPr>
          <w:highlight w:val="green"/>
          <w:u w:val="single"/>
        </w:rPr>
        <w:t>evergreening</w:t>
      </w:r>
      <w:r w:rsidRPr="00E974A9">
        <w:rPr>
          <w:u w:val="single"/>
        </w:rPr>
        <w:t xml:space="preserve">” — </w:t>
      </w:r>
      <w:r w:rsidRPr="001E644B">
        <w:rPr>
          <w:highlight w:val="green"/>
          <w:u w:val="single"/>
        </w:rPr>
        <w:t>artificially sustaining a monopoly for</w:t>
      </w:r>
      <w:r w:rsidRPr="00E974A9">
        <w:rPr>
          <w:u w:val="single"/>
        </w:rPr>
        <w:t xml:space="preserve"> years and even </w:t>
      </w:r>
      <w:r w:rsidRPr="001E644B">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1E644B">
        <w:rPr>
          <w:highlight w:val="green"/>
          <w:u w:val="single"/>
        </w:rPr>
        <w:t xml:space="preserve">most commonly </w:t>
      </w:r>
      <w:r w:rsidRPr="00E974A9">
        <w:rPr>
          <w:u w:val="single"/>
        </w:rPr>
        <w:t>used</w:t>
      </w:r>
      <w:proofErr w:type="gramEnd"/>
      <w:r w:rsidRPr="00E974A9">
        <w:rPr>
          <w:u w:val="single"/>
        </w:rPr>
        <w:t xml:space="preserve"> </w:t>
      </w:r>
      <w:r w:rsidRPr="001E644B">
        <w:rPr>
          <w:highlight w:val="green"/>
          <w:u w:val="single"/>
        </w:rPr>
        <w:t xml:space="preserve">with blockbuster drugs </w:t>
      </w:r>
      <w:r w:rsidRPr="00E974A9">
        <w:rPr>
          <w:u w:val="single"/>
        </w:rPr>
        <w:t xml:space="preserve">generating the highest prices and profits. </w:t>
      </w:r>
      <w:r w:rsidRPr="001E644B">
        <w:rPr>
          <w:b/>
          <w:bCs/>
          <w:highlight w:val="green"/>
          <w:u w:val="single"/>
        </w:rPr>
        <w:t xml:space="preserve">Of </w:t>
      </w:r>
      <w:r w:rsidRPr="00E974A9">
        <w:rPr>
          <w:b/>
          <w:bCs/>
          <w:u w:val="single"/>
        </w:rPr>
        <w:t xml:space="preserve">the roughly </w:t>
      </w:r>
      <w:r w:rsidRPr="001E644B">
        <w:rPr>
          <w:b/>
          <w:bCs/>
          <w:highlight w:val="green"/>
          <w:u w:val="single"/>
        </w:rPr>
        <w:t>100 best-selling drugs</w:t>
      </w:r>
      <w:r w:rsidRPr="00E974A9">
        <w:rPr>
          <w:b/>
          <w:bCs/>
          <w:u w:val="single"/>
        </w:rPr>
        <w:t xml:space="preserve">, more than </w:t>
      </w:r>
      <w:r w:rsidRPr="001E644B">
        <w:rPr>
          <w:b/>
          <w:bCs/>
          <w:highlight w:val="green"/>
          <w:u w:val="single"/>
        </w:rPr>
        <w:t xml:space="preserve">70 percent have extended </w:t>
      </w:r>
      <w:r w:rsidRPr="00E974A9">
        <w:rPr>
          <w:b/>
          <w:bCs/>
          <w:u w:val="single"/>
        </w:rPr>
        <w:t xml:space="preserve">their </w:t>
      </w:r>
      <w:r w:rsidRPr="001E644B">
        <w:rPr>
          <w:b/>
          <w:bCs/>
          <w:highlight w:val="green"/>
          <w:u w:val="single"/>
        </w:rPr>
        <w:t>protection</w:t>
      </w:r>
      <w:r w:rsidRPr="001E644B">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E644B">
        <w:rPr>
          <w:highlight w:val="green"/>
          <w:u w:val="single"/>
        </w:rPr>
        <w:t xml:space="preserve">brought into </w:t>
      </w:r>
      <w:r w:rsidRPr="00E974A9">
        <w:rPr>
          <w:u w:val="single"/>
        </w:rPr>
        <w:t xml:space="preserve">sharper </w:t>
      </w:r>
      <w:r w:rsidRPr="001E644B">
        <w:rPr>
          <w:highlight w:val="green"/>
          <w:u w:val="single"/>
        </w:rPr>
        <w:t xml:space="preserve">focus by </w:t>
      </w:r>
      <w:r w:rsidRPr="00E974A9">
        <w:rPr>
          <w:u w:val="single"/>
        </w:rPr>
        <w:t xml:space="preserve">a groundbreaking, publicly available, </w:t>
      </w:r>
      <w:r w:rsidRPr="001E644B">
        <w:rPr>
          <w:highlight w:val="green"/>
          <w:u w:val="single"/>
        </w:rPr>
        <w:t xml:space="preserve">comprehensive database </w:t>
      </w:r>
    </w:p>
    <w:p w14:paraId="3103BDBF" w14:textId="77777777" w:rsidR="00011F76" w:rsidRDefault="00011F76" w:rsidP="00011F76">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77931197" w14:textId="77777777" w:rsidR="00011F76" w:rsidRPr="00E2724F" w:rsidRDefault="00011F76" w:rsidP="00011F76">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30" w:history="1">
        <w:r w:rsidRPr="004D0B79">
          <w:rPr>
            <w:rStyle w:val="Hyperlink"/>
          </w:rPr>
          <w:t>https://abcnews.go.com/Health/amidst-superbug-crisis-scientists-urge-innovation/story?id=62763415</w:t>
        </w:r>
      </w:hyperlink>
      <w:r>
        <w:t xml:space="preserve">] Dhruv </w:t>
      </w:r>
    </w:p>
    <w:p w14:paraId="6016B973" w14:textId="77777777" w:rsidR="00011F76" w:rsidRPr="001948D4" w:rsidRDefault="00A66141" w:rsidP="00011F76">
      <w:pPr>
        <w:rPr>
          <w:sz w:val="16"/>
        </w:rPr>
      </w:pPr>
      <w:hyperlink r:id="rId31" w:tgtFrame="_blank" w:history="1">
        <w:r w:rsidR="00011F76" w:rsidRPr="00E2724F">
          <w:rPr>
            <w:rStyle w:val="StyleUnderline"/>
          </w:rPr>
          <w:t>The United Nations</w:t>
        </w:r>
      </w:hyperlink>
      <w:r w:rsidR="00011F76">
        <w:t xml:space="preserve"> </w:t>
      </w:r>
      <w:r w:rsidR="00011F76" w:rsidRPr="003C32B5">
        <w:rPr>
          <w:sz w:val="16"/>
        </w:rPr>
        <w:t xml:space="preserve">has </w:t>
      </w:r>
      <w:r w:rsidR="00011F76" w:rsidRPr="00E2724F">
        <w:rPr>
          <w:rStyle w:val="StyleUnderline"/>
        </w:rPr>
        <w:t xml:space="preserve">called </w:t>
      </w:r>
      <w:r w:rsidR="00011F76" w:rsidRPr="003C32B5">
        <w:rPr>
          <w:rStyle w:val="Emphasis"/>
        </w:rPr>
        <w:t>antimicrobial resistance</w:t>
      </w:r>
      <w:r w:rsidR="00011F76" w:rsidRPr="00E2724F">
        <w:rPr>
          <w:rStyle w:val="StyleUnderline"/>
        </w:rPr>
        <w:t xml:space="preserve"> a “</w:t>
      </w:r>
      <w:r w:rsidR="00011F76" w:rsidRPr="003C32B5">
        <w:rPr>
          <w:rStyle w:val="Emphasis"/>
        </w:rPr>
        <w:t>global crisis</w:t>
      </w:r>
      <w:r w:rsidR="00011F76" w:rsidRPr="003C32B5">
        <w:rPr>
          <w:sz w:val="16"/>
        </w:rPr>
        <w:t>.”</w:t>
      </w:r>
      <w:r w:rsidR="00011F76">
        <w:rPr>
          <w:sz w:val="16"/>
        </w:rPr>
        <w:t xml:space="preserve"> </w:t>
      </w:r>
      <w:r w:rsidR="00011F76" w:rsidRPr="00E2724F">
        <w:rPr>
          <w:rStyle w:val="StyleUnderline"/>
        </w:rPr>
        <w:t xml:space="preserve">With </w:t>
      </w:r>
      <w:r w:rsidR="00011F76" w:rsidRPr="001E644B">
        <w:rPr>
          <w:rStyle w:val="StyleUnderline"/>
          <w:highlight w:val="green"/>
        </w:rPr>
        <w:t xml:space="preserve">the </w:t>
      </w:r>
      <w:hyperlink r:id="rId32" w:tgtFrame="_blank" w:history="1">
        <w:r w:rsidR="00011F76" w:rsidRPr="001E644B">
          <w:rPr>
            <w:rStyle w:val="StyleUnderline"/>
            <w:highlight w:val="green"/>
          </w:rPr>
          <w:t>rise in superbugs</w:t>
        </w:r>
      </w:hyperlink>
      <w:r w:rsidR="00011F76">
        <w:rPr>
          <w:rStyle w:val="StyleUnderline"/>
        </w:rPr>
        <w:t xml:space="preserve"> </w:t>
      </w:r>
      <w:r w:rsidR="00011F76" w:rsidRPr="00E2724F">
        <w:rPr>
          <w:rStyle w:val="StyleUnderline"/>
        </w:rPr>
        <w:t>across the globe</w:t>
      </w:r>
      <w:r w:rsidR="00011F76" w:rsidRPr="003C32B5">
        <w:rPr>
          <w:sz w:val="16"/>
        </w:rPr>
        <w:t xml:space="preserve">, common </w:t>
      </w:r>
      <w:r w:rsidR="00011F76" w:rsidRPr="00E2724F">
        <w:rPr>
          <w:rStyle w:val="StyleUnderline"/>
        </w:rPr>
        <w:t>infections are becoming harder to treat</w:t>
      </w:r>
      <w:r w:rsidR="00011F76" w:rsidRPr="003C32B5">
        <w:rPr>
          <w:sz w:val="16"/>
        </w:rPr>
        <w:t xml:space="preserve">, </w:t>
      </w:r>
      <w:r w:rsidR="00011F76" w:rsidRPr="00E2724F">
        <w:rPr>
          <w:rStyle w:val="StyleUnderline"/>
        </w:rPr>
        <w:t>and lifesaving procedures riskier</w:t>
      </w:r>
      <w:r w:rsidR="00011F76" w:rsidRPr="003C32B5">
        <w:rPr>
          <w:sz w:val="16"/>
        </w:rPr>
        <w:t xml:space="preserve"> to perform. </w:t>
      </w:r>
      <w:r w:rsidR="00011F76" w:rsidRPr="003C32B5">
        <w:rPr>
          <w:rStyle w:val="Emphasis"/>
        </w:rPr>
        <w:t>Drug-resistant infections</w:t>
      </w:r>
      <w:r w:rsidR="00011F76" w:rsidRPr="00E2724F">
        <w:rPr>
          <w:rStyle w:val="StyleUnderline"/>
        </w:rPr>
        <w:t xml:space="preserve"> result in</w:t>
      </w:r>
      <w:r w:rsidR="00011F76" w:rsidRPr="003C32B5">
        <w:rPr>
          <w:sz w:val="16"/>
        </w:rPr>
        <w:t xml:space="preserve"> about </w:t>
      </w:r>
      <w:r w:rsidR="00011F76" w:rsidRPr="00E2724F">
        <w:rPr>
          <w:rStyle w:val="StyleUnderline"/>
        </w:rPr>
        <w:t>700,000 deaths per year</w:t>
      </w:r>
      <w:r w:rsidR="00011F76" w:rsidRPr="003C32B5">
        <w:rPr>
          <w:sz w:val="16"/>
        </w:rPr>
        <w:t>, with at least 230,000 of those deaths due to multidrug resistant tuberculosis,</w:t>
      </w:r>
      <w:r w:rsidR="00011F76">
        <w:rPr>
          <w:sz w:val="16"/>
        </w:rPr>
        <w:t xml:space="preserve"> </w:t>
      </w:r>
      <w:hyperlink r:id="rId33" w:tgtFrame="_blank" w:history="1">
        <w:r w:rsidR="00011F76" w:rsidRPr="00E2724F">
          <w:rPr>
            <w:rStyle w:val="StyleUnderline"/>
          </w:rPr>
          <w:t>according to</w:t>
        </w:r>
        <w:r w:rsidR="00011F76" w:rsidRPr="003C32B5">
          <w:rPr>
            <w:rStyle w:val="Hyperlink"/>
            <w:sz w:val="16"/>
          </w:rPr>
          <w:t xml:space="preserve"> a groundbreaking report from </w:t>
        </w:r>
        <w:r w:rsidR="00011F76" w:rsidRPr="003C32B5">
          <w:rPr>
            <w:rStyle w:val="StyleUnderline"/>
          </w:rPr>
          <w:t>the World Health Organization (WHO).</w:t>
        </w:r>
      </w:hyperlink>
      <w:r w:rsidR="00011F76">
        <w:rPr>
          <w:sz w:val="16"/>
        </w:rPr>
        <w:t xml:space="preserve"> </w:t>
      </w:r>
      <w:r w:rsidR="00011F76" w:rsidRPr="003C32B5">
        <w:rPr>
          <w:sz w:val="16"/>
        </w:rPr>
        <w:t xml:space="preserve">Given that antibiotic resistance is present in every country, </w:t>
      </w:r>
      <w:r w:rsidR="00011F76" w:rsidRPr="003C32B5">
        <w:rPr>
          <w:rStyle w:val="StyleUnderline"/>
        </w:rPr>
        <w:t>antimicrobial resistance</w:t>
      </w:r>
      <w:r w:rsidR="00011F76" w:rsidRPr="003C32B5">
        <w:rPr>
          <w:sz w:val="16"/>
        </w:rPr>
        <w:t xml:space="preserve"> (AMR) now </w:t>
      </w:r>
      <w:r w:rsidR="00011F76" w:rsidRPr="001E644B">
        <w:rPr>
          <w:rStyle w:val="StyleUnderline"/>
          <w:highlight w:val="green"/>
        </w:rPr>
        <w:t xml:space="preserve">represents a </w:t>
      </w:r>
      <w:r w:rsidR="00011F76" w:rsidRPr="001E644B">
        <w:rPr>
          <w:rStyle w:val="Emphasis"/>
          <w:highlight w:val="green"/>
        </w:rPr>
        <w:t>global health crisis</w:t>
      </w:r>
      <w:r w:rsidR="00011F76" w:rsidRPr="003C32B5">
        <w:rPr>
          <w:sz w:val="16"/>
        </w:rPr>
        <w:t>, according to the UN, which has urged immediate, coordinated and global action to prevent a potentially devastating health and financial crisis.</w:t>
      </w:r>
      <w:r w:rsidR="00011F76">
        <w:rPr>
          <w:sz w:val="16"/>
        </w:rPr>
        <w:t xml:space="preserve"> </w:t>
      </w:r>
      <w:r w:rsidR="00011F76" w:rsidRPr="003C32B5">
        <w:rPr>
          <w:rStyle w:val="StyleUnderline"/>
        </w:rPr>
        <w:t xml:space="preserve">With the </w:t>
      </w:r>
      <w:r w:rsidR="00011F76" w:rsidRPr="001E644B">
        <w:rPr>
          <w:rStyle w:val="Emphasis"/>
          <w:highlight w:val="green"/>
        </w:rPr>
        <w:t>rising</w:t>
      </w:r>
      <w:r w:rsidR="00011F76" w:rsidRPr="003C32B5">
        <w:rPr>
          <w:rStyle w:val="Emphasis"/>
        </w:rPr>
        <w:t xml:space="preserve"> rates</w:t>
      </w:r>
      <w:r w:rsidR="00011F76" w:rsidRPr="003C32B5">
        <w:rPr>
          <w:rStyle w:val="StyleUnderline"/>
        </w:rPr>
        <w:t xml:space="preserve"> of </w:t>
      </w:r>
      <w:r w:rsidR="00011F76" w:rsidRPr="001E644B">
        <w:rPr>
          <w:rStyle w:val="StyleUnderline"/>
          <w:highlight w:val="green"/>
        </w:rPr>
        <w:t>AMR</w:t>
      </w:r>
      <w:r w:rsidR="00011F76" w:rsidRPr="003C32B5">
        <w:rPr>
          <w:sz w:val="16"/>
        </w:rPr>
        <w:t xml:space="preserve"> -- including antivirals, antibiotics, and antifungals -- </w:t>
      </w:r>
      <w:r w:rsidR="00011F76" w:rsidRPr="003C32B5">
        <w:rPr>
          <w:rStyle w:val="StyleUnderline"/>
        </w:rPr>
        <w:t xml:space="preserve">estimates from the WHO show that AMR </w:t>
      </w:r>
      <w:r w:rsidR="00011F76" w:rsidRPr="001E644B">
        <w:rPr>
          <w:rStyle w:val="StyleUnderline"/>
          <w:highlight w:val="green"/>
        </w:rPr>
        <w:t xml:space="preserve">may cause </w:t>
      </w:r>
      <w:r w:rsidR="00011F76" w:rsidRPr="001E644B">
        <w:rPr>
          <w:rStyle w:val="Emphasis"/>
          <w:highlight w:val="green"/>
        </w:rPr>
        <w:t>10 million deaths every year</w:t>
      </w:r>
      <w:r w:rsidR="00011F76" w:rsidRPr="003C32B5">
        <w:rPr>
          <w:sz w:val="16"/>
        </w:rPr>
        <w:t xml:space="preserve"> by 2050, send 24 million people into extreme poverty by 2030, </w:t>
      </w:r>
      <w:r w:rsidR="00011F76" w:rsidRPr="003C32B5">
        <w:rPr>
          <w:rStyle w:val="StyleUnderline"/>
        </w:rPr>
        <w:t>and lead to a financial crisis as severe as</w:t>
      </w:r>
      <w:r w:rsidR="00011F76" w:rsidRPr="003C32B5">
        <w:rPr>
          <w:sz w:val="16"/>
        </w:rPr>
        <w:t xml:space="preserve"> the on the U.S. experienced in </w:t>
      </w:r>
      <w:r w:rsidR="00011F76" w:rsidRPr="003C32B5">
        <w:rPr>
          <w:rStyle w:val="StyleUnderline"/>
        </w:rPr>
        <w:t>2008</w:t>
      </w:r>
      <w:r w:rsidR="00011F76" w:rsidRPr="003C32B5">
        <w:rPr>
          <w:sz w:val="16"/>
        </w:rPr>
        <w:t>.</w:t>
      </w:r>
      <w:r w:rsidR="00011F76">
        <w:rPr>
          <w:sz w:val="16"/>
        </w:rPr>
        <w:t xml:space="preserve"> </w:t>
      </w:r>
      <w:r w:rsidR="00011F76" w:rsidRPr="003C32B5">
        <w:rPr>
          <w:rStyle w:val="StyleUnderline"/>
        </w:rPr>
        <w:t xml:space="preserve">Antimicrobial </w:t>
      </w:r>
      <w:r w:rsidR="00011F76" w:rsidRPr="001E644B">
        <w:rPr>
          <w:rStyle w:val="StyleUnderline"/>
          <w:highlight w:val="green"/>
        </w:rPr>
        <w:t>resistance develops when germs</w:t>
      </w:r>
      <w:r w:rsidR="00011F76" w:rsidRPr="003C32B5">
        <w:rPr>
          <w:sz w:val="16"/>
        </w:rPr>
        <w:t xml:space="preserve"> like bacteria and fungi </w:t>
      </w:r>
      <w:proofErr w:type="gramStart"/>
      <w:r w:rsidR="00011F76" w:rsidRPr="003C32B5">
        <w:rPr>
          <w:sz w:val="16"/>
        </w:rPr>
        <w:t>are able to</w:t>
      </w:r>
      <w:proofErr w:type="gramEnd"/>
      <w:r w:rsidR="00011F76" w:rsidRPr="003C32B5">
        <w:rPr>
          <w:sz w:val="16"/>
        </w:rPr>
        <w:t xml:space="preserve"> “</w:t>
      </w:r>
      <w:r w:rsidR="00011F76" w:rsidRPr="001E644B">
        <w:rPr>
          <w:rStyle w:val="StyleUnderline"/>
          <w:highlight w:val="green"/>
        </w:rPr>
        <w:t>defeat</w:t>
      </w:r>
      <w:r w:rsidR="00011F76" w:rsidRPr="003C32B5">
        <w:rPr>
          <w:sz w:val="16"/>
        </w:rPr>
        <w:t xml:space="preserve"> the </w:t>
      </w:r>
      <w:r w:rsidR="00011F76" w:rsidRPr="001E644B">
        <w:rPr>
          <w:rStyle w:val="StyleUnderline"/>
          <w:highlight w:val="green"/>
        </w:rPr>
        <w:t>drugs</w:t>
      </w:r>
      <w:r w:rsidR="00011F76" w:rsidRPr="003C32B5">
        <w:rPr>
          <w:rStyle w:val="StyleUnderline"/>
        </w:rPr>
        <w:t xml:space="preserve"> designed to kill them</w:t>
      </w:r>
      <w:r w:rsidR="00011F76" w:rsidRPr="003C32B5">
        <w:rPr>
          <w:sz w:val="16"/>
        </w:rPr>
        <w:t xml:space="preserve">,” according to the Centers for Disease Control and Prevention. Through a biologic “survival of the fittest,” </w:t>
      </w:r>
      <w:r w:rsidR="00011F76" w:rsidRPr="003C32B5">
        <w:rPr>
          <w:rStyle w:val="StyleUnderline"/>
        </w:rPr>
        <w:t>germs</w:t>
      </w:r>
      <w:r w:rsidR="00011F76" w:rsidRPr="003C32B5">
        <w:rPr>
          <w:sz w:val="16"/>
        </w:rPr>
        <w:t xml:space="preserve"> that are </w:t>
      </w:r>
      <w:r w:rsidR="00011F76" w:rsidRPr="003C32B5">
        <w:rPr>
          <w:rStyle w:val="StyleUnderline"/>
        </w:rPr>
        <w:t xml:space="preserve">not killed by antimicrobials and </w:t>
      </w:r>
      <w:r w:rsidR="00011F76" w:rsidRPr="003C32B5">
        <w:rPr>
          <w:rStyle w:val="Emphasis"/>
        </w:rPr>
        <w:t>continue to grow</w:t>
      </w:r>
      <w:r w:rsidR="00011F76" w:rsidRPr="003C32B5">
        <w:rPr>
          <w:sz w:val="16"/>
        </w:rPr>
        <w:t xml:space="preserve">. WHO explains that “poor infection control, inadequate sanitary conditions and inappropriate food handling encourage the spread” of AMR, </w:t>
      </w:r>
      <w:r w:rsidR="00011F76" w:rsidRPr="003C32B5">
        <w:rPr>
          <w:rStyle w:val="StyleUnderline"/>
        </w:rPr>
        <w:t>which can lead to “</w:t>
      </w:r>
      <w:proofErr w:type="gramStart"/>
      <w:r w:rsidR="00011F76" w:rsidRPr="003C32B5">
        <w:rPr>
          <w:rStyle w:val="Emphasis"/>
        </w:rPr>
        <w:t>superbugs.</w:t>
      </w:r>
      <w:proofErr w:type="gramEnd"/>
      <w:r w:rsidR="00011F76" w:rsidRPr="003C32B5">
        <w:rPr>
          <w:sz w:val="16"/>
        </w:rPr>
        <w:t>” Those superbugs require powerful and oftentimes more expensive antimicrobials to treat.</w:t>
      </w:r>
      <w:r w:rsidR="00011F76">
        <w:rPr>
          <w:sz w:val="16"/>
        </w:rPr>
        <w:t xml:space="preserve"> </w:t>
      </w:r>
      <w:r w:rsidR="00011F76" w:rsidRPr="003C32B5">
        <w:rPr>
          <w:sz w:val="16"/>
        </w:rPr>
        <w:t xml:space="preserve">Examples of </w:t>
      </w:r>
      <w:r w:rsidR="00011F76" w:rsidRPr="003C32B5">
        <w:rPr>
          <w:rStyle w:val="StyleUnderline"/>
        </w:rPr>
        <w:t>superbugs are far and</w:t>
      </w:r>
      <w:r w:rsidR="00011F76" w:rsidRPr="003C32B5">
        <w:rPr>
          <w:sz w:val="16"/>
        </w:rPr>
        <w:t xml:space="preserve"> </w:t>
      </w:r>
      <w:proofErr w:type="gramStart"/>
      <w:r w:rsidR="00011F76" w:rsidRPr="003C32B5">
        <w:rPr>
          <w:rStyle w:val="StyleUnderline"/>
        </w:rPr>
        <w:t>wide</w:t>
      </w:r>
      <w:r w:rsidR="00011F76" w:rsidRPr="003C32B5">
        <w:rPr>
          <w:sz w:val="16"/>
        </w:rPr>
        <w:t>, and</w:t>
      </w:r>
      <w:proofErr w:type="gramEnd"/>
      <w:r w:rsidR="00011F76"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00011F76" w:rsidRPr="003C32B5">
        <w:rPr>
          <w:sz w:val="16"/>
        </w:rPr>
        <w:t>a number of</w:t>
      </w:r>
      <w:proofErr w:type="gramEnd"/>
      <w:r w:rsidR="00011F76" w:rsidRPr="003C32B5">
        <w:rPr>
          <w:sz w:val="16"/>
        </w:rPr>
        <w:t xml:space="preserve"> people with HIV and malaria.</w:t>
      </w:r>
      <w:r w:rsidR="00011F76">
        <w:rPr>
          <w:sz w:val="16"/>
        </w:rPr>
        <w:t xml:space="preserve"> </w:t>
      </w:r>
      <w:r w:rsidR="00011F76" w:rsidRPr="003C32B5">
        <w:rPr>
          <w:sz w:val="16"/>
          <w:szCs w:val="18"/>
        </w:rPr>
        <w:t>The people at the</w:t>
      </w:r>
      <w:r w:rsidR="00011F76">
        <w:rPr>
          <w:sz w:val="16"/>
          <w:szCs w:val="18"/>
        </w:rPr>
        <w:t xml:space="preserve"> </w:t>
      </w:r>
      <w:hyperlink r:id="rId34" w:tgtFrame="_blank" w:history="1">
        <w:r w:rsidR="00011F76" w:rsidRPr="003C32B5">
          <w:rPr>
            <w:rStyle w:val="Hyperlink"/>
            <w:sz w:val="16"/>
            <w:szCs w:val="18"/>
          </w:rPr>
          <w:t>highest risk for AMR</w:t>
        </w:r>
      </w:hyperlink>
      <w:r w:rsidR="00011F76">
        <w:rPr>
          <w:sz w:val="16"/>
          <w:szCs w:val="18"/>
        </w:rPr>
        <w:t xml:space="preserve"> </w:t>
      </w:r>
      <w:r w:rsidR="00011F76"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011F76">
        <w:rPr>
          <w:sz w:val="16"/>
          <w:szCs w:val="18"/>
        </w:rPr>
        <w:t xml:space="preserve"> </w:t>
      </w:r>
      <w:hyperlink r:id="rId35" w:history="1">
        <w:r w:rsidR="00011F76" w:rsidRPr="003C32B5">
          <w:rPr>
            <w:rStyle w:val="Hyperlink"/>
            <w:sz w:val="16"/>
            <w:szCs w:val="18"/>
          </w:rPr>
          <w:t>(MORE: Melissa Rivers talks about her father's suicide with Dr. Jennifer Ashton)</w:t>
        </w:r>
      </w:hyperlink>
      <w:r w:rsidR="00011F76">
        <w:rPr>
          <w:sz w:val="16"/>
          <w:szCs w:val="18"/>
        </w:rPr>
        <w:t xml:space="preserve"> </w:t>
      </w:r>
      <w:r w:rsidR="00011F76"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011F76">
        <w:rPr>
          <w:sz w:val="16"/>
          <w:szCs w:val="18"/>
        </w:rPr>
        <w:t xml:space="preserve"> </w:t>
      </w:r>
      <w:r w:rsidR="00011F76"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sidR="00011F76">
        <w:rPr>
          <w:sz w:val="16"/>
          <w:szCs w:val="18"/>
        </w:rPr>
        <w:t xml:space="preserve"> </w:t>
      </w:r>
      <w:r w:rsidR="00011F76"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00011F76" w:rsidRPr="003C32B5">
        <w:rPr>
          <w:sz w:val="16"/>
          <w:szCs w:val="18"/>
        </w:rPr>
        <w:t>patient, and</w:t>
      </w:r>
      <w:proofErr w:type="gramEnd"/>
      <w:r w:rsidR="00011F76" w:rsidRPr="003C32B5">
        <w:rPr>
          <w:sz w:val="16"/>
          <w:szCs w:val="18"/>
        </w:rPr>
        <w:t xml:space="preserve"> discontinue it once it is no longer medically needed.</w:t>
      </w:r>
      <w:r w:rsidR="00011F76">
        <w:rPr>
          <w:sz w:val="16"/>
          <w:szCs w:val="18"/>
        </w:rPr>
        <w:t xml:space="preserve"> </w:t>
      </w:r>
      <w:r w:rsidR="00011F76" w:rsidRPr="003C32B5">
        <w:rPr>
          <w:sz w:val="16"/>
          <w:szCs w:val="18"/>
        </w:rPr>
        <w:t xml:space="preserve">WHO has also highlighted that the inappropriate use of antimicrobials in agriculture -- such as on farms and in animals -- may be an underappreciated cause of </w:t>
      </w:r>
      <w:proofErr w:type="gramStart"/>
      <w:r w:rsidR="00011F76" w:rsidRPr="003C32B5">
        <w:rPr>
          <w:sz w:val="16"/>
          <w:szCs w:val="18"/>
        </w:rPr>
        <w:t>AMR.</w:t>
      </w:r>
      <w:proofErr w:type="gramEnd"/>
      <w:r w:rsidR="00011F76">
        <w:rPr>
          <w:sz w:val="16"/>
          <w:szCs w:val="18"/>
        </w:rPr>
        <w:t xml:space="preserve"> </w:t>
      </w:r>
      <w:r w:rsidR="00011F76" w:rsidRPr="003C32B5">
        <w:rPr>
          <w:sz w:val="16"/>
        </w:rPr>
        <w:t xml:space="preserve">Noting these trends, </w:t>
      </w:r>
      <w:r w:rsidR="00011F76" w:rsidRPr="001E644B">
        <w:rPr>
          <w:rStyle w:val="StyleUnderline"/>
          <w:highlight w:val="green"/>
        </w:rPr>
        <w:t>the WHO has urged</w:t>
      </w:r>
      <w:r w:rsidR="00011F76" w:rsidRPr="003C32B5">
        <w:rPr>
          <w:rStyle w:val="StyleUnderline"/>
        </w:rPr>
        <w:t xml:space="preserve"> for</w:t>
      </w:r>
      <w:r w:rsidR="00011F76" w:rsidRPr="003C32B5">
        <w:rPr>
          <w:sz w:val="16"/>
        </w:rPr>
        <w:t xml:space="preserve"> </w:t>
      </w:r>
      <w:r w:rsidR="00011F76" w:rsidRPr="003C32B5">
        <w:rPr>
          <w:sz w:val="16"/>
        </w:rPr>
        <w:lastRenderedPageBreak/>
        <w:t>“</w:t>
      </w:r>
      <w:r w:rsidR="00011F76" w:rsidRPr="003C32B5">
        <w:rPr>
          <w:rStyle w:val="Emphasis"/>
        </w:rPr>
        <w:t>coordinated action</w:t>
      </w:r>
      <w:r w:rsidR="00011F76" w:rsidRPr="003C32B5">
        <w:rPr>
          <w:rStyle w:val="StyleUnderline"/>
        </w:rPr>
        <w:t>...to minimize the emergence and spread of antimicrobial resistance</w:t>
      </w:r>
      <w:r w:rsidR="00011F76" w:rsidRPr="003C32B5">
        <w:rPr>
          <w:sz w:val="16"/>
        </w:rPr>
        <w:t xml:space="preserve">.” It urges all countries to make national action plans, </w:t>
      </w:r>
      <w:r w:rsidR="00011F76" w:rsidRPr="003C32B5">
        <w:rPr>
          <w:rStyle w:val="StyleUnderline"/>
        </w:rPr>
        <w:t xml:space="preserve">with a focus on the </w:t>
      </w:r>
      <w:r w:rsidR="00011F76" w:rsidRPr="001E644B">
        <w:rPr>
          <w:rStyle w:val="StyleUnderline"/>
          <w:highlight w:val="green"/>
        </w:rPr>
        <w:t xml:space="preserve">development of </w:t>
      </w:r>
      <w:r w:rsidR="00011F76" w:rsidRPr="001E644B">
        <w:rPr>
          <w:rStyle w:val="Emphasis"/>
          <w:highlight w:val="green"/>
        </w:rPr>
        <w:t>new</w:t>
      </w:r>
      <w:r w:rsidR="00011F76" w:rsidRPr="003C32B5">
        <w:rPr>
          <w:rStyle w:val="Emphasis"/>
        </w:rPr>
        <w:t xml:space="preserve"> antimicrobial </w:t>
      </w:r>
      <w:r w:rsidR="00011F76" w:rsidRPr="001E644B">
        <w:rPr>
          <w:rStyle w:val="Emphasis"/>
          <w:highlight w:val="green"/>
        </w:rPr>
        <w:t>medications</w:t>
      </w:r>
      <w:r w:rsidR="00011F76" w:rsidRPr="003C32B5">
        <w:rPr>
          <w:rStyle w:val="StyleUnderline"/>
        </w:rPr>
        <w:t xml:space="preserve">, </w:t>
      </w:r>
      <w:r w:rsidR="00011F76" w:rsidRPr="001E644B">
        <w:rPr>
          <w:rStyle w:val="Emphasis"/>
          <w:highlight w:val="green"/>
        </w:rPr>
        <w:t>vaccines</w:t>
      </w:r>
      <w:r w:rsidR="00011F76" w:rsidRPr="003C32B5">
        <w:rPr>
          <w:rStyle w:val="StyleUnderline"/>
        </w:rPr>
        <w:t xml:space="preserve">, </w:t>
      </w:r>
      <w:r w:rsidR="00011F76" w:rsidRPr="001E644B">
        <w:rPr>
          <w:rStyle w:val="StyleUnderline"/>
          <w:highlight w:val="green"/>
        </w:rPr>
        <w:t>and</w:t>
      </w:r>
      <w:r w:rsidR="00011F76" w:rsidRPr="003C32B5">
        <w:rPr>
          <w:rStyle w:val="StyleUnderline"/>
        </w:rPr>
        <w:t xml:space="preserve"> careful </w:t>
      </w:r>
      <w:r w:rsidR="00011F76" w:rsidRPr="001E644B">
        <w:rPr>
          <w:rStyle w:val="StyleUnderline"/>
          <w:highlight w:val="green"/>
        </w:rPr>
        <w:t>antimicrobial use</w:t>
      </w:r>
      <w:r w:rsidR="00011F76" w:rsidRPr="003C32B5">
        <w:rPr>
          <w:sz w:val="16"/>
        </w:rPr>
        <w:t>.</w:t>
      </w:r>
      <w:r w:rsidR="00011F76">
        <w:rPr>
          <w:sz w:val="16"/>
        </w:rPr>
        <w:t xml:space="preserve"> </w:t>
      </w:r>
      <w:r w:rsidR="00011F76" w:rsidRPr="003C32B5">
        <w:rPr>
          <w:rStyle w:val="StyleUnderline"/>
        </w:rPr>
        <w:t>Redfield emphasized</w:t>
      </w:r>
      <w:r w:rsidR="00011F76" w:rsidRPr="003C32B5">
        <w:rPr>
          <w:sz w:val="16"/>
        </w:rPr>
        <w:t xml:space="preserve"> the importance of </w:t>
      </w:r>
      <w:r w:rsidR="00011F76" w:rsidRPr="003C32B5">
        <w:rPr>
          <w:rStyle w:val="StyleUnderline"/>
        </w:rPr>
        <w:t>vaccination during the global superbug crisis</w:t>
      </w:r>
      <w:r w:rsidR="00011F76" w:rsidRPr="003C32B5">
        <w:rPr>
          <w:sz w:val="16"/>
        </w:rPr>
        <w:t xml:space="preserve">, </w:t>
      </w:r>
      <w:r w:rsidR="00011F76" w:rsidRPr="003C32B5">
        <w:rPr>
          <w:rStyle w:val="StyleUnderline"/>
        </w:rPr>
        <w:t>stating</w:t>
      </w:r>
      <w:r w:rsidR="00011F76" w:rsidRPr="003C32B5">
        <w:rPr>
          <w:sz w:val="16"/>
        </w:rPr>
        <w:t xml:space="preserve"> that “</w:t>
      </w:r>
      <w:r w:rsidR="00011F76" w:rsidRPr="003C32B5">
        <w:rPr>
          <w:rStyle w:val="StyleUnderline"/>
        </w:rPr>
        <w:t>the only way we have to eliminate an infection is vaccination</w:t>
      </w:r>
      <w:r w:rsidR="00011F76" w:rsidRPr="003C32B5">
        <w:rPr>
          <w:sz w:val="16"/>
        </w:rPr>
        <w:t xml:space="preserve">.” He added that </w:t>
      </w:r>
      <w:r w:rsidR="00011F76" w:rsidRPr="003C32B5">
        <w:rPr>
          <w:rStyle w:val="StyleUnderline"/>
        </w:rPr>
        <w:t xml:space="preserve">investing in </w:t>
      </w:r>
      <w:r w:rsidR="00011F76" w:rsidRPr="001E644B">
        <w:rPr>
          <w:rStyle w:val="Emphasis"/>
          <w:highlight w:val="green"/>
        </w:rPr>
        <w:t>innovation is key to solving the crisis</w:t>
      </w:r>
      <w:r w:rsidR="00011F76" w:rsidRPr="003C32B5">
        <w:rPr>
          <w:rStyle w:val="Emphasis"/>
        </w:rPr>
        <w:t>.</w:t>
      </w:r>
      <w:r w:rsidR="00011F76">
        <w:rPr>
          <w:sz w:val="16"/>
        </w:rPr>
        <w:t xml:space="preserve"> </w:t>
      </w:r>
      <w:r w:rsidR="00011F76" w:rsidRPr="003C32B5">
        <w:rPr>
          <w:sz w:val="16"/>
        </w:rPr>
        <w:t xml:space="preserve">While WHO continues to advocate for superbug awareness, they warn that </w:t>
      </w:r>
      <w:r w:rsidR="00011F76" w:rsidRPr="003C32B5">
        <w:rPr>
          <w:rStyle w:val="StyleUnderline"/>
        </w:rPr>
        <w:t>AMR has reversed “a century of progress in health.”</w:t>
      </w:r>
      <w:r w:rsidR="00011F76">
        <w:rPr>
          <w:rStyle w:val="StyleUnderline"/>
        </w:rPr>
        <w:t xml:space="preserve"> </w:t>
      </w:r>
      <w:r w:rsidR="00011F76" w:rsidRPr="003C32B5">
        <w:rPr>
          <w:sz w:val="16"/>
        </w:rPr>
        <w:t>The WHO added that “</w:t>
      </w:r>
      <w:r w:rsidR="00011F76" w:rsidRPr="003C32B5">
        <w:rPr>
          <w:rStyle w:val="StyleUnderline"/>
        </w:rPr>
        <w:t xml:space="preserve">the </w:t>
      </w:r>
      <w:r w:rsidR="00011F76" w:rsidRPr="001E644B">
        <w:rPr>
          <w:rStyle w:val="StyleUnderline"/>
          <w:highlight w:val="green"/>
        </w:rPr>
        <w:t>challenges</w:t>
      </w:r>
      <w:r w:rsidR="00011F76" w:rsidRPr="003C32B5">
        <w:rPr>
          <w:rStyle w:val="StyleUnderline"/>
        </w:rPr>
        <w:t xml:space="preserve"> of antimicrobial resistance</w:t>
      </w:r>
      <w:r w:rsidR="00011F76" w:rsidRPr="003C32B5">
        <w:rPr>
          <w:sz w:val="16"/>
        </w:rPr>
        <w:t xml:space="preserve">” </w:t>
      </w:r>
      <w:r w:rsidR="00011F76" w:rsidRPr="001E644B">
        <w:rPr>
          <w:rStyle w:val="StyleUnderline"/>
          <w:highlight w:val="green"/>
        </w:rPr>
        <w:t>are</w:t>
      </w:r>
      <w:r w:rsidR="00011F76" w:rsidRPr="003C32B5">
        <w:rPr>
          <w:sz w:val="16"/>
        </w:rPr>
        <w:t xml:space="preserve"> “</w:t>
      </w:r>
      <w:r w:rsidR="00011F76" w:rsidRPr="001E644B">
        <w:rPr>
          <w:rStyle w:val="Emphasis"/>
          <w:highlight w:val="green"/>
        </w:rPr>
        <w:t>not insurmountable</w:t>
      </w:r>
      <w:r w:rsidR="00011F76" w:rsidRPr="003C32B5">
        <w:rPr>
          <w:sz w:val="16"/>
        </w:rPr>
        <w:t xml:space="preserve">,” and that </w:t>
      </w:r>
      <w:r w:rsidR="00011F76" w:rsidRPr="003C32B5">
        <w:rPr>
          <w:rStyle w:val="StyleUnderline"/>
        </w:rPr>
        <w:t xml:space="preserve">coordinated </w:t>
      </w:r>
      <w:r w:rsidR="00011F76" w:rsidRPr="001E644B">
        <w:rPr>
          <w:rStyle w:val="StyleUnderline"/>
          <w:highlight w:val="green"/>
        </w:rPr>
        <w:t>action will</w:t>
      </w:r>
      <w:r w:rsidR="00011F76" w:rsidRPr="003C32B5">
        <w:rPr>
          <w:sz w:val="16"/>
        </w:rPr>
        <w:t xml:space="preserve"> “help to </w:t>
      </w:r>
      <w:r w:rsidR="00011F76" w:rsidRPr="003C32B5">
        <w:rPr>
          <w:rStyle w:val="StyleUnderline"/>
        </w:rPr>
        <w:t>save millions</w:t>
      </w:r>
      <w:r w:rsidR="00011F76" w:rsidRPr="003C32B5">
        <w:rPr>
          <w:sz w:val="16"/>
        </w:rPr>
        <w:t xml:space="preserve"> of lives, </w:t>
      </w:r>
      <w:r w:rsidR="00011F76" w:rsidRPr="003C32B5">
        <w:rPr>
          <w:rStyle w:val="StyleUnderline"/>
        </w:rPr>
        <w:t>preserve antimicrobials for generations</w:t>
      </w:r>
      <w:r w:rsidR="00011F76" w:rsidRPr="003C32B5">
        <w:rPr>
          <w:sz w:val="16"/>
        </w:rPr>
        <w:t xml:space="preserve"> to come </w:t>
      </w:r>
      <w:r w:rsidR="00011F76" w:rsidRPr="003C32B5">
        <w:rPr>
          <w:rStyle w:val="StyleUnderline"/>
        </w:rPr>
        <w:t xml:space="preserve">and </w:t>
      </w:r>
      <w:r w:rsidR="00011F76" w:rsidRPr="001E644B">
        <w:rPr>
          <w:rStyle w:val="Emphasis"/>
          <w:highlight w:val="green"/>
        </w:rPr>
        <w:t>secure the future</w:t>
      </w:r>
      <w:r w:rsidR="00011F76" w:rsidRPr="001E644B">
        <w:rPr>
          <w:rStyle w:val="StyleUnderline"/>
          <w:highlight w:val="green"/>
        </w:rPr>
        <w:t xml:space="preserve"> from drug-resistant diseases</w:t>
      </w:r>
      <w:r w:rsidR="00011F76" w:rsidRPr="003C32B5">
        <w:rPr>
          <w:sz w:val="16"/>
        </w:rPr>
        <w:t>.”</w:t>
      </w:r>
    </w:p>
    <w:p w14:paraId="62D56AAF" w14:textId="77777777" w:rsidR="00011F76" w:rsidRPr="00E2724F" w:rsidRDefault="00011F76" w:rsidP="00011F76">
      <w:pPr>
        <w:pStyle w:val="Heading4"/>
      </w:pPr>
      <w:r>
        <w:t xml:space="preserve">Extinction - generic defense doesn’t apply. </w:t>
      </w:r>
    </w:p>
    <w:p w14:paraId="306AA9B8" w14:textId="77777777" w:rsidR="00011F76" w:rsidRPr="00A10F89" w:rsidRDefault="00011F76" w:rsidP="00011F76">
      <w:r w:rsidRPr="00A10F89">
        <w:rPr>
          <w:rStyle w:val="Style13ptBold"/>
        </w:rPr>
        <w:t>Srivatsa 17</w:t>
      </w:r>
      <w:r>
        <w:t xml:space="preserve"> Kadiyali Srivatsa 1-12-2017 “</w:t>
      </w:r>
      <w:r w:rsidRPr="00587797">
        <w:t>Superbug Pandemics and How to Prevent Them</w:t>
      </w:r>
      <w:r>
        <w:t xml:space="preserve">” </w:t>
      </w:r>
      <w:hyperlink r:id="rId3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4EC10A0A" w14:textId="6083A4EE" w:rsidR="00011F76" w:rsidRDefault="00011F76" w:rsidP="00131ADE">
      <w:pPr>
        <w:rPr>
          <w:u w:val="single"/>
        </w:rPr>
      </w:pPr>
      <w:r w:rsidRPr="00A10F89">
        <w:rPr>
          <w:rStyle w:val="StyleUnderline"/>
          <w:sz w:val="24"/>
        </w:rPr>
        <w:t xml:space="preserve">It is by now no secret that </w:t>
      </w:r>
      <w:r w:rsidRPr="001E644B">
        <w:rPr>
          <w:rStyle w:val="StyleUnderline"/>
          <w:sz w:val="24"/>
          <w:highlight w:val="green"/>
        </w:rPr>
        <w:t>the</w:t>
      </w:r>
      <w:r w:rsidRPr="00A10F89">
        <w:rPr>
          <w:rStyle w:val="StyleUnderline"/>
          <w:sz w:val="24"/>
        </w:rPr>
        <w:t xml:space="preserve"> human </w:t>
      </w:r>
      <w:r w:rsidRPr="001E644B">
        <w:rPr>
          <w:rStyle w:val="StyleUnderline"/>
          <w:sz w:val="24"/>
          <w:highlight w:val="green"/>
        </w:rPr>
        <w:t>species is locked in a race</w:t>
      </w:r>
      <w:r w:rsidRPr="00A10F89">
        <w:rPr>
          <w:rStyle w:val="StyleUnderline"/>
          <w:sz w:val="24"/>
        </w:rPr>
        <w:t xml:space="preserve"> of its own making </w:t>
      </w:r>
      <w:r w:rsidRPr="001E644B">
        <w:rPr>
          <w:rStyle w:val="StyleUnderline"/>
          <w:sz w:val="24"/>
          <w:highlight w:val="green"/>
        </w:rPr>
        <w:t>with “</w:t>
      </w:r>
      <w:r w:rsidRPr="001E644B">
        <w:rPr>
          <w:rStyle w:val="StyleUnderline"/>
          <w:bCs/>
          <w:sz w:val="24"/>
          <w:highlight w:val="green"/>
        </w:rPr>
        <w:t>superbugs</w:t>
      </w:r>
      <w:r w:rsidRPr="001E644B">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E644B">
        <w:rPr>
          <w:rStyle w:val="StyleUnderline"/>
          <w:sz w:val="24"/>
          <w:highlight w:val="green"/>
        </w:rPr>
        <w:t>an</w:t>
      </w:r>
      <w:r w:rsidRPr="00A10F89">
        <w:rPr>
          <w:rStyle w:val="StyleUnderline"/>
          <w:sz w:val="24"/>
        </w:rPr>
        <w:t xml:space="preserve"> </w:t>
      </w:r>
      <w:r w:rsidRPr="001E644B">
        <w:rPr>
          <w:rStyle w:val="Emphasis"/>
          <w:sz w:val="24"/>
          <w:highlight w:val="green"/>
        </w:rPr>
        <w:t>existential threat</w:t>
      </w:r>
      <w:r w:rsidRPr="00A10F89">
        <w:rPr>
          <w:rStyle w:val="StyleUnderline"/>
          <w:sz w:val="24"/>
        </w:rPr>
        <w:t xml:space="preserve"> largely </w:t>
      </w:r>
      <w:r w:rsidRPr="001E644B">
        <w:rPr>
          <w:rStyle w:val="StyleUnderline"/>
          <w:sz w:val="24"/>
          <w:highlight w:val="green"/>
        </w:rPr>
        <w:t>of its</w:t>
      </w:r>
      <w:r w:rsidRPr="00A10F89">
        <w:rPr>
          <w:rStyle w:val="StyleUnderline"/>
          <w:sz w:val="24"/>
        </w:rPr>
        <w:t xml:space="preserve"> </w:t>
      </w:r>
      <w:r w:rsidRPr="001E644B">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1E644B">
        <w:rPr>
          <w:rStyle w:val="StyleUnderline"/>
          <w:sz w:val="24"/>
          <w:highlight w:val="green"/>
        </w:rPr>
        <w:t>a</w:t>
      </w:r>
      <w:r w:rsidRPr="00A10F89">
        <w:rPr>
          <w:rStyle w:val="StyleUnderline"/>
          <w:sz w:val="24"/>
        </w:rPr>
        <w:t xml:space="preserve"> </w:t>
      </w:r>
      <w:r w:rsidRPr="001E644B">
        <w:rPr>
          <w:rStyle w:val="Emphasis"/>
          <w:sz w:val="24"/>
          <w:highlight w:val="green"/>
        </w:rPr>
        <w:t>high-probability, high-impact event</w:t>
      </w:r>
      <w:r w:rsidRPr="00A10F89">
        <w:rPr>
          <w:rStyle w:val="StyleUnderline"/>
          <w:sz w:val="24"/>
        </w:rPr>
        <w:t xml:space="preserve"> </w:t>
      </w:r>
      <w:r w:rsidRPr="001E644B">
        <w:rPr>
          <w:rStyle w:val="StyleUnderline"/>
          <w:sz w:val="24"/>
          <w:highlight w:val="green"/>
        </w:rPr>
        <w:t>that people</w:t>
      </w:r>
      <w:r w:rsidRPr="00A10F89">
        <w:rPr>
          <w:rStyle w:val="StyleUnderline"/>
          <w:sz w:val="24"/>
        </w:rPr>
        <w:t xml:space="preserve"> manage to </w:t>
      </w:r>
      <w:r w:rsidRPr="001E644B">
        <w:rPr>
          <w:rStyle w:val="Emphasis"/>
          <w:sz w:val="24"/>
          <w:highlight w:val="green"/>
        </w:rPr>
        <w:t>ignore anyway</w:t>
      </w:r>
      <w:r w:rsidRPr="00A10F89">
        <w:rPr>
          <w:rStyle w:val="StyleUnderline"/>
          <w:sz w:val="24"/>
        </w:rPr>
        <w:t xml:space="preserve"> </w:t>
      </w:r>
      <w:r w:rsidRPr="001E644B">
        <w:rPr>
          <w:rStyle w:val="StyleUnderline"/>
          <w:sz w:val="24"/>
          <w:highlight w:val="green"/>
        </w:rPr>
        <w:t>for</w:t>
      </w:r>
      <w:r w:rsidRPr="00A10F89">
        <w:rPr>
          <w:rStyle w:val="StyleUnderline"/>
          <w:sz w:val="24"/>
        </w:rPr>
        <w:t xml:space="preserve"> a raft of </w:t>
      </w:r>
      <w:r w:rsidRPr="001E644B">
        <w:rPr>
          <w:rStyle w:val="Emphasis"/>
          <w:sz w:val="24"/>
          <w:highlight w:val="green"/>
        </w:rPr>
        <w:t>social-psychological reasons</w:t>
      </w:r>
      <w:r w:rsidRPr="00A10F89">
        <w:rPr>
          <w:rStyle w:val="StyleUnderline"/>
          <w:sz w:val="24"/>
        </w:rPr>
        <w:t xml:space="preserve">.2 </w:t>
      </w:r>
      <w:r w:rsidRPr="001E644B">
        <w:rPr>
          <w:rStyle w:val="StyleUnderline"/>
          <w:sz w:val="24"/>
          <w:highlight w:val="green"/>
        </w:rPr>
        <w:t>A pandemic</w:t>
      </w:r>
      <w:r w:rsidRPr="00A10F89">
        <w:rPr>
          <w:rStyle w:val="StyleUnderline"/>
          <w:sz w:val="24"/>
        </w:rPr>
        <w:t xml:space="preserve"> is a quintessential gray rhino, for it </w:t>
      </w:r>
      <w:r w:rsidRPr="001E644B">
        <w:rPr>
          <w:rStyle w:val="StyleUnderline"/>
          <w:sz w:val="24"/>
          <w:highlight w:val="green"/>
        </w:rPr>
        <w:t xml:space="preserve">is no longer a matter of if but of </w:t>
      </w:r>
      <w:r w:rsidRPr="001E644B">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E644B">
        <w:rPr>
          <w:rStyle w:val="Emphasis"/>
          <w:sz w:val="24"/>
          <w:highlight w:val="green"/>
        </w:rPr>
        <w:t>most predictable catastrophe in</w:t>
      </w:r>
      <w:r w:rsidRPr="00A10F89">
        <w:rPr>
          <w:rStyle w:val="StyleUnderline"/>
          <w:sz w:val="24"/>
        </w:rPr>
        <w:t xml:space="preserve"> the </w:t>
      </w:r>
      <w:r w:rsidRPr="001E644B">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w:t>
      </w:r>
      <w:r w:rsidRPr="00A10F89">
        <w:rPr>
          <w:rStyle w:val="StyleUnderline"/>
          <w:sz w:val="24"/>
        </w:rPr>
        <w:lastRenderedPageBreak/>
        <w:t xml:space="preserve">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E644B">
        <w:rPr>
          <w:rStyle w:val="StyleUnderline"/>
          <w:sz w:val="24"/>
          <w:highlight w:val="green"/>
        </w:rPr>
        <w:t>hospitals</w:t>
      </w:r>
      <w:r w:rsidRPr="00A10F89">
        <w:rPr>
          <w:rStyle w:val="StyleUnderline"/>
          <w:sz w:val="24"/>
        </w:rPr>
        <w:t xml:space="preserve"> have </w:t>
      </w:r>
      <w:r w:rsidRPr="001E644B">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1E644B">
        <w:rPr>
          <w:rStyle w:val="StyleUnderline"/>
          <w:sz w:val="24"/>
          <w:highlight w:val="green"/>
        </w:rPr>
        <w:t>Overuse</w:t>
      </w:r>
      <w:r w:rsidRPr="00A10F89">
        <w:rPr>
          <w:rStyle w:val="StyleUnderline"/>
          <w:sz w:val="24"/>
        </w:rPr>
        <w:t xml:space="preserve"> of antibiotics and commercial products containing them has </w:t>
      </w:r>
      <w:r w:rsidRPr="001E644B">
        <w:rPr>
          <w:rStyle w:val="StyleUnderline"/>
          <w:sz w:val="24"/>
          <w:highlight w:val="green"/>
        </w:rPr>
        <w:t>helped superbugs</w:t>
      </w:r>
      <w:r w:rsidRPr="00A10F89">
        <w:rPr>
          <w:rStyle w:val="StyleUnderline"/>
          <w:sz w:val="24"/>
        </w:rPr>
        <w:t xml:space="preserve"> to </w:t>
      </w:r>
      <w:r w:rsidRPr="001E644B">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1E644B">
        <w:rPr>
          <w:rStyle w:val="Emphasis"/>
          <w:sz w:val="24"/>
          <w:highlight w:val="green"/>
        </w:rPr>
        <w:t>something as simple as a minor cut could</w:t>
      </w:r>
      <w:r w:rsidRPr="00A10F89">
        <w:rPr>
          <w:rStyle w:val="Emphasis"/>
          <w:sz w:val="24"/>
        </w:rPr>
        <w:t xml:space="preserve"> again </w:t>
      </w:r>
      <w:r w:rsidRPr="001E644B">
        <w:rPr>
          <w:rStyle w:val="Emphasis"/>
          <w:sz w:val="24"/>
          <w:highlight w:val="green"/>
        </w:rPr>
        <w:t>become life-threatening if</w:t>
      </w:r>
      <w:r w:rsidRPr="00A10F89">
        <w:rPr>
          <w:rStyle w:val="Emphasis"/>
          <w:sz w:val="24"/>
        </w:rPr>
        <w:t xml:space="preserve"> it becomes </w:t>
      </w:r>
      <w:r w:rsidRPr="001E644B">
        <w:rPr>
          <w:rStyle w:val="Emphasis"/>
          <w:sz w:val="24"/>
          <w:highlight w:val="green"/>
        </w:rPr>
        <w:t>infected</w:t>
      </w:r>
      <w:r w:rsidRPr="0010630F">
        <w:rPr>
          <w:sz w:val="16"/>
        </w:rPr>
        <w:t xml:space="preserve">. </w:t>
      </w:r>
    </w:p>
    <w:p w14:paraId="1AA05461" w14:textId="77777777" w:rsidR="00E42E4C" w:rsidRPr="00F601E6" w:rsidRDefault="00E42E4C" w:rsidP="00011F76">
      <w:pPr>
        <w:pStyle w:val="Heading4"/>
      </w:pPr>
    </w:p>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8CAE2" w14:textId="77777777" w:rsidR="00A66141" w:rsidRDefault="00A66141" w:rsidP="00011F76">
      <w:pPr>
        <w:spacing w:after="0" w:line="240" w:lineRule="auto"/>
      </w:pPr>
      <w:r>
        <w:separator/>
      </w:r>
    </w:p>
  </w:endnote>
  <w:endnote w:type="continuationSeparator" w:id="0">
    <w:p w14:paraId="41592EC1" w14:textId="77777777" w:rsidR="00A66141" w:rsidRDefault="00A66141" w:rsidP="00011F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4E87F" w14:textId="77777777" w:rsidR="00A66141" w:rsidRDefault="00A66141" w:rsidP="00011F76">
      <w:pPr>
        <w:spacing w:after="0" w:line="240" w:lineRule="auto"/>
      </w:pPr>
      <w:r>
        <w:separator/>
      </w:r>
    </w:p>
  </w:footnote>
  <w:footnote w:type="continuationSeparator" w:id="0">
    <w:p w14:paraId="439FFABD" w14:textId="77777777" w:rsidR="00A66141" w:rsidRDefault="00A66141" w:rsidP="00011F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8"/>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825AF"/>
    <w:rsid w:val="000029E3"/>
    <w:rsid w:val="000029E8"/>
    <w:rsid w:val="00004225"/>
    <w:rsid w:val="000066CA"/>
    <w:rsid w:val="00007264"/>
    <w:rsid w:val="000076A9"/>
    <w:rsid w:val="00011F76"/>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AD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77F"/>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F00"/>
    <w:rsid w:val="005A4D4E"/>
    <w:rsid w:val="005A7237"/>
    <w:rsid w:val="005B21FA"/>
    <w:rsid w:val="005B3244"/>
    <w:rsid w:val="005B6EE8"/>
    <w:rsid w:val="005B7731"/>
    <w:rsid w:val="005C4515"/>
    <w:rsid w:val="005C5602"/>
    <w:rsid w:val="005C74A6"/>
    <w:rsid w:val="005D3B4D"/>
    <w:rsid w:val="005D615C"/>
    <w:rsid w:val="005E1860"/>
    <w:rsid w:val="005E23AC"/>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6141"/>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25AF"/>
    <w:rsid w:val="00B8710E"/>
    <w:rsid w:val="00B92A93"/>
    <w:rsid w:val="00BA17A8"/>
    <w:rsid w:val="00BA3C33"/>
    <w:rsid w:val="00BB0878"/>
    <w:rsid w:val="00BB1879"/>
    <w:rsid w:val="00BC0ABE"/>
    <w:rsid w:val="00BC30DB"/>
    <w:rsid w:val="00BC5719"/>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2E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1464"/>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9C78B5"/>
  <w14:defaultImageDpi w14:val="300"/>
  <w15:docId w15:val="{FF00F5C0-C3EB-2941-BA48-79797C506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87F0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87F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87F0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587F0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9"/>
    <w:unhideWhenUsed/>
    <w:qFormat/>
    <w:rsid w:val="00587F0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87F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7F00"/>
  </w:style>
  <w:style w:type="character" w:customStyle="1" w:styleId="Heading1Char">
    <w:name w:val="Heading 1 Char"/>
    <w:aliases w:val="Pocket Char"/>
    <w:basedOn w:val="DefaultParagraphFont"/>
    <w:link w:val="Heading1"/>
    <w:uiPriority w:val="9"/>
    <w:rsid w:val="00587F0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87F00"/>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Text 7 Char,Block Writing Char"/>
    <w:basedOn w:val="DefaultParagraphFont"/>
    <w:link w:val="Heading3"/>
    <w:uiPriority w:val="9"/>
    <w:rsid w:val="00587F0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587F0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587F0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1"/>
    <w:qFormat/>
    <w:rsid w:val="00587F00"/>
    <w:rPr>
      <w:b/>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20"/>
    <w:qFormat/>
    <w:rsid w:val="00587F0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87F00"/>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587F00"/>
    <w:rPr>
      <w:color w:val="auto"/>
      <w:u w:val="none"/>
    </w:rPr>
  </w:style>
  <w:style w:type="paragraph" w:styleId="DocumentMap">
    <w:name w:val="Document Map"/>
    <w:basedOn w:val="Normal"/>
    <w:link w:val="DocumentMapChar"/>
    <w:uiPriority w:val="99"/>
    <w:semiHidden/>
    <w:unhideWhenUsed/>
    <w:rsid w:val="00587F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7F00"/>
    <w:rPr>
      <w:rFonts w:ascii="Lucida Grande" w:hAnsi="Lucida Grande" w:cs="Lucida Grande"/>
    </w:rPr>
  </w:style>
  <w:style w:type="paragraph" w:customStyle="1" w:styleId="textbold">
    <w:name w:val="text bold"/>
    <w:basedOn w:val="Normal"/>
    <w:link w:val="Emphasis"/>
    <w:uiPriority w:val="20"/>
    <w:qFormat/>
    <w:rsid w:val="00011F76"/>
    <w:pPr>
      <w:ind w:left="720"/>
      <w:jc w:val="both"/>
    </w:pPr>
    <w:rPr>
      <w:b/>
      <w:iCs/>
      <w:u w:val="single"/>
      <w:bdr w:val="single" w:sz="8" w:space="0" w:color="auto"/>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011F76"/>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011F76"/>
    <w:rPr>
      <w:vertAlign w:val="superscript"/>
    </w:rPr>
  </w:style>
  <w:style w:type="paragraph" w:styleId="FootnoteText">
    <w:name w:val="footnote text"/>
    <w:basedOn w:val="Normal"/>
    <w:link w:val="FootnoteTextChar"/>
    <w:uiPriority w:val="99"/>
    <w:unhideWhenUsed/>
    <w:qFormat/>
    <w:rsid w:val="00011F76"/>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011F76"/>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ikiwand.com/en/Principle_of_explosion" TargetMode="External"/><Relationship Id="rId18" Type="http://schemas.openxmlformats.org/officeDocument/2006/relationships/hyperlink" Target="https://www.wikiwand.com/en/Principle_of_explosion" TargetMode="External"/><Relationship Id="rId26" Type="http://schemas.openxmlformats.org/officeDocument/2006/relationships/hyperlink" Target="http://www.hughlafollette.com/papers/b-guide.htm" TargetMode="External"/><Relationship Id="rId21" Type="http://schemas.openxmlformats.org/officeDocument/2006/relationships/hyperlink" Target="https://www.wikiwand.com/en/William_of_Soissons" TargetMode="External"/><Relationship Id="rId34" Type="http://schemas.openxmlformats.org/officeDocument/2006/relationships/hyperlink" Target="https://www.who.int/news-room/detail/27-02-2017-who-publishes-list-of-bacteria-for-which-new-antibiotics-are-urgently-needed" TargetMode="External"/><Relationship Id="rId7" Type="http://schemas.openxmlformats.org/officeDocument/2006/relationships/settings" Target="settings.xml"/><Relationship Id="rId12" Type="http://schemas.openxmlformats.org/officeDocument/2006/relationships/hyperlink" Target="https://web.stanford.edu/~bobonich/dictionary/dictionary.html" TargetMode="External"/><Relationship Id="rId17" Type="http://schemas.openxmlformats.org/officeDocument/2006/relationships/hyperlink" Target="https://www.wikiwand.com/en/Intuitionistic_logic" TargetMode="External"/><Relationship Id="rId25" Type="http://schemas.openxmlformats.org/officeDocument/2006/relationships/hyperlink" Target="http://www.hughlafollette.com/index.htm" TargetMode="External"/><Relationship Id="rId33" Type="http://schemas.openxmlformats.org/officeDocument/2006/relationships/hyperlink" Target="https://www.who.int/antimicrobial-resistance/interagency-coordination-group/IACG_final_report_EN.pdf?ua=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wikiwand.com/en/Classical_logic" TargetMode="External"/><Relationship Id="rId20" Type="http://schemas.openxmlformats.org/officeDocument/2006/relationships/hyperlink" Target="https://www.wikiwand.com/en/Principle_of_explosion" TargetMode="External"/><Relationship Id="rId29" Type="http://schemas.openxmlformats.org/officeDocument/2006/relationships/hyperlink" Target="https://www.arnoldventures.org/stories/evergreening-stunts-competition-costs-consumers-and-taxpaye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686698/" TargetMode="External"/><Relationship Id="rId24" Type="http://schemas.openxmlformats.org/officeDocument/2006/relationships/hyperlink" Target="https://plato.stanford.edu/entries/simplicity/" TargetMode="External"/><Relationship Id="rId32" Type="http://schemas.openxmlformats.org/officeDocument/2006/relationships/hyperlink" Target="https://abcnews.go.com/Health/superbug-fungus-global-health-threat-600-us-infected/story?id=62297532"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ikiwand.com/en/Pseudo-Scotus" TargetMode="External"/><Relationship Id="rId23" Type="http://schemas.openxmlformats.org/officeDocument/2006/relationships/hyperlink" Target="https://plato.stanford.edu/entries/epistemic-paradoxes/" TargetMode="External"/><Relationship Id="rId28" Type="http://schemas.openxmlformats.org/officeDocument/2006/relationships/hyperlink" Target="https://www.statnews.com/2019/02/11/drug-patent-protection-one-done/" TargetMode="External"/><Relationship Id="rId36" Type="http://schemas.openxmlformats.org/officeDocument/2006/relationships/hyperlink" Target="https://www.the-american-interest.com/2017/01/12/superbug-pandemics-and-how-to-prevent-them/" TargetMode="External"/><Relationship Id="rId10" Type="http://schemas.openxmlformats.org/officeDocument/2006/relationships/endnotes" Target="endnotes.xml"/><Relationship Id="rId19" Type="http://schemas.openxmlformats.org/officeDocument/2006/relationships/hyperlink" Target="https://www.wikiwand.com/en/Principle_of_explosion" TargetMode="External"/><Relationship Id="rId31" Type="http://schemas.openxmlformats.org/officeDocument/2006/relationships/hyperlink" Target="https://abcnews.go.com/Politics/amal-clooney-angelina-jolie-speak-us-weighed-vetoing/story?id=6257472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www.wikiwand.com/en/Principle_of_explosion" TargetMode="External"/><Relationship Id="rId27" Type="http://schemas.openxmlformats.org/officeDocument/2006/relationships/hyperlink" Target="https://jme.bmj.com/content/early/2021/07/06/medethics-2021-107555" TargetMode="External"/><Relationship Id="rId30" Type="http://schemas.openxmlformats.org/officeDocument/2006/relationships/hyperlink" Target="https://abcnews.go.com/Health/amidst-superbug-crisis-scientists-urge-innovation/story?id=62763415" TargetMode="External"/><Relationship Id="rId35" Type="http://schemas.openxmlformats.org/officeDocument/2006/relationships/hyperlink" Target="https://abcnews.go.com/Health/melissa-rivers-talks-fathers-suicide-dr-jennifer-ashton/story?id=62733179&amp;cid=clicksource_26_null_headlines_hed"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12</Pages>
  <Words>6094</Words>
  <Characters>34739</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40752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10</cp:revision>
  <dcterms:created xsi:type="dcterms:W3CDTF">2021-09-05T00:29:00Z</dcterms:created>
  <dcterms:modified xsi:type="dcterms:W3CDTF">2021-09-05T01:42:00Z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