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F87EB" w14:textId="3D7C9CCD" w:rsidR="00815B42" w:rsidRDefault="00815B42" w:rsidP="00815B42">
      <w:pPr>
        <w:keepNext/>
        <w:keepLines/>
        <w:pageBreakBefore/>
        <w:spacing w:before="40" w:after="0"/>
        <w:jc w:val="center"/>
        <w:outlineLvl w:val="2"/>
        <w:rPr>
          <w:rFonts w:eastAsia="MS Gothic"/>
          <w:b/>
          <w:sz w:val="32"/>
          <w:u w:val="single"/>
        </w:rPr>
      </w:pPr>
      <w:r>
        <w:rPr>
          <w:rFonts w:eastAsia="MS Gothic"/>
          <w:b/>
          <w:sz w:val="32"/>
          <w:u w:val="single"/>
        </w:rPr>
        <w:t>1AC – Framework</w:t>
      </w:r>
    </w:p>
    <w:p w14:paraId="1D5BC090" w14:textId="77777777" w:rsidR="00725186" w:rsidRDefault="00725186" w:rsidP="00725186">
      <w:pPr>
        <w:pStyle w:val="Heading4"/>
      </w:pPr>
      <w:r>
        <w:t xml:space="preserve">Theories cannot be static because we are </w:t>
      </w:r>
      <w:r w:rsidRPr="0025418A">
        <w:rPr>
          <w:u w:val="single"/>
        </w:rPr>
        <w:t>constantly learning</w:t>
      </w:r>
      <w:r>
        <w:t xml:space="preserve">. Historical moral progress proves we shift our </w:t>
      </w:r>
      <w:proofErr w:type="gramStart"/>
      <w:r>
        <w:t>norms</w:t>
      </w:r>
      <w:proofErr w:type="gramEnd"/>
      <w:r>
        <w:t xml:space="preserve"> but only adaptable theories can withstand the </w:t>
      </w:r>
      <w:r w:rsidRPr="008E3A7F">
        <w:rPr>
          <w:u w:val="single"/>
        </w:rPr>
        <w:t>test of time</w:t>
      </w:r>
      <w:r>
        <w:t xml:space="preserve">. </w:t>
      </w:r>
    </w:p>
    <w:p w14:paraId="63F710C7" w14:textId="77777777" w:rsidR="00725186" w:rsidRDefault="00725186" w:rsidP="00725186">
      <w:pPr>
        <w:pStyle w:val="Heading4"/>
      </w:pPr>
      <w:r>
        <w:t xml:space="preserve">Thus, the meta ethic is </w:t>
      </w:r>
      <w:r w:rsidRPr="008E3A7F">
        <w:rPr>
          <w:u w:val="single"/>
        </w:rPr>
        <w:t>constructivism</w:t>
      </w:r>
      <w:r>
        <w:t xml:space="preserve">. Prefer – </w:t>
      </w:r>
    </w:p>
    <w:p w14:paraId="184B928A" w14:textId="77777777" w:rsidR="00725186" w:rsidRDefault="00725186" w:rsidP="00725186">
      <w:pPr>
        <w:pStyle w:val="Heading4"/>
      </w:pPr>
      <w:r>
        <w:t xml:space="preserve">1] Temporality – It is impossible to construct perfect theories because they’re </w:t>
      </w:r>
      <w:r w:rsidRPr="008E3A7F">
        <w:rPr>
          <w:u w:val="single"/>
        </w:rPr>
        <w:t>debunked by the future</w:t>
      </w:r>
      <w:r>
        <w:t xml:space="preserve"> when we realize it doesn’t perfectly fit our way of life </w:t>
      </w:r>
    </w:p>
    <w:p w14:paraId="26416F5B" w14:textId="77777777" w:rsidR="00725186" w:rsidRDefault="00725186" w:rsidP="00725186">
      <w:pPr>
        <w:pStyle w:val="Heading4"/>
      </w:pPr>
      <w:r>
        <w:t xml:space="preserve">2] Epistemology – Formulating correct theories requires an </w:t>
      </w:r>
      <w:r w:rsidRPr="008E3A7F">
        <w:rPr>
          <w:u w:val="single"/>
        </w:rPr>
        <w:t>understand</w:t>
      </w:r>
      <w:r>
        <w:rPr>
          <w:u w:val="single"/>
        </w:rPr>
        <w:t xml:space="preserve">ing of </w:t>
      </w:r>
      <w:r w:rsidRPr="008E3A7F">
        <w:rPr>
          <w:u w:val="single"/>
        </w:rPr>
        <w:t>the mind</w:t>
      </w:r>
      <w:r>
        <w:t xml:space="preserve"> which means the construction of knowledge over time is valuable.</w:t>
      </w:r>
    </w:p>
    <w:p w14:paraId="3759CAE1" w14:textId="77777777" w:rsidR="00725186" w:rsidRDefault="00725186" w:rsidP="00725186">
      <w:pPr>
        <w:pStyle w:val="Heading4"/>
      </w:pPr>
      <w:r>
        <w:t xml:space="preserve">3] Subject Formation – experiences </w:t>
      </w:r>
      <w:r w:rsidRPr="008E3A7F">
        <w:rPr>
          <w:u w:val="single"/>
        </w:rPr>
        <w:t>shape identity</w:t>
      </w:r>
      <w:r>
        <w:t xml:space="preserve"> because we construct our thoughts based on how we </w:t>
      </w:r>
      <w:r w:rsidRPr="008E3A7F">
        <w:rPr>
          <w:u w:val="single"/>
        </w:rPr>
        <w:t>feel</w:t>
      </w:r>
      <w:r>
        <w:t>.</w:t>
      </w:r>
    </w:p>
    <w:p w14:paraId="0AC8E4E5" w14:textId="77777777" w:rsidR="00725186" w:rsidRDefault="00725186" w:rsidP="00725186">
      <w:r w:rsidRPr="006E4CC8">
        <w:rPr>
          <w:sz w:val="16"/>
          <w:szCs w:val="16"/>
        </w:rPr>
        <w:t>University at Buffalo Center for Educational Innovation</w:t>
      </w:r>
      <w:r w:rsidRPr="006E4CC8">
        <w:rPr>
          <w:b/>
          <w:bCs/>
          <w:sz w:val="26"/>
          <w:szCs w:val="26"/>
        </w:rPr>
        <w:t xml:space="preserve"> (</w:t>
      </w:r>
      <w:proofErr w:type="spellStart"/>
      <w:r w:rsidRPr="008C2758">
        <w:rPr>
          <w:b/>
          <w:bCs/>
          <w:sz w:val="26"/>
          <w:szCs w:val="26"/>
          <w:u w:val="single"/>
        </w:rPr>
        <w:t>U</w:t>
      </w:r>
      <w:r>
        <w:rPr>
          <w:b/>
          <w:bCs/>
          <w:sz w:val="26"/>
          <w:szCs w:val="26"/>
          <w:u w:val="single"/>
        </w:rPr>
        <w:t>@</w:t>
      </w:r>
      <w:r w:rsidRPr="008C2758">
        <w:rPr>
          <w:b/>
          <w:bCs/>
          <w:sz w:val="26"/>
          <w:szCs w:val="26"/>
          <w:u w:val="single"/>
        </w:rPr>
        <w:t>Buffalo</w:t>
      </w:r>
      <w:proofErr w:type="spellEnd"/>
      <w:r w:rsidRPr="008C2758">
        <w:rPr>
          <w:b/>
          <w:bCs/>
          <w:sz w:val="26"/>
          <w:szCs w:val="26"/>
          <w:u w:val="single"/>
        </w:rPr>
        <w:t xml:space="preserve"> </w:t>
      </w:r>
      <w:r w:rsidRPr="006E4CC8">
        <w:rPr>
          <w:b/>
          <w:bCs/>
          <w:sz w:val="26"/>
          <w:szCs w:val="26"/>
          <w:u w:val="single"/>
        </w:rPr>
        <w:t>CEI</w:t>
      </w:r>
      <w:r w:rsidRPr="006E4CC8">
        <w:rPr>
          <w:b/>
          <w:bCs/>
          <w:sz w:val="26"/>
          <w:szCs w:val="26"/>
        </w:rPr>
        <w:t>)</w:t>
      </w:r>
      <w:r w:rsidRPr="006E4CC8">
        <w:rPr>
          <w:sz w:val="16"/>
          <w:szCs w:val="16"/>
        </w:rPr>
        <w:t>.</w:t>
      </w:r>
      <w:r w:rsidRPr="006E4CC8">
        <w:t xml:space="preserve"> </w:t>
      </w:r>
      <w:r w:rsidRPr="006E4CC8">
        <w:rPr>
          <w:sz w:val="16"/>
          <w:szCs w:val="16"/>
        </w:rPr>
        <w:t>(</w:t>
      </w:r>
      <w:r w:rsidRPr="006E4CC8">
        <w:rPr>
          <w:b/>
          <w:bCs/>
          <w:sz w:val="26"/>
          <w:szCs w:val="26"/>
          <w:u w:val="single"/>
        </w:rPr>
        <w:t>2020</w:t>
      </w:r>
      <w:r w:rsidRPr="006E4CC8">
        <w:rPr>
          <w:sz w:val="16"/>
          <w:szCs w:val="16"/>
        </w:rPr>
        <w:t>, December 08). Constructivism. Retrieved April 14, 2021, from http://www.buffalo.edu/ubcei/enhance/learning/constructivism.html</w:t>
      </w:r>
    </w:p>
    <w:p w14:paraId="5801DFC9" w14:textId="77777777" w:rsidR="00725186" w:rsidRPr="006E4CC8" w:rsidRDefault="00725186" w:rsidP="00725186">
      <w:pPr>
        <w:rPr>
          <w:sz w:val="16"/>
        </w:rPr>
      </w:pPr>
      <w:r w:rsidRPr="0025418A">
        <w:rPr>
          <w:b/>
          <w:bCs/>
          <w:sz w:val="26"/>
          <w:szCs w:val="26"/>
          <w:u w:val="single"/>
        </w:rPr>
        <w:t>Constructivism</w:t>
      </w:r>
      <w:r w:rsidRPr="0025418A">
        <w:rPr>
          <w:sz w:val="16"/>
        </w:rPr>
        <w:t xml:space="preserve"> is the theory that </w:t>
      </w:r>
      <w:r w:rsidRPr="0025418A">
        <w:rPr>
          <w:b/>
          <w:bCs/>
          <w:sz w:val="26"/>
          <w:szCs w:val="26"/>
          <w:u w:val="single"/>
        </w:rPr>
        <w:t xml:space="preserve">says </w:t>
      </w:r>
      <w:r w:rsidRPr="006E4CC8">
        <w:rPr>
          <w:b/>
          <w:bCs/>
          <w:sz w:val="26"/>
          <w:szCs w:val="26"/>
          <w:highlight w:val="green"/>
          <w:u w:val="single"/>
        </w:rPr>
        <w:t>learners construct knowledge rather than</w:t>
      </w:r>
      <w:r w:rsidRPr="006E4CC8">
        <w:rPr>
          <w:sz w:val="16"/>
        </w:rPr>
        <w:t xml:space="preserve"> just </w:t>
      </w:r>
      <w:r w:rsidRPr="006E4CC8">
        <w:rPr>
          <w:b/>
          <w:bCs/>
          <w:sz w:val="26"/>
          <w:szCs w:val="26"/>
          <w:highlight w:val="green"/>
          <w:u w:val="single"/>
        </w:rPr>
        <w:t>passively take in information.</w:t>
      </w:r>
      <w:r w:rsidRPr="006E4CC8">
        <w:rPr>
          <w:sz w:val="16"/>
        </w:rPr>
        <w:t xml:space="preserve"> </w:t>
      </w:r>
      <w:r w:rsidRPr="006E4CC8">
        <w:rPr>
          <w:b/>
          <w:bCs/>
          <w:sz w:val="26"/>
          <w:szCs w:val="26"/>
          <w:highlight w:val="green"/>
          <w:u w:val="single"/>
        </w:rPr>
        <w:t xml:space="preserve">As people experience the world </w:t>
      </w:r>
      <w:r w:rsidRPr="0025418A">
        <w:rPr>
          <w:b/>
          <w:bCs/>
          <w:sz w:val="26"/>
          <w:szCs w:val="26"/>
          <w:u w:val="single"/>
        </w:rPr>
        <w:t>and reflect</w:t>
      </w:r>
      <w:r w:rsidRPr="006E4CC8">
        <w:rPr>
          <w:sz w:val="16"/>
        </w:rPr>
        <w:t xml:space="preserve"> upon those experiences, </w:t>
      </w:r>
      <w:r w:rsidRPr="006E4CC8">
        <w:rPr>
          <w:b/>
          <w:bCs/>
          <w:sz w:val="26"/>
          <w:szCs w:val="26"/>
          <w:highlight w:val="green"/>
          <w:u w:val="single"/>
        </w:rPr>
        <w:t xml:space="preserve">they </w:t>
      </w:r>
      <w:r w:rsidRPr="0025418A">
        <w:rPr>
          <w:b/>
          <w:bCs/>
          <w:sz w:val="26"/>
          <w:szCs w:val="26"/>
          <w:u w:val="single"/>
        </w:rPr>
        <w:t xml:space="preserve">build their own representations and </w:t>
      </w:r>
      <w:r w:rsidRPr="006E4CC8">
        <w:rPr>
          <w:b/>
          <w:bCs/>
          <w:sz w:val="26"/>
          <w:szCs w:val="26"/>
          <w:highlight w:val="green"/>
          <w:u w:val="single"/>
        </w:rPr>
        <w:t>incorporate new information into</w:t>
      </w:r>
      <w:r w:rsidRPr="006E4CC8">
        <w:rPr>
          <w:b/>
          <w:bCs/>
          <w:sz w:val="26"/>
          <w:szCs w:val="26"/>
          <w:u w:val="single"/>
        </w:rPr>
        <w:t xml:space="preserve"> their </w:t>
      </w:r>
      <w:r w:rsidRPr="006E4CC8">
        <w:rPr>
          <w:b/>
          <w:bCs/>
          <w:sz w:val="26"/>
          <w:szCs w:val="26"/>
          <w:highlight w:val="green"/>
          <w:u w:val="single"/>
        </w:rPr>
        <w:t>pre-existing</w:t>
      </w:r>
      <w:r w:rsidRPr="006E4CC8">
        <w:rPr>
          <w:b/>
          <w:bCs/>
          <w:sz w:val="26"/>
          <w:szCs w:val="26"/>
          <w:u w:val="single"/>
        </w:rPr>
        <w:t xml:space="preserve"> knowledge (</w:t>
      </w:r>
      <w:r w:rsidRPr="006E4CC8">
        <w:rPr>
          <w:b/>
          <w:bCs/>
          <w:sz w:val="26"/>
          <w:szCs w:val="26"/>
          <w:highlight w:val="green"/>
          <w:u w:val="single"/>
        </w:rPr>
        <w:t>schemas</w:t>
      </w:r>
      <w:r w:rsidRPr="006E4CC8">
        <w:rPr>
          <w:b/>
          <w:bCs/>
          <w:sz w:val="26"/>
          <w:szCs w:val="26"/>
          <w:u w:val="single"/>
        </w:rPr>
        <w:t>).</w:t>
      </w:r>
    </w:p>
    <w:p w14:paraId="5AF2FD81" w14:textId="77777777" w:rsidR="00725186" w:rsidRPr="006E4CC8" w:rsidRDefault="00725186" w:rsidP="00725186">
      <w:pPr>
        <w:rPr>
          <w:sz w:val="16"/>
          <w:szCs w:val="16"/>
        </w:rPr>
      </w:pPr>
      <w:r w:rsidRPr="006E4CC8">
        <w:rPr>
          <w:sz w:val="16"/>
          <w:szCs w:val="16"/>
        </w:rPr>
        <w:t>Related to this are the processes of assimilation and accommodation.</w:t>
      </w:r>
    </w:p>
    <w:p w14:paraId="36F435C0" w14:textId="77777777" w:rsidR="00725186" w:rsidRPr="006E4CC8" w:rsidRDefault="00725186" w:rsidP="00725186">
      <w:pPr>
        <w:numPr>
          <w:ilvl w:val="0"/>
          <w:numId w:val="13"/>
        </w:numPr>
        <w:rPr>
          <w:sz w:val="16"/>
          <w:szCs w:val="16"/>
        </w:rPr>
      </w:pPr>
      <w:r w:rsidRPr="006E4CC8">
        <w:rPr>
          <w:b/>
          <w:bCs/>
          <w:sz w:val="16"/>
          <w:szCs w:val="16"/>
        </w:rPr>
        <w:t>Assimilation</w:t>
      </w:r>
      <w:r w:rsidRPr="006E4CC8">
        <w:rPr>
          <w:sz w:val="16"/>
          <w:szCs w:val="16"/>
        </w:rPr>
        <w:t> refers to the process of taking new information and fitting it into an existing schema.</w:t>
      </w:r>
    </w:p>
    <w:p w14:paraId="51BED234" w14:textId="77777777" w:rsidR="00725186" w:rsidRPr="006E4CC8" w:rsidRDefault="00725186" w:rsidP="00725186">
      <w:pPr>
        <w:numPr>
          <w:ilvl w:val="0"/>
          <w:numId w:val="13"/>
        </w:numPr>
        <w:rPr>
          <w:sz w:val="16"/>
          <w:szCs w:val="16"/>
        </w:rPr>
      </w:pPr>
      <w:r w:rsidRPr="006E4CC8">
        <w:rPr>
          <w:b/>
          <w:bCs/>
          <w:sz w:val="16"/>
          <w:szCs w:val="16"/>
        </w:rPr>
        <w:t>Accommodation</w:t>
      </w:r>
      <w:r w:rsidRPr="006E4CC8">
        <w:rPr>
          <w:sz w:val="16"/>
          <w:szCs w:val="16"/>
        </w:rPr>
        <w:t> refers to using newly acquired information to revise and redevelop an existing schema.</w:t>
      </w:r>
    </w:p>
    <w:p w14:paraId="2092EB5C" w14:textId="77777777" w:rsidR="00725186" w:rsidRPr="006E4CC8" w:rsidRDefault="00725186" w:rsidP="00725186">
      <w:pPr>
        <w:rPr>
          <w:b/>
          <w:bCs/>
          <w:sz w:val="26"/>
          <w:szCs w:val="26"/>
          <w:u w:val="single"/>
        </w:rPr>
      </w:pPr>
      <w:r w:rsidRPr="006E4CC8">
        <w:rPr>
          <w:b/>
          <w:bCs/>
          <w:sz w:val="26"/>
          <w:szCs w:val="26"/>
          <w:u w:val="single"/>
        </w:rPr>
        <w:t xml:space="preserve">For </w:t>
      </w:r>
      <w:r w:rsidRPr="0025418A">
        <w:rPr>
          <w:b/>
          <w:bCs/>
          <w:sz w:val="26"/>
          <w:szCs w:val="26"/>
          <w:u w:val="single"/>
        </w:rPr>
        <w:t>example, if I believe</w:t>
      </w:r>
      <w:r w:rsidRPr="0025418A">
        <w:rPr>
          <w:sz w:val="16"/>
        </w:rPr>
        <w:t xml:space="preserve"> that </w:t>
      </w:r>
      <w:r w:rsidRPr="0025418A">
        <w:rPr>
          <w:b/>
          <w:bCs/>
          <w:sz w:val="26"/>
          <w:szCs w:val="26"/>
          <w:u w:val="single"/>
        </w:rPr>
        <w:t>friends are always nice, and meet a</w:t>
      </w:r>
      <w:r w:rsidRPr="0025418A">
        <w:rPr>
          <w:sz w:val="16"/>
        </w:rPr>
        <w:t xml:space="preserve"> new </w:t>
      </w:r>
      <w:r w:rsidRPr="0025418A">
        <w:rPr>
          <w:b/>
          <w:bCs/>
          <w:sz w:val="26"/>
          <w:szCs w:val="26"/>
          <w:u w:val="single"/>
        </w:rPr>
        <w:t>person who is</w:t>
      </w:r>
      <w:r w:rsidRPr="0025418A">
        <w:rPr>
          <w:sz w:val="16"/>
        </w:rPr>
        <w:t xml:space="preserve"> always </w:t>
      </w:r>
      <w:r w:rsidRPr="0025418A">
        <w:rPr>
          <w:b/>
          <w:bCs/>
          <w:sz w:val="26"/>
          <w:szCs w:val="26"/>
          <w:u w:val="single"/>
        </w:rPr>
        <w:t>nice to me I may call this person a friend, assimilating them into my schema.</w:t>
      </w:r>
      <w:r w:rsidRPr="0025418A">
        <w:rPr>
          <w:sz w:val="16"/>
        </w:rPr>
        <w:t xml:space="preserve"> </w:t>
      </w:r>
      <w:r w:rsidRPr="0025418A">
        <w:rPr>
          <w:b/>
          <w:bCs/>
          <w:sz w:val="26"/>
          <w:szCs w:val="26"/>
          <w:u w:val="single"/>
        </w:rPr>
        <w:t>Perhaps, however, I meet a different person who sometimes pushes me to try harder and is not always nice.</w:t>
      </w:r>
      <w:r w:rsidRPr="0025418A">
        <w:rPr>
          <w:sz w:val="16"/>
        </w:rPr>
        <w:t xml:space="preserve"> </w:t>
      </w:r>
      <w:r w:rsidRPr="0025418A">
        <w:rPr>
          <w:b/>
          <w:bCs/>
          <w:sz w:val="26"/>
          <w:szCs w:val="26"/>
          <w:u w:val="single"/>
        </w:rPr>
        <w:t>I may decide to change my schema to accommodate</w:t>
      </w:r>
      <w:r w:rsidRPr="0025418A">
        <w:rPr>
          <w:sz w:val="16"/>
        </w:rPr>
        <w:t xml:space="preserve"> this person by deciding a friend doesn’t always need to be nice if they have my best interests in mind. </w:t>
      </w:r>
      <w:r w:rsidRPr="0025418A">
        <w:rPr>
          <w:b/>
          <w:bCs/>
          <w:sz w:val="26"/>
          <w:szCs w:val="26"/>
          <w:u w:val="single"/>
        </w:rPr>
        <w:t>Further, this may make me reconsider whether the first person still fits into my friend schema.</w:t>
      </w:r>
    </w:p>
    <w:p w14:paraId="3F5BF36D" w14:textId="77777777" w:rsidR="00725186" w:rsidRPr="006E4CC8" w:rsidRDefault="00725186" w:rsidP="00725186">
      <w:pPr>
        <w:rPr>
          <w:sz w:val="16"/>
          <w:szCs w:val="16"/>
        </w:rPr>
      </w:pPr>
      <w:r w:rsidRPr="006E4CC8">
        <w:rPr>
          <w:sz w:val="16"/>
          <w:szCs w:val="16"/>
        </w:rPr>
        <w:t>Consequences of constructivist theory are that:</w:t>
      </w:r>
    </w:p>
    <w:p w14:paraId="45966F9E" w14:textId="77777777" w:rsidR="00725186" w:rsidRPr="006E4CC8" w:rsidRDefault="00725186" w:rsidP="00725186">
      <w:pPr>
        <w:numPr>
          <w:ilvl w:val="0"/>
          <w:numId w:val="14"/>
        </w:numPr>
        <w:rPr>
          <w:sz w:val="16"/>
          <w:szCs w:val="16"/>
        </w:rPr>
      </w:pPr>
      <w:r w:rsidRPr="006E4CC8">
        <w:rPr>
          <w:sz w:val="16"/>
          <w:szCs w:val="16"/>
        </w:rPr>
        <w:t>Students learn best when engaged in learning experiences rather passively receiving information.</w:t>
      </w:r>
    </w:p>
    <w:p w14:paraId="3744E421" w14:textId="77777777" w:rsidR="00725186" w:rsidRPr="006E4CC8" w:rsidRDefault="00725186" w:rsidP="00725186">
      <w:pPr>
        <w:numPr>
          <w:ilvl w:val="0"/>
          <w:numId w:val="14"/>
        </w:numPr>
        <w:rPr>
          <w:sz w:val="16"/>
          <w:szCs w:val="16"/>
        </w:rPr>
      </w:pPr>
      <w:r w:rsidRPr="006E4CC8">
        <w:rPr>
          <w:sz w:val="16"/>
          <w:szCs w:val="16"/>
        </w:rPr>
        <w:t>Learning is inherently a social process because it is embedded within a social context as students and teachers work together to build knowledge.</w:t>
      </w:r>
    </w:p>
    <w:p w14:paraId="68F096C2" w14:textId="77777777" w:rsidR="00725186" w:rsidRPr="006E4CC8" w:rsidRDefault="00725186" w:rsidP="00725186">
      <w:pPr>
        <w:numPr>
          <w:ilvl w:val="0"/>
          <w:numId w:val="14"/>
        </w:numPr>
        <w:rPr>
          <w:sz w:val="16"/>
          <w:szCs w:val="16"/>
        </w:rPr>
      </w:pPr>
      <w:r w:rsidRPr="006E4CC8">
        <w:rPr>
          <w:sz w:val="16"/>
          <w:szCs w:val="16"/>
        </w:rPr>
        <w:t>Because knowledge cannot be directly imparted to students, the goal of teaching is to provide experiences that facilitate the construction of knowledge.  </w:t>
      </w:r>
    </w:p>
    <w:p w14:paraId="70D48955" w14:textId="77777777" w:rsidR="00725186" w:rsidRDefault="00725186" w:rsidP="00725186">
      <w:pPr>
        <w:rPr>
          <w:sz w:val="16"/>
          <w:szCs w:val="16"/>
        </w:rPr>
      </w:pPr>
      <w:r w:rsidRPr="006E4CC8">
        <w:rPr>
          <w:sz w:val="16"/>
          <w:szCs w:val="16"/>
        </w:rPr>
        <w:t>This last point is worth repeating. A traditional approach to teaching focuses on delivering information to students, yet constructivism argues that you cannot directly impart this information. Only an experience can facilitate students to construct their own knowledge. Therefore, the goal of teaching is to design these experiences.</w:t>
      </w:r>
    </w:p>
    <w:p w14:paraId="709849FF" w14:textId="77777777" w:rsidR="00725186" w:rsidRDefault="00725186" w:rsidP="00725186"/>
    <w:p w14:paraId="25096020" w14:textId="77777777" w:rsidR="00725186" w:rsidRDefault="00725186" w:rsidP="00725186">
      <w:pPr>
        <w:pStyle w:val="Heading4"/>
        <w:rPr>
          <w:rStyle w:val="Style13ptBold"/>
          <w:b/>
          <w:bCs w:val="0"/>
        </w:rPr>
      </w:pPr>
      <w:r>
        <w:rPr>
          <w:rStyle w:val="Style13ptBold"/>
          <w:b/>
          <w:bCs w:val="0"/>
        </w:rPr>
        <w:t xml:space="preserve">Only a pragmatic deliberative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rsidRPr="00384A33">
        <w:t xml:space="preserve">promoting </w:t>
      </w:r>
      <w:r w:rsidRPr="00937B53">
        <w:rPr>
          <w:u w:val="single"/>
        </w:rPr>
        <w:t>pragmatic deliberation</w:t>
      </w:r>
      <w:r w:rsidRPr="00384A33">
        <w:t>.</w:t>
      </w:r>
    </w:p>
    <w:p w14:paraId="73B9732E" w14:textId="77777777" w:rsidR="00725186" w:rsidRPr="004A5125" w:rsidRDefault="00725186" w:rsidP="00725186">
      <w:r w:rsidRPr="004A5125">
        <w:rPr>
          <w:rStyle w:val="Style13ptBold"/>
        </w:rPr>
        <w:t>Serra 1</w:t>
      </w:r>
      <w:r w:rsidRPr="004A5125">
        <w:t xml:space="preserve"> [Juan Pablo Serra. What Is and What Should Pragmatic Ethics Be? Some Remarks on Recent Scholarship. EUROPEAN JOURNAL OF PRAGMATISM AND AMERICAN PHILOSOPHY. 2009. Francisco de Vitoria College, Humanities Department, Faculty member]</w:t>
      </w:r>
    </w:p>
    <w:p w14:paraId="2C849776" w14:textId="77777777" w:rsidR="00725186" w:rsidRPr="0068040D" w:rsidRDefault="00725186" w:rsidP="00725186">
      <w:pPr>
        <w:widowControl w:val="0"/>
        <w:autoSpaceDE w:val="0"/>
        <w:autoSpaceDN w:val="0"/>
        <w:adjustRightInd w:val="0"/>
        <w:spacing w:after="240"/>
        <w:rPr>
          <w:sz w:val="10"/>
          <w:szCs w:val="16"/>
        </w:rPr>
      </w:pPr>
      <w:r w:rsidRPr="0068040D">
        <w:rPr>
          <w:sz w:val="10"/>
          <w:szCs w:val="16"/>
        </w:rPr>
        <w:t xml:space="preserve">This separation of theory and practice runs parallel to another split, namely, that of ethics and morals or, better put, of ethical theory and moral practice. Peirce denies that morality is subject to rationality and thinks that </w:t>
      </w:r>
      <w:r w:rsidRPr="0065012C">
        <w:rPr>
          <w:rStyle w:val="StyleUnderline"/>
          <w:szCs w:val="26"/>
          <w:highlight w:val="green"/>
        </w:rPr>
        <w:t>ethics</w:t>
      </w:r>
      <w:r w:rsidRPr="0065012C">
        <w:rPr>
          <w:b/>
          <w:sz w:val="26"/>
          <w:szCs w:val="26"/>
          <w:highlight w:val="green"/>
          <w:u w:val="single"/>
        </w:rPr>
        <w:t xml:space="preserve"> </w:t>
      </w:r>
      <w:r w:rsidRPr="0065012C">
        <w:rPr>
          <w:rStyle w:val="StyleUnderline"/>
          <w:szCs w:val="26"/>
          <w:highlight w:val="green"/>
        </w:rPr>
        <w:t>is</w:t>
      </w:r>
      <w:r w:rsidRPr="0065012C">
        <w:rPr>
          <w:b/>
          <w:sz w:val="26"/>
          <w:szCs w:val="26"/>
          <w:highlight w:val="green"/>
          <w:u w:val="single"/>
        </w:rPr>
        <w:t xml:space="preserve"> </w:t>
      </w:r>
      <w:r w:rsidRPr="0065012C">
        <w:rPr>
          <w:rStyle w:val="StyleUnderline"/>
          <w:szCs w:val="26"/>
          <w:highlight w:val="green"/>
        </w:rPr>
        <w:t>valuable</w:t>
      </w:r>
      <w:r w:rsidRPr="0068040D">
        <w:rPr>
          <w:sz w:val="10"/>
          <w:szCs w:val="16"/>
        </w:rPr>
        <w:t xml:space="preserve"> as a science in a broad sense. But he also regards ethics as a science which bears on human conduct only indirectly, </w:t>
      </w:r>
      <w:r w:rsidRPr="0065012C">
        <w:rPr>
          <w:rStyle w:val="StyleUnderline"/>
          <w:szCs w:val="26"/>
          <w:highlight w:val="green"/>
        </w:rPr>
        <w:t>through</w:t>
      </w:r>
      <w:r w:rsidRPr="0068040D">
        <w:rPr>
          <w:sz w:val="10"/>
          <w:szCs w:val="16"/>
        </w:rPr>
        <w:t xml:space="preserve"> the </w:t>
      </w:r>
      <w:r w:rsidRPr="0068040D">
        <w:rPr>
          <w:sz w:val="10"/>
        </w:rPr>
        <w:t>examination of past actions and the</w:t>
      </w:r>
      <w:r w:rsidRPr="0068040D">
        <w:rPr>
          <w:sz w:val="10"/>
          <w:szCs w:val="16"/>
        </w:rPr>
        <w:t xml:space="preserve"> </w:t>
      </w:r>
      <w:r w:rsidRPr="0065012C">
        <w:rPr>
          <w:rStyle w:val="StyleUnderline"/>
          <w:szCs w:val="26"/>
          <w:highlight w:val="green"/>
        </w:rPr>
        <w:t>self-correction</w:t>
      </w:r>
      <w:r w:rsidRPr="0068040D">
        <w:rPr>
          <w:sz w:val="10"/>
          <w:szCs w:val="1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68040D">
        <w:rPr>
          <w:rStyle w:val="StyleUnderline"/>
          <w:szCs w:val="26"/>
        </w:rPr>
        <w:t>moral</w:t>
      </w:r>
      <w:r w:rsidRPr="0068040D">
        <w:rPr>
          <w:b/>
          <w:sz w:val="26"/>
          <w:szCs w:val="26"/>
          <w:u w:val="single"/>
        </w:rPr>
        <w:t xml:space="preserve"> </w:t>
      </w:r>
      <w:r w:rsidRPr="0068040D">
        <w:rPr>
          <w:rStyle w:val="StyleUnderline"/>
          <w:szCs w:val="26"/>
        </w:rPr>
        <w:t>inquiry</w:t>
      </w:r>
      <w:r w:rsidRPr="0068040D">
        <w:rPr>
          <w:b/>
          <w:sz w:val="26"/>
          <w:szCs w:val="26"/>
          <w:u w:val="single"/>
        </w:rPr>
        <w:t xml:space="preserve"> </w:t>
      </w:r>
      <w:r w:rsidRPr="0068040D">
        <w:rPr>
          <w:rStyle w:val="StyleUnderline"/>
          <w:szCs w:val="26"/>
        </w:rPr>
        <w:t>is</w:t>
      </w:r>
      <w:r w:rsidRPr="0068040D">
        <w:rPr>
          <w:b/>
          <w:sz w:val="26"/>
          <w:szCs w:val="26"/>
          <w:u w:val="single"/>
        </w:rPr>
        <w:t xml:space="preserve"> </w:t>
      </w:r>
      <w:r w:rsidRPr="0065012C">
        <w:rPr>
          <w:rStyle w:val="StyleUnderline"/>
          <w:szCs w:val="26"/>
          <w:highlight w:val="green"/>
        </w:rPr>
        <w:t>performed</w:t>
      </w:r>
      <w:r w:rsidRPr="0065012C">
        <w:rPr>
          <w:b/>
          <w:sz w:val="26"/>
          <w:szCs w:val="26"/>
          <w:highlight w:val="green"/>
          <w:u w:val="single"/>
        </w:rPr>
        <w:t xml:space="preserve"> </w:t>
      </w:r>
      <w:r w:rsidRPr="0065012C">
        <w:rPr>
          <w:rStyle w:val="StyleUnderline"/>
          <w:szCs w:val="26"/>
          <w:highlight w:val="green"/>
        </w:rPr>
        <w:t>in a deliberative</w:t>
      </w:r>
      <w:r w:rsidRPr="0065012C">
        <w:rPr>
          <w:b/>
          <w:sz w:val="26"/>
          <w:szCs w:val="26"/>
          <w:highlight w:val="green"/>
          <w:u w:val="single"/>
        </w:rPr>
        <w:t xml:space="preserve"> </w:t>
      </w:r>
      <w:r w:rsidRPr="0065012C">
        <w:rPr>
          <w:rStyle w:val="StyleUnderline"/>
          <w:szCs w:val="26"/>
          <w:highlight w:val="green"/>
        </w:rPr>
        <w:t>way</w:t>
      </w:r>
      <w:r w:rsidRPr="0065012C">
        <w:rPr>
          <w:b/>
          <w:sz w:val="26"/>
          <w:szCs w:val="26"/>
          <w:highlight w:val="green"/>
          <w:u w:val="single"/>
        </w:rPr>
        <w:t xml:space="preserve">, </w:t>
      </w:r>
      <w:r w:rsidRPr="0068040D">
        <w:rPr>
          <w:rStyle w:val="StyleUnderline"/>
          <w:szCs w:val="26"/>
        </w:rPr>
        <w:t>weighing</w:t>
      </w:r>
      <w:r w:rsidRPr="0068040D">
        <w:rPr>
          <w:sz w:val="10"/>
          <w:szCs w:val="16"/>
        </w:rPr>
        <w:t xml:space="preserve"> up </w:t>
      </w:r>
      <w:r w:rsidRPr="0068040D">
        <w:rPr>
          <w:rStyle w:val="StyleUnderline"/>
          <w:szCs w:val="26"/>
        </w:rPr>
        <w:t>argumentations</w:t>
      </w:r>
      <w:r w:rsidRPr="0068040D">
        <w:rPr>
          <w:sz w:val="10"/>
          <w:szCs w:val="16"/>
        </w:rPr>
        <w:t xml:space="preserve">, </w:t>
      </w:r>
      <w:proofErr w:type="gramStart"/>
      <w:r w:rsidRPr="0068040D">
        <w:rPr>
          <w:sz w:val="10"/>
          <w:szCs w:val="16"/>
        </w:rPr>
        <w:t>beliefs</w:t>
      </w:r>
      <w:proofErr w:type="gramEnd"/>
      <w:r w:rsidRPr="0068040D">
        <w:rPr>
          <w:sz w:val="10"/>
          <w:szCs w:val="16"/>
        </w:rPr>
        <w:t xml:space="preserve"> </w:t>
      </w:r>
      <w:r w:rsidRPr="0068040D">
        <w:rPr>
          <w:rStyle w:val="StyleUnderline"/>
          <w:szCs w:val="26"/>
        </w:rPr>
        <w:t>and</w:t>
      </w:r>
      <w:r w:rsidRPr="0068040D">
        <w:rPr>
          <w:b/>
          <w:sz w:val="26"/>
          <w:szCs w:val="26"/>
          <w:u w:val="single"/>
        </w:rPr>
        <w:t xml:space="preserve"> </w:t>
      </w:r>
      <w:r w:rsidRPr="0068040D">
        <w:rPr>
          <w:rStyle w:val="StyleUnderline"/>
          <w:szCs w:val="26"/>
        </w:rPr>
        <w:t>principles</w:t>
      </w:r>
      <w:r w:rsidRPr="0068040D">
        <w:rPr>
          <w:b/>
          <w:sz w:val="26"/>
          <w:szCs w:val="26"/>
          <w:u w:val="single"/>
        </w:rPr>
        <w:t xml:space="preserve">, </w:t>
      </w:r>
      <w:r w:rsidRPr="0068040D">
        <w:rPr>
          <w:rStyle w:val="StyleUnderline"/>
          <w:szCs w:val="26"/>
        </w:rPr>
        <w:t>and</w:t>
      </w:r>
      <w:r w:rsidRPr="0068040D">
        <w:rPr>
          <w:b/>
          <w:sz w:val="26"/>
          <w:szCs w:val="26"/>
          <w:u w:val="single"/>
        </w:rPr>
        <w:t xml:space="preserve"> </w:t>
      </w:r>
      <w:r w:rsidRPr="0068040D">
        <w:rPr>
          <w:rStyle w:val="StyleUnderline"/>
          <w:szCs w:val="26"/>
        </w:rPr>
        <w:t>comparing</w:t>
      </w:r>
      <w:r w:rsidRPr="0068040D">
        <w:rPr>
          <w:b/>
          <w:sz w:val="26"/>
          <w:szCs w:val="26"/>
          <w:u w:val="single"/>
        </w:rPr>
        <w:t xml:space="preserve"> </w:t>
      </w:r>
      <w:r w:rsidRPr="0068040D">
        <w:rPr>
          <w:rStyle w:val="StyleUnderline"/>
          <w:szCs w:val="26"/>
        </w:rPr>
        <w:t>them</w:t>
      </w:r>
      <w:r w:rsidRPr="0068040D">
        <w:rPr>
          <w:sz w:val="10"/>
          <w:szCs w:val="16"/>
        </w:rPr>
        <w:t xml:space="preserve"> either </w:t>
      </w:r>
      <w:r w:rsidRPr="0068040D">
        <w:rPr>
          <w:rStyle w:val="StyleUnderline"/>
          <w:szCs w:val="26"/>
        </w:rPr>
        <w:t>with</w:t>
      </w:r>
      <w:r w:rsidRPr="0068040D">
        <w:rPr>
          <w:sz w:val="10"/>
          <w:szCs w:val="16"/>
        </w:rPr>
        <w:t xml:space="preserve"> their probable or conceivable </w:t>
      </w:r>
      <w:r w:rsidRPr="0068040D">
        <w:rPr>
          <w:rStyle w:val="StyleUnderline"/>
          <w:szCs w:val="26"/>
        </w:rPr>
        <w:t>consequences</w:t>
      </w:r>
      <w:r w:rsidRPr="0068040D">
        <w:rPr>
          <w:sz w:val="10"/>
          <w:szCs w:val="16"/>
        </w:rPr>
        <w:t xml:space="preserve"> </w:t>
      </w:r>
      <w:r w:rsidRPr="0068040D">
        <w:rPr>
          <w:rStyle w:val="StyleUnderline"/>
          <w:szCs w:val="26"/>
        </w:rPr>
        <w:t>or</w:t>
      </w:r>
      <w:r w:rsidRPr="0068040D">
        <w:rPr>
          <w:sz w:val="10"/>
          <w:szCs w:val="16"/>
        </w:rPr>
        <w:t xml:space="preserve"> with lived as well as possible </w:t>
      </w:r>
      <w:r w:rsidRPr="0068040D">
        <w:rPr>
          <w:rStyle w:val="StyleUnderline"/>
          <w:szCs w:val="26"/>
        </w:rPr>
        <w:t>experiences</w:t>
      </w:r>
      <w:r w:rsidRPr="0068040D">
        <w:rPr>
          <w:b/>
          <w:sz w:val="26"/>
          <w:szCs w:val="26"/>
          <w:u w:val="single"/>
        </w:rPr>
        <w:t xml:space="preserve"> </w:t>
      </w:r>
      <w:r w:rsidRPr="0068040D">
        <w:rPr>
          <w:rStyle w:val="StyleUnderline"/>
          <w:szCs w:val="26"/>
        </w:rPr>
        <w:t>that</w:t>
      </w:r>
      <w:r w:rsidRPr="0068040D">
        <w:rPr>
          <w:b/>
          <w:sz w:val="10"/>
          <w:szCs w:val="26"/>
        </w:rPr>
        <w:t xml:space="preserve"> </w:t>
      </w:r>
      <w:r w:rsidRPr="0068040D">
        <w:rPr>
          <w:sz w:val="10"/>
          <w:szCs w:val="16"/>
        </w:rPr>
        <w:t xml:space="preserve">can be forceful or </w:t>
      </w:r>
      <w:r w:rsidRPr="0068040D">
        <w:rPr>
          <w:rStyle w:val="StyleUnderline"/>
          <w:szCs w:val="26"/>
        </w:rPr>
        <w:t>impinge</w:t>
      </w:r>
      <w:r w:rsidRPr="0068040D">
        <w:rPr>
          <w:b/>
          <w:sz w:val="10"/>
          <w:szCs w:val="26"/>
        </w:rPr>
        <w:t xml:space="preserve"> </w:t>
      </w:r>
      <w:r w:rsidRPr="0068040D">
        <w:rPr>
          <w:rStyle w:val="StyleUnderline"/>
          <w:szCs w:val="26"/>
        </w:rPr>
        <w:t>upon</w:t>
      </w:r>
      <w:r w:rsidRPr="0068040D">
        <w:rPr>
          <w:b/>
          <w:sz w:val="10"/>
          <w:szCs w:val="26"/>
        </w:rPr>
        <w:t xml:space="preserve"> </w:t>
      </w:r>
      <w:r w:rsidRPr="0068040D">
        <w:rPr>
          <w:rStyle w:val="StyleUnderline"/>
          <w:szCs w:val="26"/>
        </w:rPr>
        <w:t>the</w:t>
      </w:r>
      <w:r w:rsidRPr="0068040D">
        <w:rPr>
          <w:sz w:val="10"/>
          <w:szCs w:val="16"/>
        </w:rPr>
        <w:t xml:space="preserve"> deliberative </w:t>
      </w:r>
      <w:r w:rsidRPr="0068040D">
        <w:rPr>
          <w:rStyle w:val="StyleUnderline"/>
          <w:szCs w:val="26"/>
        </w:rPr>
        <w:t>subject</w:t>
      </w:r>
      <w:r w:rsidRPr="0068040D">
        <w:rPr>
          <w:sz w:val="10"/>
          <w:szCs w:val="16"/>
        </w:rPr>
        <w:t xml:space="preserve"> in such a way as to acquire the compulsory resistance due to reality. As </w:t>
      </w:r>
      <w:proofErr w:type="spellStart"/>
      <w:r w:rsidRPr="0068040D">
        <w:rPr>
          <w:sz w:val="10"/>
          <w:szCs w:val="16"/>
        </w:rPr>
        <w:t>Misak</w:t>
      </w:r>
      <w:proofErr w:type="spellEnd"/>
      <w:r w:rsidRPr="0068040D">
        <w:rPr>
          <w:sz w:val="10"/>
          <w:szCs w:val="16"/>
        </w:rPr>
        <w:t xml:space="preserve"> puts it </w:t>
      </w:r>
      <w:proofErr w:type="spellStart"/>
      <w:r w:rsidRPr="0068040D">
        <w:rPr>
          <w:sz w:val="10"/>
          <w:szCs w:val="16"/>
        </w:rPr>
        <w:t>succint</w:t>
      </w:r>
      <w:proofErr w:type="spellEnd"/>
      <w:r w:rsidRPr="0068040D">
        <w:rPr>
          <w:sz w:val="10"/>
          <w:szCs w:val="16"/>
        </w:rPr>
        <w:t xml:space="preserve">- </w:t>
      </w:r>
      <w:proofErr w:type="spellStart"/>
      <w:r w:rsidRPr="0068040D">
        <w:rPr>
          <w:sz w:val="10"/>
          <w:szCs w:val="16"/>
        </w:rPr>
        <w:t>ly</w:t>
      </w:r>
      <w:proofErr w:type="spellEnd"/>
      <w:r w:rsidRPr="0068040D">
        <w:rPr>
          <w:sz w:val="10"/>
          <w:szCs w:val="16"/>
        </w:rPr>
        <w:t xml:space="preserve">, “the practice of moral deliberation is responsive to experience, reason, argument, and thought experiments... </w:t>
      </w:r>
      <w:r w:rsidRPr="0065012C">
        <w:rPr>
          <w:rStyle w:val="StyleUnderline"/>
          <w:szCs w:val="26"/>
        </w:rPr>
        <w:t>Such</w:t>
      </w:r>
      <w:r w:rsidRPr="0065012C">
        <w:rPr>
          <w:b/>
          <w:sz w:val="26"/>
          <w:szCs w:val="26"/>
          <w:u w:val="single"/>
        </w:rPr>
        <w:t xml:space="preserve"> </w:t>
      </w:r>
      <w:r w:rsidRPr="0065012C">
        <w:rPr>
          <w:rStyle w:val="StyleUnderline"/>
          <w:szCs w:val="26"/>
        </w:rPr>
        <w:t>responsiveness</w:t>
      </w:r>
      <w:r w:rsidRPr="0065012C">
        <w:rPr>
          <w:b/>
          <w:sz w:val="26"/>
          <w:szCs w:val="26"/>
          <w:u w:val="single"/>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part</w:t>
      </w:r>
      <w:r w:rsidRPr="0065012C">
        <w:rPr>
          <w:b/>
          <w:sz w:val="26"/>
          <w:szCs w:val="26"/>
          <w:u w:val="single"/>
        </w:rPr>
        <w:t xml:space="preserve"> </w:t>
      </w:r>
      <w:r w:rsidRPr="0065012C">
        <w:rPr>
          <w:rStyle w:val="StyleUnderline"/>
          <w:szCs w:val="26"/>
        </w:rPr>
        <w:t>of</w:t>
      </w:r>
      <w:r w:rsidRPr="0068040D">
        <w:rPr>
          <w:b/>
          <w:sz w:val="10"/>
          <w:szCs w:val="26"/>
        </w:rPr>
        <w:t xml:space="preserve"> </w:t>
      </w:r>
      <w:r w:rsidRPr="0065012C">
        <w:rPr>
          <w:rStyle w:val="StyleUnderline"/>
          <w:szCs w:val="26"/>
        </w:rPr>
        <w:t>what</w:t>
      </w:r>
      <w:r w:rsidRPr="0065012C">
        <w:rPr>
          <w:b/>
          <w:sz w:val="26"/>
          <w:szCs w:val="26"/>
          <w:u w:val="single"/>
        </w:rPr>
        <w:t xml:space="preserve"> </w:t>
      </w:r>
      <w:r w:rsidRPr="0065012C">
        <w:rPr>
          <w:rStyle w:val="StyleUnderline"/>
          <w:szCs w:val="26"/>
        </w:rPr>
        <w:t>it</w:t>
      </w:r>
      <w:r w:rsidRPr="0068040D">
        <w:rPr>
          <w:b/>
          <w:sz w:val="10"/>
          <w:szCs w:val="26"/>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to</w:t>
      </w:r>
      <w:r w:rsidRPr="0065012C">
        <w:rPr>
          <w:b/>
          <w:sz w:val="26"/>
          <w:szCs w:val="26"/>
          <w:u w:val="single"/>
        </w:rPr>
        <w:t xml:space="preserve"> </w:t>
      </w:r>
      <w:r w:rsidRPr="0065012C">
        <w:rPr>
          <w:rStyle w:val="StyleUnderline"/>
          <w:szCs w:val="26"/>
        </w:rPr>
        <w:t>make</w:t>
      </w:r>
      <w:r w:rsidRPr="0065012C">
        <w:rPr>
          <w:b/>
          <w:sz w:val="26"/>
          <w:szCs w:val="26"/>
          <w:u w:val="single"/>
        </w:rPr>
        <w:t xml:space="preserve"> </w:t>
      </w:r>
      <w:r w:rsidRPr="0065012C">
        <w:rPr>
          <w:rStyle w:val="StyleUnderline"/>
          <w:szCs w:val="26"/>
        </w:rPr>
        <w:t>a moral decision</w:t>
      </w:r>
      <w:r w:rsidRPr="0068040D">
        <w:rPr>
          <w:sz w:val="10"/>
          <w:szCs w:val="16"/>
        </w:rPr>
        <w:t xml:space="preserve"> and part of what it is to try to live a moral life” (2000: 52)3. Likewise, </w:t>
      </w:r>
      <w:r w:rsidRPr="0065012C">
        <w:rPr>
          <w:rStyle w:val="StyleUnderline"/>
          <w:szCs w:val="26"/>
          <w:highlight w:val="green"/>
        </w:rPr>
        <w:t>this</w:t>
      </w:r>
      <w:r w:rsidRPr="0068040D">
        <w:rPr>
          <w:sz w:val="10"/>
          <w:szCs w:val="16"/>
        </w:rPr>
        <w:t xml:space="preserve"> same </w:t>
      </w:r>
      <w:r w:rsidRPr="0065012C">
        <w:rPr>
          <w:rStyle w:val="StyleUnderline"/>
          <w:szCs w:val="26"/>
          <w:highlight w:val="green"/>
        </w:rPr>
        <w:t>deliberative</w:t>
      </w:r>
      <w:r w:rsidRPr="0065012C">
        <w:rPr>
          <w:b/>
          <w:sz w:val="26"/>
          <w:szCs w:val="26"/>
          <w:highlight w:val="green"/>
          <w:u w:val="single"/>
        </w:rPr>
        <w:t xml:space="preserve"> </w:t>
      </w:r>
      <w:r w:rsidRPr="0065012C">
        <w:rPr>
          <w:rStyle w:val="StyleUnderline"/>
          <w:szCs w:val="26"/>
          <w:highlight w:val="green"/>
        </w:rPr>
        <w:t>activity</w:t>
      </w:r>
      <w:r w:rsidRPr="0065012C">
        <w:rPr>
          <w:b/>
          <w:sz w:val="26"/>
          <w:szCs w:val="26"/>
          <w:highlight w:val="green"/>
          <w:u w:val="single"/>
        </w:rPr>
        <w:t xml:space="preserve"> </w:t>
      </w:r>
      <w:r w:rsidRPr="0065012C">
        <w:rPr>
          <w:rStyle w:val="StyleUnderline"/>
          <w:szCs w:val="26"/>
          <w:highlight w:val="green"/>
        </w:rPr>
        <w:t>implies</w:t>
      </w:r>
      <w:r w:rsidRPr="0065012C">
        <w:rPr>
          <w:b/>
          <w:sz w:val="26"/>
          <w:szCs w:val="26"/>
          <w:highlight w:val="green"/>
          <w:u w:val="single"/>
        </w:rPr>
        <w:t xml:space="preserve"> </w:t>
      </w:r>
      <w:r w:rsidRPr="0065012C">
        <w:rPr>
          <w:rStyle w:val="StyleUnderline"/>
          <w:szCs w:val="26"/>
          <w:highlight w:val="green"/>
        </w:rPr>
        <w:t>an</w:t>
      </w:r>
      <w:r w:rsidRPr="0065012C">
        <w:rPr>
          <w:b/>
          <w:sz w:val="26"/>
          <w:szCs w:val="26"/>
          <w:highlight w:val="green"/>
          <w:u w:val="single"/>
        </w:rPr>
        <w:t xml:space="preserve"> </w:t>
      </w:r>
      <w:r w:rsidRPr="0065012C">
        <w:rPr>
          <w:rStyle w:val="StyleUnderline"/>
          <w:szCs w:val="26"/>
          <w:highlight w:val="green"/>
        </w:rPr>
        <w:t>effort</w:t>
      </w:r>
      <w:r w:rsidRPr="0065012C">
        <w:rPr>
          <w:b/>
          <w:sz w:val="26"/>
          <w:szCs w:val="26"/>
          <w:highlight w:val="green"/>
          <w:u w:val="single"/>
        </w:rPr>
        <w:t xml:space="preserve"> </w:t>
      </w:r>
      <w:r w:rsidRPr="0065012C">
        <w:rPr>
          <w:rStyle w:val="StyleUnderline"/>
          <w:szCs w:val="26"/>
          <w:highlight w:val="green"/>
        </w:rPr>
        <w:t>to</w:t>
      </w:r>
      <w:r w:rsidRPr="0065012C">
        <w:rPr>
          <w:b/>
          <w:sz w:val="26"/>
          <w:szCs w:val="26"/>
          <w:highlight w:val="green"/>
          <w:u w:val="single"/>
        </w:rPr>
        <w:t xml:space="preserve"> </w:t>
      </w:r>
      <w:r w:rsidRPr="0065012C">
        <w:rPr>
          <w:rStyle w:val="StyleUnderline"/>
          <w:szCs w:val="26"/>
          <w:highlight w:val="green"/>
        </w:rPr>
        <w:t>acquire</w:t>
      </w:r>
      <w:r w:rsidRPr="0065012C">
        <w:rPr>
          <w:b/>
          <w:sz w:val="26"/>
          <w:szCs w:val="26"/>
          <w:highlight w:val="green"/>
          <w:u w:val="single"/>
        </w:rPr>
        <w:t xml:space="preserve"> </w:t>
      </w:r>
      <w:r w:rsidRPr="0065012C">
        <w:rPr>
          <w:rStyle w:val="StyleUnderline"/>
          <w:szCs w:val="26"/>
          <w:highlight w:val="green"/>
        </w:rPr>
        <w:t>habits</w:t>
      </w:r>
      <w:r w:rsidRPr="0068040D">
        <w:rPr>
          <w:b/>
          <w:sz w:val="10"/>
          <w:szCs w:val="26"/>
        </w:rPr>
        <w:t>,</w:t>
      </w:r>
      <w:r w:rsidRPr="0068040D">
        <w:rPr>
          <w:sz w:val="10"/>
          <w:szCs w:val="16"/>
        </w:rPr>
        <w:t xml:space="preserve"> beliefs and principles </w:t>
      </w:r>
      <w:r w:rsidRPr="0065012C">
        <w:rPr>
          <w:rStyle w:val="StyleUnderline"/>
          <w:szCs w:val="26"/>
          <w:highlight w:val="green"/>
        </w:rPr>
        <w:t>that</w:t>
      </w:r>
      <w:r w:rsidRPr="0065012C">
        <w:rPr>
          <w:b/>
          <w:sz w:val="26"/>
          <w:szCs w:val="26"/>
          <w:highlight w:val="green"/>
          <w:u w:val="single"/>
        </w:rPr>
        <w:t xml:space="preserve"> </w:t>
      </w:r>
      <w:r w:rsidRPr="0065012C">
        <w:rPr>
          <w:rStyle w:val="StyleUnderline"/>
          <w:szCs w:val="26"/>
          <w:highlight w:val="green"/>
        </w:rPr>
        <w:t>contribute</w:t>
      </w:r>
      <w:r w:rsidRPr="0065012C">
        <w:rPr>
          <w:b/>
          <w:sz w:val="26"/>
          <w:szCs w:val="26"/>
          <w:highlight w:val="green"/>
          <w:u w:val="single"/>
        </w:rPr>
        <w:t xml:space="preserve"> </w:t>
      </w:r>
      <w:r w:rsidRPr="0065012C">
        <w:rPr>
          <w:rStyle w:val="StyleUnderline"/>
          <w:szCs w:val="26"/>
          <w:highlight w:val="green"/>
        </w:rPr>
        <w:t>to</w:t>
      </w:r>
      <w:r w:rsidRPr="0068040D">
        <w:rPr>
          <w:sz w:val="10"/>
          <w:szCs w:val="16"/>
        </w:rPr>
        <w:t xml:space="preserve"> a truly </w:t>
      </w:r>
      <w:r w:rsidRPr="0065012C">
        <w:rPr>
          <w:rStyle w:val="StyleUnderline"/>
          <w:szCs w:val="26"/>
          <w:highlight w:val="green"/>
        </w:rPr>
        <w:t>free</w:t>
      </w:r>
      <w:r w:rsidRPr="0065012C">
        <w:rPr>
          <w:b/>
          <w:sz w:val="26"/>
          <w:szCs w:val="26"/>
          <w:highlight w:val="green"/>
          <w:u w:val="single"/>
        </w:rPr>
        <w:t xml:space="preserve"> </w:t>
      </w:r>
      <w:r w:rsidRPr="0065012C">
        <w:rPr>
          <w:rStyle w:val="StyleUnderline"/>
          <w:szCs w:val="26"/>
          <w:highlight w:val="green"/>
        </w:rPr>
        <w:t>deliberation</w:t>
      </w:r>
      <w:r w:rsidRPr="0068040D">
        <w:rPr>
          <w:sz w:val="10"/>
          <w:szCs w:val="16"/>
        </w:rPr>
        <w:t xml:space="preserve"> which, in turn, can result in creative conclusions. For Peirce, as you get more habit-governed, you become </w:t>
      </w:r>
      <w:proofErr w:type="gramStart"/>
      <w:r w:rsidRPr="0068040D">
        <w:rPr>
          <w:sz w:val="10"/>
          <w:szCs w:val="16"/>
        </w:rPr>
        <w:t>more creative and free</w:t>
      </w:r>
      <w:proofErr w:type="gramEnd"/>
      <w:r w:rsidRPr="0068040D">
        <w:rPr>
          <w:sz w:val="10"/>
          <w:szCs w:val="16"/>
        </w:rPr>
        <w:t xml:space="preserve">, and your selfhood acquires </w:t>
      </w:r>
      <w:proofErr w:type="spellStart"/>
      <w:r w:rsidRPr="0068040D">
        <w:rPr>
          <w:sz w:val="10"/>
          <w:szCs w:val="16"/>
        </w:rPr>
        <w:t>plas</w:t>
      </w:r>
      <w:proofErr w:type="spellEnd"/>
      <w:r w:rsidRPr="0068040D">
        <w:rPr>
          <w:sz w:val="10"/>
          <w:szCs w:val="16"/>
        </w:rPr>
        <w:t xml:space="preserve">- </w:t>
      </w:r>
      <w:proofErr w:type="spellStart"/>
      <w:r w:rsidRPr="0068040D">
        <w:rPr>
          <w:sz w:val="10"/>
          <w:szCs w:val="16"/>
        </w:rPr>
        <w:t>ticity</w:t>
      </w:r>
      <w:proofErr w:type="spellEnd"/>
      <w:r w:rsidRPr="0068040D">
        <w:rPr>
          <w:sz w:val="10"/>
          <w:szCs w:val="16"/>
        </w:rPr>
        <w:t xml:space="preserve"> and receptiveness to experience4. Vincent </w:t>
      </w:r>
      <w:proofErr w:type="spellStart"/>
      <w:r w:rsidRPr="0068040D">
        <w:rPr>
          <w:sz w:val="10"/>
          <w:szCs w:val="16"/>
        </w:rPr>
        <w:t>Colapietro</w:t>
      </w:r>
      <w:proofErr w:type="spellEnd"/>
      <w:r w:rsidRPr="0068040D">
        <w:rPr>
          <w:sz w:val="10"/>
          <w:szCs w:val="1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68040D">
        <w:rPr>
          <w:sz w:val="10"/>
          <w:szCs w:val="16"/>
        </w:rPr>
        <w:t>Colapietro</w:t>
      </w:r>
      <w:proofErr w:type="spellEnd"/>
      <w:r w:rsidRPr="0068040D">
        <w:rPr>
          <w:sz w:val="10"/>
          <w:szCs w:val="16"/>
        </w:rPr>
        <w:t xml:space="preserve"> 1997: 270, 281). It is precisely this </w:t>
      </w:r>
      <w:proofErr w:type="spellStart"/>
      <w:r w:rsidRPr="0068040D">
        <w:rPr>
          <w:sz w:val="10"/>
          <w:szCs w:val="16"/>
        </w:rPr>
        <w:t>experi</w:t>
      </w:r>
      <w:proofErr w:type="spellEnd"/>
      <w:r w:rsidRPr="0068040D">
        <w:rPr>
          <w:sz w:val="10"/>
          <w:szCs w:val="16"/>
        </w:rPr>
        <w:t xml:space="preserve">- </w:t>
      </w:r>
      <w:proofErr w:type="spellStart"/>
      <w:r w:rsidRPr="0068040D">
        <w:rPr>
          <w:sz w:val="10"/>
          <w:szCs w:val="16"/>
        </w:rPr>
        <w:t>ment</w:t>
      </w:r>
      <w:proofErr w:type="spellEnd"/>
      <w:r w:rsidRPr="0068040D">
        <w:rPr>
          <w:sz w:val="10"/>
          <w:szCs w:val="16"/>
        </w:rPr>
        <w:t xml:space="preserve"> carried out within imagination that generates habits, because, as Peirce says in “A Survey of Pragmaticism”, “it is not the muscular action but the accompanying inward </w:t>
      </w:r>
      <w:proofErr w:type="spellStart"/>
      <w:r w:rsidRPr="0068040D">
        <w:rPr>
          <w:sz w:val="10"/>
          <w:szCs w:val="16"/>
        </w:rPr>
        <w:t>ef</w:t>
      </w:r>
      <w:proofErr w:type="spellEnd"/>
      <w:r w:rsidRPr="0068040D">
        <w:rPr>
          <w:sz w:val="10"/>
          <w:szCs w:val="16"/>
        </w:rPr>
        <w:t xml:space="preserve">- forts, the acts of imagination, that produce the habit” (CP 5.479, 1907). Habits are regular ways of thinking, </w:t>
      </w:r>
      <w:proofErr w:type="gramStart"/>
      <w:r w:rsidRPr="0068040D">
        <w:rPr>
          <w:sz w:val="10"/>
          <w:szCs w:val="16"/>
        </w:rPr>
        <w:t>perceiving</w:t>
      </w:r>
      <w:proofErr w:type="gramEnd"/>
      <w:r w:rsidRPr="0068040D">
        <w:rPr>
          <w:sz w:val="10"/>
          <w:szCs w:val="16"/>
        </w:rPr>
        <w:t xml:space="preserve"> and interpreting that generate actions. As such, habits have a huge influence on human behavior, manifest themselves in the con- </w:t>
      </w:r>
      <w:proofErr w:type="spellStart"/>
      <w:r w:rsidRPr="0068040D">
        <w:rPr>
          <w:sz w:val="10"/>
          <w:szCs w:val="16"/>
        </w:rPr>
        <w:t>crete</w:t>
      </w:r>
      <w:proofErr w:type="spellEnd"/>
      <w:r w:rsidRPr="0068040D">
        <w:rPr>
          <w:sz w:val="10"/>
          <w:szCs w:val="16"/>
        </w:rPr>
        <w:t xml:space="preserve"> things we do and, at the same time, are formed within those same activities. Even more, according to Peirce, </w:t>
      </w:r>
      <w:r w:rsidRPr="0065012C">
        <w:rPr>
          <w:rStyle w:val="StyleUnderline"/>
          <w:szCs w:val="26"/>
          <w:highlight w:val="green"/>
        </w:rPr>
        <w:t>the</w:t>
      </w:r>
      <w:r w:rsidRPr="0065012C">
        <w:rPr>
          <w:b/>
          <w:sz w:val="26"/>
          <w:szCs w:val="26"/>
          <w:highlight w:val="green"/>
          <w:u w:val="single"/>
        </w:rPr>
        <w:t xml:space="preserve"> </w:t>
      </w:r>
      <w:r w:rsidRPr="0065012C">
        <w:rPr>
          <w:rStyle w:val="StyleUnderline"/>
          <w:szCs w:val="26"/>
          <w:highlight w:val="green"/>
        </w:rPr>
        <w:t>activity</w:t>
      </w:r>
      <w:r w:rsidRPr="0065012C">
        <w:rPr>
          <w:b/>
          <w:sz w:val="26"/>
          <w:szCs w:val="26"/>
          <w:highlight w:val="green"/>
          <w:u w:val="single"/>
        </w:rPr>
        <w:t xml:space="preserve"> </w:t>
      </w:r>
      <w:r w:rsidRPr="0065012C">
        <w:rPr>
          <w:rStyle w:val="StyleUnderline"/>
          <w:szCs w:val="26"/>
          <w:highlight w:val="green"/>
        </w:rPr>
        <w:t>takes</w:t>
      </w:r>
      <w:r w:rsidRPr="0068040D">
        <w:rPr>
          <w:sz w:val="10"/>
          <w:szCs w:val="16"/>
        </w:rPr>
        <w:t xml:space="preserve"> the </w:t>
      </w:r>
      <w:r w:rsidRPr="0065012C">
        <w:rPr>
          <w:rStyle w:val="StyleUnderline"/>
          <w:szCs w:val="26"/>
          <w:highlight w:val="green"/>
        </w:rPr>
        <w:t>form</w:t>
      </w:r>
      <w:r w:rsidRPr="0065012C">
        <w:rPr>
          <w:b/>
          <w:sz w:val="26"/>
          <w:szCs w:val="26"/>
          <w:highlight w:val="green"/>
          <w:u w:val="single"/>
        </w:rPr>
        <w:t xml:space="preserve"> </w:t>
      </w:r>
      <w:r w:rsidRPr="0065012C">
        <w:rPr>
          <w:rStyle w:val="StyleUnderline"/>
          <w:szCs w:val="26"/>
          <w:highlight w:val="green"/>
        </w:rPr>
        <w:t>of</w:t>
      </w:r>
      <w:r w:rsidRPr="0065012C">
        <w:rPr>
          <w:b/>
          <w:sz w:val="26"/>
          <w:szCs w:val="26"/>
          <w:highlight w:val="green"/>
          <w:u w:val="single"/>
        </w:rPr>
        <w:t xml:space="preserve"> </w:t>
      </w:r>
      <w:r w:rsidRPr="0065012C">
        <w:rPr>
          <w:rStyle w:val="StyleUnderline"/>
          <w:szCs w:val="26"/>
          <w:highlight w:val="green"/>
        </w:rPr>
        <w:t>experimentation</w:t>
      </w:r>
      <w:r w:rsidRPr="0068040D">
        <w:rPr>
          <w:sz w:val="10"/>
          <w:szCs w:val="16"/>
        </w:rPr>
        <w:t xml:space="preserve"> in the inner world; </w:t>
      </w:r>
      <w:r w:rsidRPr="0068040D">
        <w:rPr>
          <w:rStyle w:val="StyleUnderline"/>
          <w:szCs w:val="26"/>
        </w:rPr>
        <w:t>and</w:t>
      </w:r>
      <w:r w:rsidRPr="0068040D">
        <w:rPr>
          <w:sz w:val="10"/>
          <w:szCs w:val="16"/>
        </w:rPr>
        <w:t xml:space="preserve"> the conclusion (if it comes to a definite conclusion), is that under given conditions, the interpreter will have formed the habit of acting </w:t>
      </w:r>
      <w:proofErr w:type="gramStart"/>
      <w:r w:rsidRPr="0068040D">
        <w:rPr>
          <w:sz w:val="10"/>
          <w:szCs w:val="16"/>
        </w:rPr>
        <w:t>in a given</w:t>
      </w:r>
      <w:proofErr w:type="gramEnd"/>
      <w:r w:rsidRPr="0068040D">
        <w:rPr>
          <w:sz w:val="10"/>
          <w:szCs w:val="16"/>
        </w:rPr>
        <w:t xml:space="preserve"> way whenever he may desire a given kind of result. </w:t>
      </w:r>
      <w:r w:rsidRPr="0068040D">
        <w:rPr>
          <w:rStyle w:val="StyleUnderline"/>
          <w:szCs w:val="26"/>
        </w:rPr>
        <w:t>The</w:t>
      </w:r>
      <w:r w:rsidRPr="0068040D">
        <w:rPr>
          <w:sz w:val="10"/>
          <w:szCs w:val="16"/>
        </w:rPr>
        <w:t xml:space="preserve"> real and </w:t>
      </w:r>
      <w:r w:rsidRPr="0068040D">
        <w:rPr>
          <w:rStyle w:val="StyleUnderline"/>
          <w:szCs w:val="26"/>
        </w:rPr>
        <w:t>living</w:t>
      </w:r>
      <w:r w:rsidRPr="0068040D">
        <w:rPr>
          <w:sz w:val="10"/>
          <w:szCs w:val="16"/>
        </w:rPr>
        <w:t xml:space="preserve"> logical </w:t>
      </w:r>
      <w:r w:rsidRPr="0068040D">
        <w:rPr>
          <w:rStyle w:val="StyleUnderline"/>
          <w:szCs w:val="26"/>
        </w:rPr>
        <w:t>conclusion</w:t>
      </w:r>
      <w:r w:rsidRPr="0068040D">
        <w:rPr>
          <w:b/>
          <w:sz w:val="10"/>
          <w:szCs w:val="26"/>
        </w:rPr>
        <w:t xml:space="preserve"> </w:t>
      </w:r>
      <w:r w:rsidRPr="0068040D">
        <w:rPr>
          <w:rStyle w:val="StyleUnderline"/>
          <w:szCs w:val="26"/>
        </w:rPr>
        <w:t>is</w:t>
      </w:r>
      <w:r w:rsidRPr="0068040D">
        <w:rPr>
          <w:b/>
          <w:sz w:val="10"/>
          <w:szCs w:val="26"/>
        </w:rPr>
        <w:t xml:space="preserve"> </w:t>
      </w:r>
      <w:r w:rsidRPr="0068040D">
        <w:rPr>
          <w:sz w:val="10"/>
          <w:szCs w:val="16"/>
        </w:rPr>
        <w:t xml:space="preserve">that </w:t>
      </w:r>
      <w:r w:rsidRPr="0068040D">
        <w:rPr>
          <w:rStyle w:val="StyleUnderline"/>
          <w:szCs w:val="26"/>
        </w:rPr>
        <w:t>habit</w:t>
      </w:r>
      <w:r w:rsidRPr="0068040D">
        <w:rPr>
          <w:sz w:val="10"/>
          <w:szCs w:val="16"/>
        </w:rPr>
        <w:t xml:space="preserve"> (CP 5.491, 1907). Much more evidence could be given to support the view that habits are virtually decided (CP 2.435, c.1893) </w:t>
      </w:r>
      <w:proofErr w:type="gramStart"/>
      <w:r w:rsidRPr="0068040D">
        <w:rPr>
          <w:sz w:val="10"/>
          <w:szCs w:val="16"/>
        </w:rPr>
        <w:t>and also</w:t>
      </w:r>
      <w:proofErr w:type="gramEnd"/>
      <w:r w:rsidRPr="0068040D">
        <w:rPr>
          <w:sz w:val="10"/>
          <w:szCs w:val="1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68040D">
        <w:rPr>
          <w:sz w:val="10"/>
          <w:szCs w:val="16"/>
        </w:rPr>
        <w:t>in itself an</w:t>
      </w:r>
      <w:proofErr w:type="gramEnd"/>
      <w:r w:rsidRPr="0068040D">
        <w:rPr>
          <w:sz w:val="10"/>
          <w:szCs w:val="16"/>
        </w:rPr>
        <w:t xml:space="preserve"> experiment which may have unexpected consequences that impose themselves upon the deliberative subject.  </w:t>
      </w:r>
    </w:p>
    <w:p w14:paraId="75B34522" w14:textId="77777777" w:rsidR="00725186" w:rsidRPr="00B90511" w:rsidRDefault="00725186" w:rsidP="00725186">
      <w:pPr>
        <w:rPr>
          <w:u w:val="single"/>
        </w:rPr>
      </w:pPr>
    </w:p>
    <w:p w14:paraId="79701D30" w14:textId="77777777" w:rsidR="00725186" w:rsidRDefault="00725186" w:rsidP="00725186">
      <w:pPr>
        <w:pStyle w:val="Heading4"/>
      </w:pPr>
      <w:r>
        <w:t>Additionally prefer</w:t>
      </w:r>
    </w:p>
    <w:p w14:paraId="5D1CB3BF" w14:textId="77777777" w:rsidR="00725186" w:rsidRDefault="00725186" w:rsidP="00725186">
      <w:pPr>
        <w:pStyle w:val="Heading4"/>
      </w:pPr>
      <w:r>
        <w:t xml:space="preserve">1] </w:t>
      </w:r>
      <w:r w:rsidRPr="00A309E6">
        <w:rPr>
          <w:u w:val="single"/>
        </w:rPr>
        <w:t>Performativity</w:t>
      </w:r>
      <w:r>
        <w:t>- Responding to our framework concedes the validity of pragmatism since that in and of itself is a process of contestation that pragmatism would say is valuable and necessary for spaces like debate to function.</w:t>
      </w:r>
    </w:p>
    <w:p w14:paraId="31288339" w14:textId="77777777" w:rsidR="00725186" w:rsidRPr="00713FC8" w:rsidRDefault="00725186" w:rsidP="00725186">
      <w:pPr>
        <w:pStyle w:val="Heading4"/>
        <w:rPr>
          <w:rFonts w:cs="Calibri"/>
        </w:rPr>
      </w:pPr>
      <w:r w:rsidRPr="00405C3C">
        <w:t xml:space="preserve">2] </w:t>
      </w:r>
      <w:r w:rsidRPr="00DE2DB7">
        <w:rPr>
          <w:u w:val="single"/>
        </w:rPr>
        <w:t>Materiality</w:t>
      </w:r>
      <w:r>
        <w:t xml:space="preserve">- </w:t>
      </w:r>
      <w:r w:rsidRPr="00AD4023">
        <w:rPr>
          <w:rFonts w:cs="Calibri"/>
        </w:rPr>
        <w:t>Our framework understands knowledge as changing in order to base social change and revision of</w:t>
      </w:r>
      <w:r>
        <w:rPr>
          <w:rFonts w:cs="Calibri"/>
        </w:rPr>
        <w:t xml:space="preserve"> ideas.</w:t>
      </w:r>
      <w:r w:rsidRPr="00AD4023">
        <w:rPr>
          <w:rFonts w:cs="Calibri"/>
        </w:rPr>
        <w:br/>
      </w:r>
      <w:proofErr w:type="spellStart"/>
      <w:r w:rsidRPr="00AD4023">
        <w:rPr>
          <w:rFonts w:cs="Calibri"/>
        </w:rPr>
        <w:t>Glaude</w:t>
      </w:r>
      <w:proofErr w:type="spellEnd"/>
      <w:r w:rsidRPr="00AD4023">
        <w:rPr>
          <w:rFonts w:cs="Calibri"/>
        </w:rPr>
        <w:t xml:space="preserve"> 7’</w:t>
      </w:r>
      <w:r w:rsidRPr="00AD4023">
        <w:rPr>
          <w:rFonts w:cs="Calibri"/>
        </w:rPr>
        <w:br/>
      </w:r>
      <w:r w:rsidRPr="00185ABD">
        <w:rPr>
          <w:rFonts w:cs="Calibri"/>
          <w:b w:val="0"/>
          <w:sz w:val="21"/>
          <w:szCs w:val="21"/>
        </w:rPr>
        <w:t xml:space="preserve">Eddie S. (Eddie S. </w:t>
      </w:r>
      <w:proofErr w:type="spellStart"/>
      <w:r w:rsidRPr="00185ABD">
        <w:rPr>
          <w:rFonts w:cs="Calibri"/>
          <w:b w:val="0"/>
          <w:sz w:val="21"/>
          <w:szCs w:val="21"/>
        </w:rPr>
        <w:t>Glaude</w:t>
      </w:r>
      <w:proofErr w:type="spellEnd"/>
      <w:r w:rsidRPr="00185ABD">
        <w:rPr>
          <w:rFonts w:cs="Calibri"/>
          <w:b w:val="0"/>
          <w:sz w:val="21"/>
          <w:szCs w:val="21"/>
        </w:rPr>
        <w:t xml:space="preserve"> Jr. is the chair of the Center for </w:t>
      </w:r>
      <w:proofErr w:type="gramStart"/>
      <w:r w:rsidRPr="00185ABD">
        <w:rPr>
          <w:rFonts w:cs="Calibri"/>
          <w:b w:val="0"/>
          <w:sz w:val="21"/>
          <w:szCs w:val="21"/>
        </w:rPr>
        <w:t>African-American</w:t>
      </w:r>
      <w:proofErr w:type="gramEnd"/>
      <w:r w:rsidRPr="00185ABD">
        <w:rPr>
          <w:rFonts w:cs="Calibri"/>
          <w:b w:val="0"/>
          <w:sz w:val="21"/>
          <w:szCs w:val="21"/>
        </w:rPr>
        <w:t xml:space="preserve"> Studies and the William S. Tod Professor of Religion and African-American Studies at Princeton University.) In a Shade of </w:t>
      </w:r>
      <w:proofErr w:type="gramStart"/>
      <w:r w:rsidRPr="00185ABD">
        <w:rPr>
          <w:rFonts w:cs="Calibri"/>
          <w:b w:val="0"/>
          <w:sz w:val="21"/>
          <w:szCs w:val="21"/>
        </w:rPr>
        <w:t>Blue :</w:t>
      </w:r>
      <w:proofErr w:type="gramEnd"/>
      <w:r w:rsidRPr="00185ABD">
        <w:rPr>
          <w:rFonts w:cs="Calibri"/>
          <w:b w:val="0"/>
          <w:sz w:val="21"/>
          <w:szCs w:val="21"/>
        </w:rPr>
        <w:t xml:space="preserve"> Pragmatism and the Politics of Black America. University of Chicago Press, 2007. EBSCOhost. (5-7) Bracketed for </w:t>
      </w:r>
      <w:proofErr w:type="spellStart"/>
      <w:r w:rsidRPr="00185ABD">
        <w:rPr>
          <w:rFonts w:cs="Calibri"/>
          <w:b w:val="0"/>
          <w:sz w:val="21"/>
          <w:szCs w:val="21"/>
        </w:rPr>
        <w:t>grammer</w:t>
      </w:r>
      <w:proofErr w:type="spellEnd"/>
      <w:r w:rsidRPr="00185ABD">
        <w:rPr>
          <w:rFonts w:cs="Calibri"/>
          <w:b w:val="0"/>
          <w:sz w:val="21"/>
          <w:szCs w:val="21"/>
        </w:rPr>
        <w:t>. Dulles AS</w:t>
      </w:r>
    </w:p>
    <w:p w14:paraId="7A3EFD91" w14:textId="77777777" w:rsidR="00725186" w:rsidRPr="00B314F1" w:rsidRDefault="00725186" w:rsidP="00725186">
      <w:pPr>
        <w:rPr>
          <w:sz w:val="12"/>
          <w:szCs w:val="26"/>
        </w:rPr>
      </w:pPr>
      <w:r w:rsidRPr="00B314F1">
        <w:rPr>
          <w:sz w:val="12"/>
          <w:szCs w:val="2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B314F1">
        <w:rPr>
          <w:sz w:val="12"/>
          <w:szCs w:val="26"/>
        </w:rPr>
        <w:t>prag-matist</w:t>
      </w:r>
      <w:proofErr w:type="spellEnd"/>
      <w:r w:rsidRPr="00B314F1">
        <w:rPr>
          <w:sz w:val="12"/>
          <w:szCs w:val="26"/>
        </w:rPr>
        <w:t xml:space="preserve">. I should say a bit about what I mean by this self-description. John Dewey thought of philosophy as a form of cultural and social criticism. He held the view that </w:t>
      </w:r>
      <w:r w:rsidRPr="00B314F1">
        <w:rPr>
          <w:rStyle w:val="StyleUnderline"/>
          <w:szCs w:val="26"/>
        </w:rPr>
        <w:t>philosophy</w:t>
      </w:r>
      <w:r w:rsidRPr="00B314F1">
        <w:rPr>
          <w:sz w:val="12"/>
          <w:szCs w:val="26"/>
        </w:rPr>
        <w:t>, properly understood as a mode of wis-</w:t>
      </w:r>
      <w:proofErr w:type="spellStart"/>
      <w:r w:rsidRPr="00B314F1">
        <w:rPr>
          <w:sz w:val="12"/>
          <w:szCs w:val="26"/>
        </w:rPr>
        <w:t>dom</w:t>
      </w:r>
      <w:proofErr w:type="spellEnd"/>
      <w:r w:rsidRPr="00B314F1">
        <w:rPr>
          <w:sz w:val="12"/>
          <w:szCs w:val="26"/>
        </w:rPr>
        <w:t xml:space="preserve">, ought to aid us in our efforts to overcome problematic situations and worrisome circumstances. The principal charge of the philosopher, then, </w:t>
      </w:r>
      <w:r w:rsidRPr="00B314F1">
        <w:rPr>
          <w:rStyle w:val="StyleUnderline"/>
          <w:szCs w:val="26"/>
        </w:rPr>
        <w:t>is to deal with the problems of human beings</w:t>
      </w:r>
      <w:r w:rsidRPr="00B314F1">
        <w:rPr>
          <w:sz w:val="12"/>
          <w:szCs w:val="26"/>
        </w:rPr>
        <w:t xml:space="preserve">, not </w:t>
      </w:r>
      <w:r w:rsidRPr="00B314F1">
        <w:rPr>
          <w:sz w:val="12"/>
          <w:szCs w:val="26"/>
        </w:rPr>
        <w:lastRenderedPageBreak/>
        <w:t xml:space="preserve">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B314F1">
        <w:rPr>
          <w:sz w:val="12"/>
          <w:szCs w:val="26"/>
        </w:rPr>
        <w:t>Antifoundationalism</w:t>
      </w:r>
      <w:proofErr w:type="spellEnd"/>
      <w:r w:rsidRPr="00B314F1">
        <w:rPr>
          <w:sz w:val="12"/>
          <w:szCs w:val="26"/>
        </w:rPr>
        <w:t xml:space="preserve">, of course, is the rejection of foundations of knowledge that are beyond question. Dewey, by contrast, understands </w:t>
      </w:r>
      <w:r w:rsidRPr="00F3167B">
        <w:rPr>
          <w:rStyle w:val="StyleUnderline"/>
          <w:szCs w:val="26"/>
          <w:highlight w:val="green"/>
        </w:rPr>
        <w:t>knowledge</w:t>
      </w:r>
      <w:r w:rsidRPr="00F3167B">
        <w:rPr>
          <w:rStyle w:val="StyleUnderline"/>
          <w:sz w:val="12"/>
          <w:szCs w:val="26"/>
          <w:highlight w:val="green"/>
          <w:u w:val="none"/>
        </w:rPr>
        <w:t xml:space="preserve"> </w:t>
      </w:r>
      <w:r w:rsidRPr="00B314F1">
        <w:rPr>
          <w:sz w:val="12"/>
          <w:szCs w:val="26"/>
        </w:rPr>
        <w:t xml:space="preserve">to be </w:t>
      </w:r>
      <w:r w:rsidRPr="00F3167B">
        <w:rPr>
          <w:rStyle w:val="StyleUnderline"/>
          <w:szCs w:val="26"/>
          <w:highlight w:val="green"/>
        </w:rPr>
        <w:t>the</w:t>
      </w:r>
      <w:r w:rsidRPr="00F3167B">
        <w:rPr>
          <w:b/>
          <w:sz w:val="26"/>
          <w:szCs w:val="26"/>
          <w:highlight w:val="green"/>
          <w:u w:val="single"/>
        </w:rPr>
        <w:t xml:space="preserve"> </w:t>
      </w:r>
      <w:r w:rsidRPr="00F3167B">
        <w:rPr>
          <w:rStyle w:val="StyleUnderline"/>
          <w:szCs w:val="26"/>
          <w:highlight w:val="green"/>
        </w:rPr>
        <w:t>fruit</w:t>
      </w:r>
      <w:r w:rsidRPr="00F3167B">
        <w:rPr>
          <w:b/>
          <w:sz w:val="26"/>
          <w:szCs w:val="26"/>
          <w:highlight w:val="green"/>
          <w:u w:val="single"/>
        </w:rPr>
        <w:t xml:space="preserve"> </w:t>
      </w:r>
      <w:r w:rsidRPr="00F3167B">
        <w:rPr>
          <w:rStyle w:val="StyleUnderline"/>
          <w:szCs w:val="26"/>
          <w:highlight w:val="green"/>
        </w:rPr>
        <w:t>of our undertakings</w:t>
      </w:r>
      <w:r w:rsidRPr="00F3167B">
        <w:rPr>
          <w:b/>
          <w:sz w:val="26"/>
          <w:szCs w:val="26"/>
          <w:highlight w:val="green"/>
          <w:u w:val="single"/>
        </w:rPr>
        <w:t xml:space="preserve"> </w:t>
      </w:r>
      <w:r w:rsidRPr="00F3167B">
        <w:rPr>
          <w:rStyle w:val="StyleUnderline"/>
          <w:szCs w:val="26"/>
          <w:highlight w:val="green"/>
        </w:rPr>
        <w:t xml:space="preserve">as we seek “the enrichment of </w:t>
      </w:r>
      <w:r w:rsidRPr="00B314F1">
        <w:rPr>
          <w:rStyle w:val="StyleUnderline"/>
          <w:szCs w:val="26"/>
        </w:rPr>
        <w:t xml:space="preserve">our immediate </w:t>
      </w:r>
      <w:r w:rsidRPr="00F3167B">
        <w:rPr>
          <w:rStyle w:val="StyleUnderline"/>
          <w:szCs w:val="26"/>
          <w:highlight w:val="green"/>
        </w:rPr>
        <w:t xml:space="preserve">experience through </w:t>
      </w:r>
      <w:r w:rsidRPr="00B314F1">
        <w:rPr>
          <w:b/>
          <w:sz w:val="26"/>
          <w:szCs w:val="26"/>
          <w:u w:val="single"/>
        </w:rPr>
        <w:t>the</w:t>
      </w:r>
      <w:r w:rsidRPr="00F3167B">
        <w:rPr>
          <w:rStyle w:val="StyleUnderline"/>
          <w:szCs w:val="26"/>
          <w:highlight w:val="green"/>
        </w:rPr>
        <w:t xml:space="preserve"> control over action</w:t>
      </w:r>
      <w:r w:rsidRPr="00B314F1">
        <w:rPr>
          <w:sz w:val="12"/>
          <w:szCs w:val="26"/>
        </w:rPr>
        <w:t xml:space="preserve"> it exercises.”11He insists that </w:t>
      </w:r>
      <w:r w:rsidRPr="00F3167B">
        <w:rPr>
          <w:rStyle w:val="StyleUnderline"/>
          <w:szCs w:val="26"/>
          <w:highlight w:val="green"/>
        </w:rPr>
        <w:t xml:space="preserve">we turn </w:t>
      </w:r>
      <w:r w:rsidRPr="00B314F1">
        <w:rPr>
          <w:rStyle w:val="StyleUnderline"/>
          <w:szCs w:val="26"/>
        </w:rPr>
        <w:t xml:space="preserve">our </w:t>
      </w:r>
      <w:r w:rsidRPr="00F3167B">
        <w:rPr>
          <w:rStyle w:val="StyleUnderline"/>
          <w:szCs w:val="26"/>
          <w:highlight w:val="green"/>
        </w:rPr>
        <w:t>attention</w:t>
      </w:r>
      <w:r w:rsidRPr="00B314F1">
        <w:rPr>
          <w:sz w:val="12"/>
          <w:szCs w:val="26"/>
        </w:rPr>
        <w:t xml:space="preserve"> from supposed givens </w:t>
      </w:r>
      <w:r w:rsidRPr="00F3167B">
        <w:rPr>
          <w:rStyle w:val="StyleUnderline"/>
          <w:szCs w:val="26"/>
          <w:highlight w:val="green"/>
        </w:rPr>
        <w:t>to</w:t>
      </w:r>
      <w:r w:rsidRPr="00713FC8">
        <w:rPr>
          <w:rStyle w:val="StyleUnderline"/>
          <w:szCs w:val="26"/>
        </w:rPr>
        <w:t xml:space="preserve"> </w:t>
      </w:r>
      <w:r w:rsidRPr="00B314F1">
        <w:rPr>
          <w:sz w:val="12"/>
        </w:rPr>
        <w:t>actual consequences, pursuing a future fundamentally grounded in</w:t>
      </w:r>
      <w:r w:rsidRPr="00B314F1">
        <w:rPr>
          <w:rStyle w:val="StyleUnderline"/>
          <w:szCs w:val="26"/>
        </w:rPr>
        <w:t xml:space="preserve"> </w:t>
      </w:r>
      <w:r w:rsidRPr="00F3167B">
        <w:rPr>
          <w:rStyle w:val="StyleUnderline"/>
          <w:szCs w:val="26"/>
          <w:highlight w:val="green"/>
        </w:rPr>
        <w:t>values shaped by experience</w:t>
      </w:r>
      <w:r w:rsidRPr="00B314F1">
        <w:rPr>
          <w:sz w:val="12"/>
          <w:szCs w:val="26"/>
        </w:rPr>
        <w:t xml:space="preserve"> and realized in our actions. This view makes clear the experimental function of knowledge. Dewey emphasized that knowledge entails efforts to control and select future experience and that we are always </w:t>
      </w:r>
      <w:proofErr w:type="gramStart"/>
      <w:r w:rsidRPr="00B314F1">
        <w:rPr>
          <w:sz w:val="12"/>
          <w:szCs w:val="26"/>
        </w:rPr>
        <w:t>con-fronted</w:t>
      </w:r>
      <w:proofErr w:type="gramEnd"/>
      <w:r w:rsidRPr="00B314F1">
        <w:rPr>
          <w:sz w:val="12"/>
          <w:szCs w:val="26"/>
        </w:rPr>
        <w:t xml:space="preserve"> with the possibility of error when we act. </w:t>
      </w:r>
      <w:r w:rsidRPr="00B314F1">
        <w:rPr>
          <w:rStyle w:val="StyleUnderline"/>
          <w:szCs w:val="26"/>
        </w:rPr>
        <w:t>We</w:t>
      </w:r>
      <w:r w:rsidRPr="00B314F1">
        <w:rPr>
          <w:sz w:val="12"/>
          <w:szCs w:val="26"/>
        </w:rPr>
        <w:t xml:space="preserve"> experiment or </w:t>
      </w:r>
      <w:r w:rsidRPr="00B314F1">
        <w:rPr>
          <w:rStyle w:val="StyleUnderline"/>
          <w:szCs w:val="26"/>
        </w:rPr>
        <w:t>tinker</w:t>
      </w:r>
      <w:r w:rsidRPr="00B314F1">
        <w:rPr>
          <w:b/>
          <w:sz w:val="26"/>
          <w:szCs w:val="26"/>
          <w:u w:val="single"/>
        </w:rPr>
        <w:t xml:space="preserve">, </w:t>
      </w:r>
      <w:r w:rsidRPr="00F3167B">
        <w:rPr>
          <w:rStyle w:val="StyleUnderline"/>
          <w:szCs w:val="26"/>
          <w:highlight w:val="green"/>
        </w:rPr>
        <w:t>with</w:t>
      </w:r>
      <w:r w:rsidRPr="00F3167B">
        <w:rPr>
          <w:b/>
          <w:sz w:val="26"/>
          <w:szCs w:val="26"/>
          <w:highlight w:val="green"/>
          <w:u w:val="single"/>
        </w:rPr>
        <w:t xml:space="preserve"> </w:t>
      </w:r>
      <w:r w:rsidRPr="00F3167B">
        <w:rPr>
          <w:rStyle w:val="StyleUnderline"/>
          <w:szCs w:val="26"/>
          <w:highlight w:val="green"/>
        </w:rPr>
        <w:t>the understanding that all facts are fallible</w:t>
      </w:r>
      <w:r w:rsidRPr="00B314F1">
        <w:rPr>
          <w:sz w:val="12"/>
          <w:szCs w:val="26"/>
        </w:rPr>
        <w:t xml:space="preserve"> 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F3167B">
        <w:rPr>
          <w:rStyle w:val="StyleUnderline"/>
          <w:szCs w:val="26"/>
          <w:highlight w:val="green"/>
        </w:rPr>
        <w:t>solidarity</w:t>
      </w:r>
      <w:r w:rsidRPr="00F3167B">
        <w:rPr>
          <w:b/>
          <w:sz w:val="26"/>
          <w:szCs w:val="26"/>
          <w:highlight w:val="green"/>
          <w:u w:val="single"/>
        </w:rPr>
        <w:t xml:space="preserve"> </w:t>
      </w:r>
      <w:r w:rsidRPr="00F3167B">
        <w:rPr>
          <w:rStyle w:val="StyleUnderline"/>
          <w:szCs w:val="26"/>
          <w:highlight w:val="green"/>
        </w:rPr>
        <w:t>captures</w:t>
      </w:r>
      <w:r w:rsidRPr="00B314F1">
        <w:rPr>
          <w:sz w:val="12"/>
          <w:szCs w:val="26"/>
        </w:rPr>
        <w:t xml:space="preserve"> the associational and cooperative dimensions of Dewey’s thinking. Dewey conceives of his </w:t>
      </w:r>
      <w:r w:rsidRPr="00B314F1">
        <w:rPr>
          <w:rStyle w:val="StyleUnderline"/>
          <w:szCs w:val="26"/>
        </w:rPr>
        <w:t xml:space="preserve">pragmatism as </w:t>
      </w:r>
      <w:r w:rsidRPr="00F3167B">
        <w:rPr>
          <w:rStyle w:val="StyleUnderline"/>
          <w:szCs w:val="26"/>
          <w:highlight w:val="green"/>
        </w:rPr>
        <w:t>“an instrument of social improvement</w:t>
      </w:r>
      <w:r w:rsidRPr="00713FC8">
        <w:rPr>
          <w:rStyle w:val="StyleUnderline"/>
          <w:szCs w:val="26"/>
        </w:rPr>
        <w:t>”</w:t>
      </w:r>
      <w:r w:rsidRPr="00B314F1">
        <w:rPr>
          <w:sz w:val="12"/>
          <w:szCs w:val="26"/>
        </w:rPr>
        <w:t xml:space="preserve"> aimed principally at expanding democratic </w:t>
      </w:r>
      <w:r w:rsidRPr="00B314F1">
        <w:rPr>
          <w:b/>
          <w:sz w:val="26"/>
          <w:szCs w:val="26"/>
          <w:u w:val="single"/>
        </w:rPr>
        <w:t>life</w:t>
      </w:r>
      <w:r w:rsidRPr="00B314F1">
        <w:rPr>
          <w:b/>
          <w:sz w:val="12"/>
          <w:szCs w:val="26"/>
        </w:rPr>
        <w:t xml:space="preserve"> </w:t>
      </w:r>
      <w:r w:rsidRPr="00B314F1">
        <w:rPr>
          <w:rStyle w:val="StyleUnderline"/>
          <w:szCs w:val="26"/>
        </w:rPr>
        <w:t>and</w:t>
      </w:r>
      <w:r w:rsidRPr="00B314F1">
        <w:rPr>
          <w:b/>
          <w:sz w:val="26"/>
          <w:szCs w:val="26"/>
          <w:u w:val="single"/>
        </w:rPr>
        <w:t xml:space="preserve"> </w:t>
      </w:r>
      <w:r w:rsidRPr="00F3167B">
        <w:rPr>
          <w:rStyle w:val="StyleUnderline"/>
          <w:szCs w:val="26"/>
          <w:highlight w:val="green"/>
        </w:rPr>
        <w:t>broadening</w:t>
      </w:r>
      <w:r w:rsidRPr="00F3167B">
        <w:rPr>
          <w:b/>
          <w:sz w:val="26"/>
          <w:szCs w:val="26"/>
          <w:highlight w:val="green"/>
          <w:u w:val="single"/>
        </w:rPr>
        <w:t xml:space="preserve"> </w:t>
      </w:r>
      <w:r w:rsidRPr="00F3167B">
        <w:rPr>
          <w:rStyle w:val="StyleUnderline"/>
          <w:szCs w:val="26"/>
          <w:highlight w:val="green"/>
        </w:rPr>
        <w:t>the</w:t>
      </w:r>
      <w:r w:rsidRPr="00F3167B">
        <w:rPr>
          <w:b/>
          <w:sz w:val="26"/>
          <w:szCs w:val="26"/>
          <w:highlight w:val="green"/>
          <w:u w:val="single"/>
        </w:rPr>
        <w:t xml:space="preserve"> </w:t>
      </w:r>
      <w:r w:rsidRPr="00F3167B">
        <w:rPr>
          <w:rStyle w:val="StyleUnderline"/>
          <w:szCs w:val="26"/>
          <w:highlight w:val="green"/>
        </w:rPr>
        <w:t>ground of individual self-development</w:t>
      </w:r>
      <w:r w:rsidRPr="00F3167B">
        <w:rPr>
          <w:b/>
          <w:sz w:val="26"/>
          <w:szCs w:val="26"/>
          <w:highlight w:val="green"/>
          <w:u w:val="single"/>
        </w:rPr>
        <w:t>.</w:t>
      </w:r>
      <w:r w:rsidRPr="00B314F1">
        <w:rPr>
          <w:sz w:val="12"/>
          <w:szCs w:val="2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w:t>
      </w:r>
      <w:r w:rsidRPr="00F3167B">
        <w:rPr>
          <w:rStyle w:val="StyleUnderline"/>
          <w:szCs w:val="26"/>
          <w:highlight w:val="green"/>
        </w:rPr>
        <w:t>and</w:t>
      </w:r>
      <w:r w:rsidRPr="00B314F1">
        <w:rPr>
          <w:sz w:val="12"/>
          <w:szCs w:val="26"/>
        </w:rPr>
        <w:t xml:space="preserve"> one’s community. The formation of the democratic character so important to our form of associated living involves, then, </w:t>
      </w:r>
      <w:r w:rsidRPr="00F3167B">
        <w:rPr>
          <w:rStyle w:val="StyleUnderline"/>
          <w:szCs w:val="26"/>
          <w:highlight w:val="green"/>
        </w:rPr>
        <w:t xml:space="preserve">a </w:t>
      </w:r>
      <w:r w:rsidRPr="00B314F1">
        <w:rPr>
          <w:sz w:val="12"/>
          <w:szCs w:val="26"/>
        </w:rPr>
        <w:t>caring</w:t>
      </w:r>
      <w:r w:rsidRPr="00713FC8">
        <w:rPr>
          <w:rStyle w:val="StyleUnderline"/>
          <w:szCs w:val="26"/>
        </w:rPr>
        <w:t xml:space="preserve"> </w:t>
      </w:r>
      <w:r w:rsidRPr="00F3167B">
        <w:rPr>
          <w:rStyle w:val="StyleUnderline"/>
          <w:szCs w:val="26"/>
          <w:highlight w:val="green"/>
        </w:rPr>
        <w:t>disposition toward the plight of our fellows</w:t>
      </w:r>
      <w:r w:rsidRPr="00B314F1">
        <w:rPr>
          <w:sz w:val="12"/>
          <w:szCs w:val="26"/>
        </w:rPr>
        <w:t xml:space="preserve"> and a watchful concern for the well-being of our democratic life.</w:t>
      </w:r>
    </w:p>
    <w:p w14:paraId="5D92980A" w14:textId="77777777" w:rsidR="00725186" w:rsidRDefault="00725186" w:rsidP="00725186">
      <w:pPr>
        <w:pStyle w:val="Heading4"/>
      </w:pPr>
      <w:r>
        <w:t xml:space="preserve">3] </w:t>
      </w:r>
      <w:r w:rsidRPr="00310BAC">
        <w:rPr>
          <w:u w:val="single"/>
        </w:rPr>
        <w:t>TJFS</w:t>
      </w:r>
      <w:r>
        <w:t>- A</w:t>
      </w:r>
      <w:r w:rsidRPr="00310BAC">
        <w:t xml:space="preserve">] </w:t>
      </w:r>
      <w:r w:rsidRPr="00310BAC">
        <w:rPr>
          <w:u w:val="single"/>
        </w:rPr>
        <w:t>Inclusion</w:t>
      </w:r>
      <w:r w:rsidRPr="00310BAC">
        <w:t xml:space="preserve"> – </w:t>
      </w:r>
      <w:r>
        <w:t>Pragmatism</w:t>
      </w:r>
      <w:r w:rsidRPr="00310BAC">
        <w:t xml:space="preserve"> is a procedural for allowing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5BDF94EB" w14:textId="77777777" w:rsidR="00725186" w:rsidRPr="00225216" w:rsidRDefault="00725186" w:rsidP="00725186">
      <w:pPr>
        <w:pStyle w:val="Heading4"/>
      </w:pPr>
      <w:r>
        <w:t xml:space="preserve">4] </w:t>
      </w:r>
      <w:r w:rsidRPr="00F6390E">
        <w:rPr>
          <w:rFonts w:cs="Calibri"/>
          <w:u w:val="single"/>
        </w:rPr>
        <w:t>Root cause</w:t>
      </w:r>
      <w:r>
        <w:rPr>
          <w:rFonts w:cs="Calibri"/>
        </w:rPr>
        <w:t xml:space="preserve">- </w:t>
      </w:r>
      <w:r>
        <w:t>Pragmatism</w:t>
      </w:r>
      <w:r w:rsidRPr="00225216">
        <w:t xml:space="preserve"> solve</w:t>
      </w:r>
      <w:r>
        <w:t>s</w:t>
      </w:r>
      <w:r w:rsidRPr="00225216">
        <w:t xml:space="preserve"> the root cause of </w:t>
      </w:r>
      <w:r>
        <w:t>all violence</w:t>
      </w:r>
      <w:r w:rsidRPr="00225216">
        <w:t xml:space="preserve"> – an affirmation of </w:t>
      </w:r>
      <w:r>
        <w:t>ethics which recognize others is key</w:t>
      </w:r>
      <w:r w:rsidRPr="00225216">
        <w:t xml:space="preserve">. </w:t>
      </w:r>
    </w:p>
    <w:p w14:paraId="2B60DAAE" w14:textId="77777777" w:rsidR="00725186" w:rsidRPr="00E13F29" w:rsidRDefault="00725186" w:rsidP="00725186">
      <w:proofErr w:type="spellStart"/>
      <w:r w:rsidRPr="003E5671">
        <w:rPr>
          <w:rStyle w:val="Style13ptBold"/>
        </w:rPr>
        <w:t>Burggraeve</w:t>
      </w:r>
      <w:proofErr w:type="spellEnd"/>
      <w:r w:rsidRPr="00E13F29">
        <w:t xml:space="preserve"> </w:t>
      </w:r>
      <w:r w:rsidRPr="003E5671">
        <w:rPr>
          <w:sz w:val="16"/>
          <w:szCs w:val="16"/>
        </w:rPr>
        <w:t xml:space="preserve">[http://www.staff.amu.edu.pl/~ewa/Burggraeve-Violence%20and%20the%20Vulnerable%20Face%20of%20the%20Other.pdf </w:t>
      </w:r>
      <w:r w:rsidRPr="000E415B">
        <w:rPr>
          <w:sz w:val="16"/>
          <w:szCs w:val="16"/>
        </w:rPr>
        <w:t xml:space="preserve">(Roger </w:t>
      </w:r>
      <w:proofErr w:type="spellStart"/>
      <w:r w:rsidRPr="000E415B">
        <w:rPr>
          <w:sz w:val="16"/>
          <w:szCs w:val="16"/>
        </w:rPr>
        <w:t>Burggraeve</w:t>
      </w:r>
      <w:proofErr w:type="spellEnd"/>
      <w:r w:rsidRPr="000E415B">
        <w:rPr>
          <w:sz w:val="16"/>
          <w:szCs w:val="16"/>
        </w:rPr>
        <w:t xml:space="preserve"> was born in </w:t>
      </w:r>
      <w:proofErr w:type="spellStart"/>
      <w:r w:rsidRPr="000E415B">
        <w:rPr>
          <w:sz w:val="16"/>
          <w:szCs w:val="16"/>
        </w:rPr>
        <w:t>Passendale</w:t>
      </w:r>
      <w:proofErr w:type="spellEnd"/>
      <w:r w:rsidRPr="000E415B">
        <w:rPr>
          <w:sz w:val="16"/>
          <w:szCs w:val="16"/>
        </w:rPr>
        <w:t>, Flanders (Belgium), in 1942. Salesian of Don Bosco (priest). Licentiate in Philosophy (Rome, 1966). Doctorate in Moral Theology (Leuven, 1980). Associate Professor at the Faculty of Theology and Religious Studies, KU Leuven (1980-1988). Professor (Ordinarius) from 1988 till 2007; now Emeritus Professor.</w:t>
      </w:r>
      <w:r w:rsidRPr="003E5671">
        <w:rPr>
          <w:sz w:val="16"/>
          <w:szCs w:val="16"/>
        </w:rPr>
        <w:t>]</w:t>
      </w:r>
      <w:r w:rsidRPr="00E13F29">
        <w:t xml:space="preserve"> </w:t>
      </w:r>
    </w:p>
    <w:p w14:paraId="3DB220D9" w14:textId="77777777" w:rsidR="00725186" w:rsidRPr="00E85EE0" w:rsidRDefault="00725186" w:rsidP="00725186">
      <w:pPr>
        <w:rPr>
          <w:sz w:val="16"/>
          <w:szCs w:val="26"/>
        </w:rPr>
      </w:pPr>
      <w:r w:rsidRPr="00BF6003">
        <w:rPr>
          <w:rStyle w:val="Emphasis"/>
          <w:szCs w:val="26"/>
        </w:rPr>
        <w:t>Strictly speaking, racism takes the view that one group of people is morally or culturally superior to another group, based on a hereditary difference in race.</w:t>
      </w:r>
      <w:r w:rsidRPr="00BF6003">
        <w:rPr>
          <w:sz w:val="16"/>
          <w:szCs w:val="26"/>
        </w:rPr>
        <w:t xml:space="preserve"> Racism considers the racial origin of an individual or a community as the factor determining not only the appearance but also the way of thinking and acting. Moreover, racism accords value to one race above all others, and one who is racist usually reckons himself among the superior </w:t>
      </w:r>
      <w:proofErr w:type="gramStart"/>
      <w:r w:rsidRPr="00BF6003">
        <w:rPr>
          <w:sz w:val="16"/>
          <w:szCs w:val="26"/>
        </w:rPr>
        <w:t>race</w:t>
      </w:r>
      <w:proofErr w:type="gramEnd"/>
      <w:r w:rsidRPr="00BF6003">
        <w:rPr>
          <w:sz w:val="16"/>
          <w:szCs w:val="26"/>
        </w:rPr>
        <w:t xml:space="preserve">. According to </w:t>
      </w:r>
      <w:r w:rsidRPr="00BF6003">
        <w:rPr>
          <w:rStyle w:val="Emphasis"/>
          <w:szCs w:val="26"/>
        </w:rPr>
        <w:t xml:space="preserve">racist thinking, </w:t>
      </w:r>
      <w:r w:rsidRPr="00F3167B">
        <w:rPr>
          <w:rStyle w:val="Emphasis"/>
          <w:szCs w:val="26"/>
          <w:highlight w:val="green"/>
        </w:rPr>
        <w:t>people</w:t>
      </w:r>
      <w:r w:rsidRPr="00BF6003">
        <w:rPr>
          <w:rStyle w:val="Emphasis"/>
          <w:szCs w:val="26"/>
        </w:rPr>
        <w:t xml:space="preserve"> are considered in the ﬁrst place or even exclusively in terms of their belongingness to a different race,</w:t>
      </w:r>
      <w:r w:rsidRPr="00BF6003">
        <w:rPr>
          <w:sz w:val="16"/>
          <w:szCs w:val="26"/>
        </w:rPr>
        <w:t xml:space="preserve"> most often visible in color of skin and other physical features (ﬁgure, nose, eyes, and so forth). </w:t>
      </w:r>
      <w:proofErr w:type="gramStart"/>
      <w:r w:rsidRPr="00BF6003">
        <w:rPr>
          <w:rStyle w:val="Emphasis"/>
          <w:szCs w:val="26"/>
        </w:rPr>
        <w:t>On the basis of</w:t>
      </w:r>
      <w:proofErr w:type="gramEnd"/>
      <w:r w:rsidRPr="00BF6003">
        <w:rPr>
          <w:rStyle w:val="Emphasis"/>
          <w:szCs w:val="26"/>
        </w:rPr>
        <w:t xml:space="preserve"> these features, they </w:t>
      </w:r>
      <w:r w:rsidRPr="00F3167B">
        <w:rPr>
          <w:rStyle w:val="Emphasis"/>
          <w:szCs w:val="26"/>
          <w:highlight w:val="green"/>
        </w:rPr>
        <w:t>are</w:t>
      </w:r>
      <w:r w:rsidRPr="00BF6003">
        <w:rPr>
          <w:rStyle w:val="Emphasis"/>
          <w:szCs w:val="26"/>
        </w:rPr>
        <w:t xml:space="preserve"> then judged and above all </w:t>
      </w:r>
      <w:r w:rsidRPr="00F3167B">
        <w:rPr>
          <w:rStyle w:val="Emphasis"/>
          <w:szCs w:val="26"/>
          <w:highlight w:val="green"/>
        </w:rPr>
        <w:t>condemned. And</w:t>
      </w:r>
      <w:r w:rsidRPr="00BF6003">
        <w:rPr>
          <w:rStyle w:val="Emphasis"/>
          <w:szCs w:val="26"/>
        </w:rPr>
        <w:t xml:space="preserve"> these condemnations </w:t>
      </w:r>
      <w:r w:rsidRPr="00F3167B">
        <w:rPr>
          <w:rStyle w:val="Emphasis"/>
          <w:szCs w:val="26"/>
          <w:highlight w:val="green"/>
        </w:rPr>
        <w:t>are</w:t>
      </w:r>
      <w:r w:rsidRPr="00BF6003">
        <w:rPr>
          <w:rStyle w:val="Emphasis"/>
          <w:szCs w:val="26"/>
        </w:rPr>
        <w:t xml:space="preserve"> in turn</w:t>
      </w:r>
      <w:r w:rsidRPr="00BF6003">
        <w:rPr>
          <w:sz w:val="16"/>
          <w:szCs w:val="26"/>
        </w:rPr>
        <w:t xml:space="preserve"> nourished and </w:t>
      </w:r>
      <w:r w:rsidRPr="00F3167B">
        <w:rPr>
          <w:rStyle w:val="Emphasis"/>
          <w:szCs w:val="26"/>
          <w:highlight w:val="green"/>
        </w:rPr>
        <w:t>strengthened by</w:t>
      </w:r>
      <w:r w:rsidRPr="00BF6003">
        <w:rPr>
          <w:sz w:val="16"/>
          <w:szCs w:val="26"/>
        </w:rPr>
        <w:t xml:space="preserve"> all sorts of </w:t>
      </w:r>
      <w:r w:rsidRPr="00F3167B">
        <w:rPr>
          <w:rStyle w:val="Emphasis"/>
          <w:szCs w:val="26"/>
          <w:highlight w:val="green"/>
        </w:rPr>
        <w:t>"images of the enemy” cast against the "other"</w:t>
      </w:r>
      <w:r w:rsidRPr="00BF6003">
        <w:rPr>
          <w:rStyle w:val="Emphasis"/>
          <w:szCs w:val="26"/>
        </w:rPr>
        <w:t xml:space="preserve"> race.</w:t>
      </w:r>
      <w:r w:rsidRPr="00BF6003">
        <w:rPr>
          <w:sz w:val="16"/>
          <w:szCs w:val="26"/>
        </w:rPr>
        <w:t xml:space="preserve"> For Levinas, </w:t>
      </w:r>
      <w:proofErr w:type="gramStart"/>
      <w:r w:rsidRPr="00BF6003">
        <w:rPr>
          <w:sz w:val="16"/>
          <w:szCs w:val="26"/>
        </w:rPr>
        <w:t>it is clear that racism</w:t>
      </w:r>
      <w:proofErr w:type="gramEnd"/>
      <w:r w:rsidRPr="00BF6003">
        <w:rPr>
          <w:sz w:val="16"/>
          <w:szCs w:val="26"/>
        </w:rPr>
        <w:t xml:space="preserve"> was incarnated in an "exceptional" way in the persecution of the Jews by the National Socialism of Hitler and his followers (AS 60), which he therefore designates as "the diabolical criminality of absolute evil” (CCH 82). In his work Mein </w:t>
      </w:r>
      <w:proofErr w:type="spellStart"/>
      <w:r w:rsidRPr="00BF6003">
        <w:rPr>
          <w:sz w:val="16"/>
          <w:szCs w:val="26"/>
        </w:rPr>
        <w:t>Kampf</w:t>
      </w:r>
      <w:proofErr w:type="spellEnd"/>
      <w:r w:rsidRPr="00BF6003">
        <w:rPr>
          <w:sz w:val="16"/>
          <w:szCs w:val="26"/>
        </w:rPr>
        <w:t>, Hitler argued for the superiority of the so-called Aryan race, the race of the (</w:t>
      </w:r>
      <w:proofErr w:type="spellStart"/>
      <w:r w:rsidRPr="00BF6003">
        <w:rPr>
          <w:sz w:val="16"/>
          <w:szCs w:val="26"/>
        </w:rPr>
        <w:t>Iber</w:t>
      </w:r>
      <w:proofErr w:type="spellEnd"/>
      <w:r w:rsidRPr="00BF6003">
        <w:rPr>
          <w:sz w:val="16"/>
          <w:szCs w:val="26"/>
        </w:rPr>
        <w:t xml:space="preserve">-mensch ["Superman”]. Only those who belonged to the "pure" Aryan race, who </w:t>
      </w:r>
      <w:proofErr w:type="gramStart"/>
      <w:r w:rsidRPr="00BF6003">
        <w:rPr>
          <w:sz w:val="16"/>
          <w:szCs w:val="26"/>
        </w:rPr>
        <w:t>all the more</w:t>
      </w:r>
      <w:proofErr w:type="gramEnd"/>
      <w:r w:rsidRPr="00BF6003">
        <w:rPr>
          <w:sz w:val="16"/>
          <w:szCs w:val="26"/>
        </w:rPr>
        <w:t xml:space="preserve"> so embodied this race purely, had the right to live and reproduce. The Nazis therefore not only developed ingenious, scientiﬁcally designed programs to "solve" the Jewish question (the </w:t>
      </w:r>
      <w:proofErr w:type="spellStart"/>
      <w:r w:rsidRPr="00BF6003">
        <w:rPr>
          <w:sz w:val="16"/>
          <w:szCs w:val="26"/>
        </w:rPr>
        <w:t>Endlb’sung</w:t>
      </w:r>
      <w:proofErr w:type="spellEnd"/>
      <w:r w:rsidRPr="00BF6003">
        <w:rPr>
          <w:sz w:val="16"/>
          <w:szCs w:val="26"/>
        </w:rPr>
        <w:t xml:space="preserve">, or Shoah) by means of concentration camps and gas chambers (of which Auschwitz in Poland was only one, but the most famous). They also developed and enacted complex, extensive sterilization programs aimed </w:t>
      </w:r>
      <w:r w:rsidRPr="00BF6003">
        <w:rPr>
          <w:sz w:val="16"/>
          <w:szCs w:val="26"/>
        </w:rPr>
        <w:lastRenderedPageBreak/>
        <w:t xml:space="preserve">speciﬁcally at the physically and mentally handicapped so that the Aryan race would not be stained by begetting "impure" children. And there were also the infamous euthanasia programs established </w:t>
      </w:r>
      <w:proofErr w:type="gramStart"/>
      <w:r w:rsidRPr="00BF6003">
        <w:rPr>
          <w:sz w:val="16"/>
          <w:szCs w:val="26"/>
        </w:rPr>
        <w:t>in order to</w:t>
      </w:r>
      <w:proofErr w:type="gramEnd"/>
      <w:r w:rsidRPr="00BF6003">
        <w:rPr>
          <w:sz w:val="16"/>
          <w:szCs w:val="26"/>
        </w:rPr>
        <w:t xml:space="preserve"> remove "gently" the incurably ill and mentally handicapped, who were thus less valuable and unnecessary members of the Aryan race. Because homosexuals did not contribute to the furthering of the pure Aryan </w:t>
      </w:r>
      <w:proofErr w:type="gramStart"/>
      <w:r w:rsidRPr="00BF6003">
        <w:rPr>
          <w:sz w:val="16"/>
          <w:szCs w:val="26"/>
        </w:rPr>
        <w:t>race</w:t>
      </w:r>
      <w:proofErr w:type="gramEnd"/>
      <w:r w:rsidRPr="00BF6003">
        <w:rPr>
          <w:sz w:val="16"/>
          <w:szCs w:val="26"/>
        </w:rPr>
        <w:t xml:space="preserve"> they were severely persecuted, and the gypsies were eradicated because they did not belong to the Aryan race and therefore represented a threat to its purity. In a Wider sense, one also speaks of racism when one recognizes and relates to others </w:t>
      </w:r>
      <w:proofErr w:type="gramStart"/>
      <w:r w:rsidRPr="00BF6003">
        <w:rPr>
          <w:sz w:val="16"/>
          <w:szCs w:val="26"/>
        </w:rPr>
        <w:t>on the basis of</w:t>
      </w:r>
      <w:proofErr w:type="gramEnd"/>
      <w:r w:rsidRPr="00BF6003">
        <w:rPr>
          <w:sz w:val="16"/>
          <w:szCs w:val="26"/>
        </w:rPr>
        <w:t xml:space="preserve"> their belonging to another culture, language group, or religion. As </w:t>
      </w:r>
      <w:r w:rsidRPr="00BF6003">
        <w:rPr>
          <w:rStyle w:val="Emphasis"/>
          <w:szCs w:val="26"/>
        </w:rPr>
        <w:t>contemporary examples of this</w:t>
      </w:r>
      <w:r w:rsidRPr="00BF6003">
        <w:rPr>
          <w:sz w:val="16"/>
          <w:szCs w:val="26"/>
        </w:rPr>
        <w:t xml:space="preserve">, we </w:t>
      </w:r>
      <w:r w:rsidRPr="00BF6003">
        <w:rPr>
          <w:rStyle w:val="Emphasis"/>
          <w:szCs w:val="26"/>
        </w:rPr>
        <w:t>can point to</w:t>
      </w:r>
      <w:r w:rsidRPr="00BF6003">
        <w:rPr>
          <w:sz w:val="16"/>
          <w:szCs w:val="26"/>
        </w:rPr>
        <w:t xml:space="preserve"> the </w:t>
      </w:r>
      <w:proofErr w:type="gramStart"/>
      <w:r w:rsidRPr="00BF6003">
        <w:rPr>
          <w:sz w:val="16"/>
          <w:szCs w:val="26"/>
        </w:rPr>
        <w:t>manner in which</w:t>
      </w:r>
      <w:proofErr w:type="gramEnd"/>
      <w:r w:rsidRPr="00BF6003">
        <w:rPr>
          <w:sz w:val="16"/>
          <w:szCs w:val="26"/>
        </w:rPr>
        <w:t xml:space="preserve"> people today reject immigrants from the Arab world and wish to expel them because of their origin in another religion, speciﬁcally Islam and its related traditions. Or think of the long-standing suppression and </w:t>
      </w:r>
      <w:r w:rsidRPr="00BF6003">
        <w:rPr>
          <w:rStyle w:val="Emphasis"/>
          <w:szCs w:val="26"/>
        </w:rPr>
        <w:t>discrimination against African Americans in the United States, many of whose ancestors were brought over from Africa as slaves.</w:t>
      </w:r>
      <w:r w:rsidRPr="00BF6003">
        <w:rPr>
          <w:sz w:val="16"/>
          <w:szCs w:val="26"/>
        </w:rPr>
        <w:t xml:space="preserve"> According to Levinas, </w:t>
      </w:r>
      <w:r w:rsidRPr="00BF6003">
        <w:rPr>
          <w:rStyle w:val="Emphasis"/>
          <w:szCs w:val="26"/>
        </w:rPr>
        <w:t xml:space="preserve">the core of </w:t>
      </w:r>
      <w:r w:rsidRPr="00F3167B">
        <w:rPr>
          <w:rStyle w:val="Emphasis"/>
          <w:szCs w:val="26"/>
          <w:highlight w:val="green"/>
        </w:rPr>
        <w:t>racism consists</w:t>
      </w:r>
      <w:r w:rsidRPr="00BF6003">
        <w:rPr>
          <w:sz w:val="16"/>
          <w:szCs w:val="26"/>
        </w:rPr>
        <w:t xml:space="preserve"> not in the denial of, or failure to appreciate, similarities between people, but </w:t>
      </w:r>
      <w:r w:rsidRPr="00F3167B">
        <w:rPr>
          <w:rStyle w:val="Emphasis"/>
          <w:szCs w:val="26"/>
          <w:highlight w:val="green"/>
        </w:rPr>
        <w:t>in the</w:t>
      </w:r>
      <w:r w:rsidRPr="00BF6003">
        <w:rPr>
          <w:sz w:val="16"/>
          <w:szCs w:val="26"/>
        </w:rPr>
        <w:t xml:space="preserve"> denial of, or better said, </w:t>
      </w:r>
      <w:r w:rsidRPr="00F3167B">
        <w:rPr>
          <w:rStyle w:val="Emphasis"/>
          <w:szCs w:val="26"/>
          <w:highlight w:val="green"/>
        </w:rPr>
        <w:t>failure</w:t>
      </w:r>
      <w:r w:rsidRPr="00BF6003">
        <w:rPr>
          <w:rStyle w:val="Emphasis"/>
          <w:szCs w:val="26"/>
        </w:rPr>
        <w:t xml:space="preserve"> </w:t>
      </w:r>
      <w:r w:rsidRPr="00F3167B">
        <w:rPr>
          <w:rStyle w:val="Emphasis"/>
          <w:szCs w:val="26"/>
          <w:highlight w:val="green"/>
        </w:rPr>
        <w:t>to</w:t>
      </w:r>
      <w:r w:rsidRPr="00BF6003">
        <w:rPr>
          <w:sz w:val="16"/>
          <w:szCs w:val="26"/>
        </w:rPr>
        <w:t xml:space="preserve"> appreciate and </w:t>
      </w:r>
      <w:r w:rsidRPr="00F3167B">
        <w:rPr>
          <w:rStyle w:val="Emphasis"/>
          <w:szCs w:val="26"/>
          <w:highlight w:val="green"/>
        </w:rPr>
        <w:t>value</w:t>
      </w:r>
      <w:r w:rsidRPr="00BF6003">
        <w:rPr>
          <w:sz w:val="16"/>
          <w:szCs w:val="26"/>
        </w:rPr>
        <w:t xml:space="preserve">, people’s differences, or better still, the fundamental and </w:t>
      </w:r>
      <w:r w:rsidRPr="00F3167B">
        <w:rPr>
          <w:rStyle w:val="Emphasis"/>
          <w:szCs w:val="26"/>
          <w:highlight w:val="green"/>
        </w:rPr>
        <w:t>irreducible otherness</w:t>
      </w:r>
      <w:r w:rsidRPr="00BF6003">
        <w:rPr>
          <w:sz w:val="16"/>
          <w:szCs w:val="26"/>
        </w:rPr>
        <w:t xml:space="preserve"> by which they fall outside of every genre and are thus “unique”: "Alterity ﬂows in no sense out of difference, to the contrary difference goes back to alterity” (VA 92). A racist relation wants to recognize and value only the "same," or one’s “own” [het </w:t>
      </w:r>
      <w:proofErr w:type="spellStart"/>
      <w:r w:rsidRPr="00BF6003">
        <w:rPr>
          <w:sz w:val="16"/>
          <w:szCs w:val="26"/>
        </w:rPr>
        <w:t>eigene</w:t>
      </w:r>
      <w:proofErr w:type="spellEnd"/>
      <w:r w:rsidRPr="00BF6003">
        <w:rPr>
          <w:sz w:val="16"/>
          <w:szCs w:val="26"/>
        </w:rPr>
        <w:t xml:space="preserve">], and therefore excludes the "foreign." Out of self-defense, we are easily inclined to accept and consider positively only that which agrees with, or is "similar" to, ourselves. One finds the other embarrassing, threatening, and frightening. One therefore tries to expel him from oneself, to place him outside so that he can be considered as the "enemy" from whom one "may" defend oneself, and whom one may even "destroy" as what brings life and well-being under pressure, unless one can reduce him to oneself or make him a part of oneself. </w:t>
      </w:r>
      <w:r w:rsidRPr="00BF6003">
        <w:rPr>
          <w:rStyle w:val="Emphasis"/>
          <w:szCs w:val="26"/>
        </w:rPr>
        <w:t xml:space="preserve">One wants to </w:t>
      </w:r>
      <w:proofErr w:type="gramStart"/>
      <w:r w:rsidRPr="00BF6003">
        <w:rPr>
          <w:rStyle w:val="Emphasis"/>
          <w:szCs w:val="26"/>
        </w:rPr>
        <w:t>accept ”others</w:t>
      </w:r>
      <w:proofErr w:type="gramEnd"/>
      <w:r w:rsidRPr="00BF6003">
        <w:rPr>
          <w:rStyle w:val="Emphasis"/>
          <w:szCs w:val="26"/>
        </w:rPr>
        <w:t>”</w:t>
      </w:r>
      <w:r w:rsidRPr="00BF6003">
        <w:rPr>
          <w:sz w:val="16"/>
          <w:szCs w:val="26"/>
        </w:rPr>
        <w:t xml:space="preserve"> (or "strangers," or ”foreigners”) </w:t>
      </w:r>
      <w:r w:rsidRPr="00BF6003">
        <w:rPr>
          <w:rStyle w:val="Emphasis"/>
          <w:szCs w:val="26"/>
        </w:rPr>
        <w:t xml:space="preserve">only to the extent that they belong to one’s own “genre” or “kind,” which is to say to one’s own blood and soil, to the same family, tribe, sex, clan, nation, church, club, or community, do the same work, have the same birthplace and date. </w:t>
      </w:r>
      <w:proofErr w:type="gramStart"/>
      <w:r w:rsidRPr="00BF6003">
        <w:rPr>
          <w:rStyle w:val="Emphasis"/>
          <w:szCs w:val="26"/>
        </w:rPr>
        <w:t>One’s ”own</w:t>
      </w:r>
      <w:proofErr w:type="gramEnd"/>
      <w:r w:rsidRPr="00BF6003">
        <w:rPr>
          <w:rStyle w:val="Emphasis"/>
          <w:szCs w:val="26"/>
        </w:rPr>
        <w:t>” is praised and even divinized at the price of the "other," which is vilified.</w:t>
      </w:r>
      <w:r w:rsidRPr="00BF6003">
        <w:rPr>
          <w:sz w:val="16"/>
          <w:szCs w:val="26"/>
        </w:rPr>
        <w:t xml:space="preserve"> The “stranger” becomes the scapegoat on whom we blame </w:t>
      </w:r>
      <w:proofErr w:type="gramStart"/>
      <w:r w:rsidRPr="00BF6003">
        <w:rPr>
          <w:sz w:val="16"/>
          <w:szCs w:val="26"/>
        </w:rPr>
        <w:t>all of</w:t>
      </w:r>
      <w:proofErr w:type="gramEnd"/>
      <w:r w:rsidRPr="00BF6003">
        <w:rPr>
          <w:sz w:val="16"/>
          <w:szCs w:val="26"/>
        </w:rPr>
        <w:t xml:space="preserve"> our problems and worries. One accepts differences only insofar as they are a matter of accidental particularities or specificities within a same genre or basic design, in which individuals differ from one another within a same “sort” only very relatively (for example, character, taste, intellectual level), and in which their deeper afﬁnity is not at all tested (VA 97). Against this background, </w:t>
      </w:r>
      <w:proofErr w:type="gramStart"/>
      <w:r w:rsidRPr="00BF6003">
        <w:rPr>
          <w:sz w:val="16"/>
          <w:szCs w:val="26"/>
        </w:rPr>
        <w:t>it is clear that for</w:t>
      </w:r>
      <w:proofErr w:type="gramEnd"/>
      <w:r w:rsidRPr="00BF6003">
        <w:rPr>
          <w:sz w:val="16"/>
          <w:szCs w:val="26"/>
        </w:rPr>
        <w:t xml:space="preserve"> Levinas anti-Semitism, as a specific and advanced form of racism, takes aim at the Jew as the intolerable other. For anti-Semitic thinking and sentiment, the Jew is simply the enemy, just as for every racism the other is the enemy as such, </w:t>
      </w:r>
      <w:proofErr w:type="gramStart"/>
      <w:r w:rsidRPr="00BF6003">
        <w:rPr>
          <w:sz w:val="16"/>
          <w:szCs w:val="26"/>
        </w:rPr>
        <w:t>that is to say not</w:t>
      </w:r>
      <w:proofErr w:type="gramEnd"/>
      <w:r w:rsidRPr="00BF6003">
        <w:rPr>
          <w:sz w:val="16"/>
          <w:szCs w:val="26"/>
        </w:rPr>
        <w:t xml:space="preserve"> on the basis of personality, one or another character trait, or a specific act considered morally troublesome or objectionable, but due only to his very otherness. In anti-Semitism, the Jew, as "other," is always the guilty one. It is never "oneself," the embodiment of the "same" that not only arranges everything around itself but also profiles itself as principle of meaning and value (CAJ 77—79).From this perspective on racism as rejection of the other, it appears, according to Levinas, that racism is not a rare and improbable phenomenon existing in the heart and thought of only some "perverse" people that has nothing to do with us. Insofar as one is, according to the spontaneous dynamic of existing, or conatus essendi, directed toward the "same," toward maintaining and fortifying </w:t>
      </w:r>
      <w:proofErr w:type="gramStart"/>
      <w:r w:rsidRPr="00BF6003">
        <w:rPr>
          <w:sz w:val="16"/>
          <w:szCs w:val="26"/>
        </w:rPr>
        <w:t>one’s ”own</w:t>
      </w:r>
      <w:proofErr w:type="gramEnd"/>
      <w:r w:rsidRPr="00BF6003">
        <w:rPr>
          <w:sz w:val="16"/>
          <w:szCs w:val="26"/>
        </w:rPr>
        <w:t xml:space="preserve">”—all such as I have just sketched it—one must be considered "by nature” potentially racist, though of course without being "predestined" for it. </w:t>
      </w:r>
      <w:proofErr w:type="gramStart"/>
      <w:r w:rsidRPr="00BF6003">
        <w:rPr>
          <w:sz w:val="16"/>
          <w:szCs w:val="26"/>
        </w:rPr>
        <w:t>In itself, this</w:t>
      </w:r>
      <w:proofErr w:type="gramEnd"/>
      <w:r w:rsidRPr="00BF6003">
        <w:rPr>
          <w:sz w:val="16"/>
          <w:szCs w:val="26"/>
        </w:rPr>
        <w:t xml:space="preserve"> admits no question of psychological or pathological deviation. According to Levinas, this implies that </w:t>
      </w:r>
      <w:r w:rsidRPr="00F3167B">
        <w:rPr>
          <w:rStyle w:val="Emphasis"/>
          <w:szCs w:val="26"/>
          <w:highlight w:val="green"/>
        </w:rPr>
        <w:t>one cannot</w:t>
      </w:r>
      <w:r w:rsidRPr="00BF6003">
        <w:rPr>
          <w:sz w:val="16"/>
          <w:szCs w:val="26"/>
        </w:rPr>
        <w:t xml:space="preserve"> simply </w:t>
      </w:r>
      <w:r w:rsidRPr="00F3167B">
        <w:rPr>
          <w:rStyle w:val="Emphasis"/>
          <w:szCs w:val="26"/>
          <w:highlight w:val="green"/>
        </w:rPr>
        <w:t>dispense with</w:t>
      </w:r>
      <w:r w:rsidRPr="00BF6003">
        <w:rPr>
          <w:sz w:val="16"/>
          <w:szCs w:val="26"/>
        </w:rPr>
        <w:t xml:space="preserve"> the </w:t>
      </w:r>
      <w:r w:rsidRPr="00F3167B">
        <w:rPr>
          <w:rStyle w:val="Emphasis"/>
          <w:szCs w:val="26"/>
          <w:highlight w:val="green"/>
        </w:rPr>
        <w:t>racism</w:t>
      </w:r>
      <w:r w:rsidRPr="00BF6003">
        <w:rPr>
          <w:sz w:val="16"/>
          <w:szCs w:val="26"/>
        </w:rPr>
        <w:t xml:space="preserve"> of Hitler and the Nazis, in contrast to something instead occurring only once, as a wholly distinct and incomparable phenomenon, at least </w:t>
      </w:r>
      <w:r w:rsidRPr="00F3167B">
        <w:rPr>
          <w:rStyle w:val="Emphasis"/>
          <w:szCs w:val="26"/>
          <w:highlight w:val="green"/>
        </w:rPr>
        <w:t>if one views it</w:t>
      </w:r>
      <w:r w:rsidRPr="00BF6003">
        <w:rPr>
          <w:sz w:val="16"/>
          <w:szCs w:val="26"/>
        </w:rPr>
        <w:t xml:space="preserve"> not quantitatively but qualitatively, which is to say </w:t>
      </w:r>
      <w:r w:rsidRPr="00F3167B">
        <w:rPr>
          <w:rStyle w:val="Emphasis"/>
          <w:szCs w:val="26"/>
          <w:highlight w:val="green"/>
        </w:rPr>
        <w:t>in terms of its roots</w:t>
      </w:r>
      <w:r w:rsidRPr="00BF6003">
        <w:rPr>
          <w:rStyle w:val="Emphasis"/>
          <w:szCs w:val="26"/>
        </w:rPr>
        <w:t xml:space="preserve"> and</w:t>
      </w:r>
      <w:r w:rsidRPr="00BF6003">
        <w:rPr>
          <w:sz w:val="16"/>
          <w:szCs w:val="26"/>
        </w:rPr>
        <w:t xml:space="preserve"> basic </w:t>
      </w:r>
      <w:r w:rsidRPr="00BF6003">
        <w:rPr>
          <w:rStyle w:val="Emphasis"/>
          <w:szCs w:val="26"/>
        </w:rPr>
        <w:t>inspiration</w:t>
      </w:r>
      <w:r w:rsidRPr="00BF6003">
        <w:rPr>
          <w:sz w:val="16"/>
          <w:szCs w:val="26"/>
        </w:rPr>
        <w:t>. In an attempt to hold open a pure—in fact, Manichean—distinction between "good" (us) and "bad" (</w:t>
      </w:r>
      <w:proofErr w:type="gramStart"/>
      <w:r w:rsidRPr="00BF6003">
        <w:rPr>
          <w:sz w:val="16"/>
          <w:szCs w:val="26"/>
        </w:rPr>
        <w:t>the ”others</w:t>
      </w:r>
      <w:proofErr w:type="gramEnd"/>
      <w:r w:rsidRPr="00BF6003">
        <w:rPr>
          <w:sz w:val="16"/>
          <w:szCs w:val="26"/>
        </w:rPr>
        <w:t xml:space="preserve">”), thus keeping oneself out of range of the difficulties in question, it happens all too often that Hitlerism is described as something completely unique that has nothing in common with the aims and affairs of the common mortal. The perspective of </w:t>
      </w:r>
      <w:r w:rsidRPr="00BF6003">
        <w:rPr>
          <w:rStyle w:val="Emphasis"/>
          <w:szCs w:val="26"/>
        </w:rPr>
        <w:t>Levinas shows that</w:t>
      </w:r>
      <w:r w:rsidRPr="00BF6003">
        <w:rPr>
          <w:sz w:val="16"/>
          <w:szCs w:val="26"/>
        </w:rPr>
        <w:t xml:space="preserve"> Hitlerism, with its genocide and other </w:t>
      </w:r>
      <w:r w:rsidRPr="00F3167B">
        <w:rPr>
          <w:rStyle w:val="Emphasis"/>
          <w:szCs w:val="26"/>
          <w:highlight w:val="green"/>
        </w:rPr>
        <w:t>programs of eradication</w:t>
      </w:r>
      <w:r w:rsidRPr="00BF6003">
        <w:rPr>
          <w:rStyle w:val="Emphasis"/>
          <w:szCs w:val="26"/>
        </w:rPr>
        <w:t xml:space="preserve">, is </w:t>
      </w:r>
      <w:r w:rsidRPr="00F3167B">
        <w:rPr>
          <w:rStyle w:val="Emphasis"/>
          <w:szCs w:val="26"/>
          <w:highlight w:val="green"/>
        </w:rPr>
        <w:t>only</w:t>
      </w:r>
      <w:r w:rsidRPr="00BF6003">
        <w:rPr>
          <w:sz w:val="16"/>
          <w:szCs w:val="26"/>
        </w:rPr>
        <w:t xml:space="preserve"> a quantitative extension, that is to say a consistent, </w:t>
      </w:r>
      <w:r w:rsidRPr="00F3167B">
        <w:rPr>
          <w:rStyle w:val="Emphasis"/>
          <w:szCs w:val="26"/>
          <w:highlight w:val="green"/>
        </w:rPr>
        <w:t>systematic</w:t>
      </w:r>
      <w:r w:rsidRPr="00BF6003">
        <w:rPr>
          <w:sz w:val="16"/>
          <w:szCs w:val="26"/>
        </w:rPr>
        <w:t xml:space="preserve">, and inexorably reﬁned outgrowth of racism </w:t>
      </w:r>
      <w:r w:rsidRPr="00F3167B">
        <w:rPr>
          <w:rStyle w:val="Emphasis"/>
          <w:szCs w:val="26"/>
          <w:highlight w:val="green"/>
        </w:rPr>
        <w:t>in its</w:t>
      </w:r>
      <w:r w:rsidRPr="00BF6003">
        <w:rPr>
          <w:sz w:val="16"/>
          <w:szCs w:val="26"/>
        </w:rPr>
        <w:t xml:space="preserve"> pure form, one that, in its turn, represents a concretization of the effort of existing, which, as the </w:t>
      </w:r>
      <w:r w:rsidRPr="00F3167B">
        <w:rPr>
          <w:rStyle w:val="Emphasis"/>
          <w:szCs w:val="26"/>
          <w:highlight w:val="green"/>
        </w:rPr>
        <w:t>reduction of the other</w:t>
      </w:r>
      <w:r w:rsidRPr="00BF6003">
        <w:rPr>
          <w:sz w:val="16"/>
          <w:szCs w:val="26"/>
        </w:rPr>
        <w:t xml:space="preserve"> to the same, is the nature of our existence (</w:t>
      </w:r>
      <w:proofErr w:type="spellStart"/>
      <w:r w:rsidRPr="00BF6003">
        <w:rPr>
          <w:sz w:val="16"/>
          <w:szCs w:val="26"/>
        </w:rPr>
        <w:t>without,on</w:t>
      </w:r>
      <w:proofErr w:type="spellEnd"/>
      <w:r w:rsidRPr="00BF6003">
        <w:rPr>
          <w:sz w:val="16"/>
          <w:szCs w:val="26"/>
        </w:rPr>
        <w:t xml:space="preserve"> the other hand, our being abandoned to this nature as a fatality, since as ethical beings we can overcome it). No one is invulnerable; any of us is a potential racist, and at least sometimes a real racist. </w:t>
      </w:r>
      <w:r w:rsidRPr="00F3167B">
        <w:rPr>
          <w:rStyle w:val="Emphasis"/>
          <w:szCs w:val="26"/>
          <w:highlight w:val="green"/>
        </w:rPr>
        <w:t>Racism</w:t>
      </w:r>
      <w:r w:rsidRPr="00BF6003">
        <w:rPr>
          <w:sz w:val="16"/>
          <w:szCs w:val="26"/>
        </w:rPr>
        <w:t xml:space="preserve">, like Hitlerism, does not occur by chance, or by an accidental turn. Nor is it an exceptional perversion occurring in a group of psychologically disturbed people. It </w:t>
      </w:r>
      <w:r w:rsidRPr="00F3167B">
        <w:rPr>
          <w:rStyle w:val="Emphasis"/>
          <w:szCs w:val="26"/>
          <w:highlight w:val="green"/>
        </w:rPr>
        <w:t>is</w:t>
      </w:r>
      <w:r w:rsidRPr="00BF6003">
        <w:rPr>
          <w:sz w:val="16"/>
          <w:szCs w:val="26"/>
        </w:rPr>
        <w:t xml:space="preserve"> a permanent possibility </w:t>
      </w:r>
      <w:r w:rsidRPr="00F3167B">
        <w:rPr>
          <w:rStyle w:val="Emphasis"/>
          <w:szCs w:val="26"/>
          <w:highlight w:val="green"/>
        </w:rPr>
        <w:t>woven into</w:t>
      </w:r>
      <w:r w:rsidRPr="00BF6003">
        <w:rPr>
          <w:sz w:val="16"/>
          <w:szCs w:val="26"/>
        </w:rPr>
        <w:t xml:space="preserve"> the dynamic of our very </w:t>
      </w:r>
      <w:r w:rsidRPr="00F3167B">
        <w:rPr>
          <w:rStyle w:val="Emphasis"/>
          <w:szCs w:val="26"/>
          <w:highlight w:val="green"/>
        </w:rPr>
        <w:t>being</w:t>
      </w:r>
      <w:r w:rsidRPr="00BF6003">
        <w:rPr>
          <w:sz w:val="16"/>
          <w:szCs w:val="26"/>
        </w:rPr>
        <w:t xml:space="preserve">, so that Whoever </w:t>
      </w:r>
      <w:r w:rsidRPr="00BF6003">
        <w:rPr>
          <w:sz w:val="16"/>
          <w:szCs w:val="26"/>
        </w:rPr>
        <w:lastRenderedPageBreak/>
        <w:t xml:space="preserve">accedes to and lives out the dynamic of his own being inevitably extends racism in one or another form (AS 60—61). </w:t>
      </w:r>
      <w:r w:rsidRPr="00BF6003">
        <w:rPr>
          <w:rStyle w:val="Emphasis"/>
          <w:szCs w:val="26"/>
        </w:rPr>
        <w:t>We can no longer blame racism</w:t>
      </w:r>
      <w:r w:rsidRPr="00BF6003">
        <w:rPr>
          <w:sz w:val="16"/>
          <w:szCs w:val="26"/>
        </w:rPr>
        <w:t xml:space="preserve"> and anti-Semitism </w:t>
      </w:r>
      <w:r w:rsidRPr="00BF6003">
        <w:rPr>
          <w:rStyle w:val="Emphasis"/>
          <w:szCs w:val="26"/>
        </w:rPr>
        <w:t>on "others,"</w:t>
      </w:r>
      <w:r w:rsidRPr="00BF6003">
        <w:rPr>
          <w:sz w:val="16"/>
          <w:szCs w:val="26"/>
        </w:rPr>
        <w:t xml:space="preserve"> for both their possibility and the temptation to them are borne in the dynamic of our ohm being: as "non-reciprocal determination of the other” (T I 99), which is precisely the kernel of our freedom (TI 97). It is specifically </w:t>
      </w:r>
      <w:r w:rsidRPr="00F3167B">
        <w:rPr>
          <w:rStyle w:val="Emphasis"/>
          <w:szCs w:val="26"/>
          <w:highlight w:val="green"/>
        </w:rPr>
        <w:t>to unmask this</w:t>
      </w:r>
      <w:r w:rsidRPr="00BF6003">
        <w:rPr>
          <w:rStyle w:val="Emphasis"/>
          <w:szCs w:val="26"/>
        </w:rPr>
        <w:t xml:space="preserve"> racist </w:t>
      </w:r>
      <w:r w:rsidRPr="00F3167B">
        <w:rPr>
          <w:rStyle w:val="Emphasis"/>
          <w:szCs w:val="26"/>
          <w:highlight w:val="green"/>
        </w:rPr>
        <w:t>violence</w:t>
      </w:r>
      <w:r w:rsidRPr="00BF6003">
        <w:rPr>
          <w:sz w:val="16"/>
          <w:szCs w:val="26"/>
        </w:rPr>
        <w:t xml:space="preserve">, and all forms of violence </w:t>
      </w:r>
      <w:r w:rsidRPr="00BF6003">
        <w:rPr>
          <w:rStyle w:val="Emphasis"/>
          <w:szCs w:val="26"/>
        </w:rPr>
        <w:t>as modalities of denial of the other</w:t>
      </w:r>
      <w:r w:rsidRPr="00BF6003">
        <w:rPr>
          <w:sz w:val="16"/>
          <w:szCs w:val="26"/>
        </w:rPr>
        <w:t xml:space="preserve"> as other, th</w:t>
      </w:r>
      <w:r w:rsidRPr="00BF6003">
        <w:rPr>
          <w:rStyle w:val="Emphasis"/>
          <w:szCs w:val="26"/>
        </w:rPr>
        <w:t xml:space="preserve">at </w:t>
      </w:r>
      <w:r w:rsidRPr="00BF6003">
        <w:rPr>
          <w:sz w:val="16"/>
          <w:szCs w:val="26"/>
        </w:rPr>
        <w:t>Levinas discerns</w:t>
      </w:r>
      <w:r w:rsidRPr="00F3167B">
        <w:rPr>
          <w:rStyle w:val="Emphasis"/>
          <w:szCs w:val="26"/>
          <w:highlight w:val="green"/>
        </w:rPr>
        <w:t xml:space="preserve"> the</w:t>
      </w:r>
      <w:r w:rsidRPr="00BF6003">
        <w:rPr>
          <w:rStyle w:val="Emphasis"/>
          <w:szCs w:val="26"/>
        </w:rPr>
        <w:t xml:space="preserve"> basic </w:t>
      </w:r>
      <w:r w:rsidRPr="00F3167B">
        <w:rPr>
          <w:rStyle w:val="Emphasis"/>
          <w:szCs w:val="26"/>
          <w:highlight w:val="green"/>
        </w:rPr>
        <w:t>ethical norm</w:t>
      </w:r>
      <w:r w:rsidRPr="00BF6003">
        <w:rPr>
          <w:rStyle w:val="Emphasis"/>
          <w:szCs w:val="26"/>
        </w:rPr>
        <w:t xml:space="preserve"> in the commandment </w:t>
      </w:r>
      <w:r w:rsidRPr="00BF6003">
        <w:rPr>
          <w:sz w:val="16"/>
          <w:szCs w:val="26"/>
        </w:rPr>
        <w:t xml:space="preserve">mentioned and explicated above, “Thou shall not kill,” which is to say in the commandment </w:t>
      </w:r>
      <w:proofErr w:type="gramStart"/>
      <w:r w:rsidRPr="00BF6003">
        <w:rPr>
          <w:sz w:val="16"/>
          <w:szCs w:val="26"/>
        </w:rPr>
        <w:t>to ;respect</w:t>
      </w:r>
      <w:proofErr w:type="gramEnd"/>
      <w:r w:rsidRPr="00BF6003">
        <w:rPr>
          <w:sz w:val="16"/>
          <w:szCs w:val="26"/>
        </w:rPr>
        <w:t xml:space="preserve"> the otherness of the other. </w:t>
      </w:r>
      <w:r w:rsidRPr="00BF6003">
        <w:rPr>
          <w:rStyle w:val="Emphasis"/>
          <w:szCs w:val="26"/>
        </w:rPr>
        <w:t xml:space="preserve">In committing to the possible overcoming of evil, and of </w:t>
      </w:r>
      <w:proofErr w:type="gramStart"/>
      <w:r w:rsidRPr="00BF6003">
        <w:rPr>
          <w:rStyle w:val="Emphasis"/>
          <w:szCs w:val="26"/>
        </w:rPr>
        <w:t>racism</w:t>
      </w:r>
      <w:r w:rsidRPr="00BF6003">
        <w:rPr>
          <w:sz w:val="16"/>
          <w:szCs w:val="26"/>
        </w:rPr>
        <w:t xml:space="preserve"> in particular, through</w:t>
      </w:r>
      <w:proofErr w:type="gramEnd"/>
      <w:r w:rsidRPr="00BF6003">
        <w:rPr>
          <w:sz w:val="16"/>
          <w:szCs w:val="26"/>
        </w:rPr>
        <w:t xml:space="preserve"> the ethical choice for the good, Levinas certainly realizes how vulnerable this "overcoming" of evil is. </w:t>
      </w:r>
      <w:r w:rsidRPr="00F3167B">
        <w:rPr>
          <w:rStyle w:val="Emphasis"/>
          <w:szCs w:val="26"/>
          <w:highlight w:val="green"/>
        </w:rPr>
        <w:t>By rejecting the idea that</w:t>
      </w:r>
      <w:r w:rsidRPr="00BF6003">
        <w:rPr>
          <w:rStyle w:val="Emphasis"/>
          <w:szCs w:val="26"/>
        </w:rPr>
        <w:t xml:space="preserve"> every </w:t>
      </w:r>
      <w:r w:rsidRPr="00F3167B">
        <w:rPr>
          <w:rStyle w:val="Emphasis"/>
          <w:szCs w:val="26"/>
          <w:highlight w:val="green"/>
        </w:rPr>
        <w:t>objective</w:t>
      </w:r>
      <w:r w:rsidRPr="00BF6003">
        <w:rPr>
          <w:rStyle w:val="Emphasis"/>
          <w:szCs w:val="26"/>
        </w:rPr>
        <w:t xml:space="preserve"> system, through its ironclad, mechanistic </w:t>
      </w:r>
      <w:proofErr w:type="gramStart"/>
      <w:r w:rsidRPr="00F3167B">
        <w:rPr>
          <w:rStyle w:val="Emphasis"/>
          <w:szCs w:val="26"/>
          <w:highlight w:val="green"/>
        </w:rPr>
        <w:t>laws</w:t>
      </w:r>
      <w:proofErr w:type="gramEnd"/>
      <w:r w:rsidRPr="00BF6003">
        <w:rPr>
          <w:rStyle w:val="Emphasis"/>
          <w:szCs w:val="26"/>
        </w:rPr>
        <w:t xml:space="preserve"> and coerciveness, might be able to </w:t>
      </w:r>
      <w:r w:rsidRPr="00F3167B">
        <w:rPr>
          <w:rStyle w:val="Emphasis"/>
          <w:szCs w:val="26"/>
          <w:highlight w:val="green"/>
        </w:rPr>
        <w:t>render evil impossible</w:t>
      </w:r>
      <w:r w:rsidRPr="00BF6003">
        <w:rPr>
          <w:rStyle w:val="Emphasis"/>
          <w:szCs w:val="26"/>
        </w:rPr>
        <w:t xml:space="preserve"> forever, and </w:t>
      </w:r>
      <w:r w:rsidRPr="00F3167B">
        <w:rPr>
          <w:rStyle w:val="Emphasis"/>
          <w:szCs w:val="26"/>
          <w:highlight w:val="green"/>
        </w:rPr>
        <w:t>instead basing everything on</w:t>
      </w:r>
      <w:r w:rsidRPr="00BF6003">
        <w:rPr>
          <w:rStyle w:val="Emphasis"/>
          <w:szCs w:val="26"/>
        </w:rPr>
        <w:t xml:space="preserve"> the ethical call to the good, he makes clear that abuse, violence, and the racist exclusion and elimination of </w:t>
      </w:r>
      <w:r w:rsidRPr="00F3167B">
        <w:rPr>
          <w:rStyle w:val="Emphasis"/>
          <w:szCs w:val="26"/>
          <w:highlight w:val="green"/>
        </w:rPr>
        <w:t>the other</w:t>
      </w:r>
      <w:r w:rsidRPr="00BF6003">
        <w:rPr>
          <w:rStyle w:val="Emphasis"/>
          <w:szCs w:val="26"/>
        </w:rPr>
        <w:t xml:space="preserve"> are constantly possible and can never be definitively overcome. In ethics, there is no eschatology, </w:t>
      </w:r>
      <w:r w:rsidRPr="00F3167B">
        <w:rPr>
          <w:rStyle w:val="Emphasis"/>
          <w:szCs w:val="26"/>
          <w:highlight w:val="green"/>
        </w:rPr>
        <w:t>in</w:t>
      </w:r>
      <w:r w:rsidRPr="00BF6003">
        <w:rPr>
          <w:rStyle w:val="Emphasis"/>
          <w:szCs w:val="26"/>
        </w:rPr>
        <w:t xml:space="preserve"> the sense of </w:t>
      </w:r>
      <w:r w:rsidRPr="00F3167B">
        <w:rPr>
          <w:rStyle w:val="Emphasis"/>
          <w:szCs w:val="26"/>
          <w:highlight w:val="green"/>
        </w:rPr>
        <w:t>a guaranteed</w:t>
      </w:r>
      <w:r w:rsidRPr="00BF6003">
        <w:rPr>
          <w:rStyle w:val="Emphasis"/>
          <w:szCs w:val="26"/>
        </w:rPr>
        <w:t xml:space="preserve"> "better world” or "</w:t>
      </w:r>
      <w:r w:rsidRPr="00F3167B">
        <w:rPr>
          <w:rStyle w:val="Emphasis"/>
          <w:szCs w:val="26"/>
          <w:highlight w:val="green"/>
        </w:rPr>
        <w:t>world without evil</w:t>
      </w:r>
      <w:r w:rsidRPr="00BF6003">
        <w:rPr>
          <w:rStyle w:val="Emphasis"/>
          <w:szCs w:val="26"/>
        </w:rPr>
        <w:t>.”</w:t>
      </w:r>
      <w:r w:rsidRPr="00BF6003">
        <w:rPr>
          <w:sz w:val="16"/>
          <w:szCs w:val="26"/>
        </w:rPr>
        <w:t xml:space="preserve"> There is only </w:t>
      </w:r>
      <w:proofErr w:type="gramStart"/>
      <w:r w:rsidRPr="00BF6003">
        <w:rPr>
          <w:sz w:val="16"/>
          <w:szCs w:val="26"/>
        </w:rPr>
        <w:t>the ”good</w:t>
      </w:r>
      <w:proofErr w:type="gramEnd"/>
      <w:r w:rsidRPr="00BF6003">
        <w:rPr>
          <w:sz w:val="16"/>
          <w:szCs w:val="26"/>
        </w:rPr>
        <w:t xml:space="preserve"> will” that must always prove itself in a choice against evil that is neither evident nor easy. Only in this way can there be a good future and justice for the other: only through ethical vigilance with respect to all forms of violence, tyranny, hate, and racism, and a </w:t>
      </w:r>
      <w:r w:rsidRPr="00F3167B">
        <w:rPr>
          <w:rStyle w:val="Emphasis"/>
          <w:szCs w:val="26"/>
          <w:highlight w:val="green"/>
        </w:rPr>
        <w:t>society that</w:t>
      </w:r>
      <w:r w:rsidRPr="00BF6003">
        <w:rPr>
          <w:rStyle w:val="Emphasis"/>
          <w:szCs w:val="26"/>
        </w:rPr>
        <w:t xml:space="preserve"> </w:t>
      </w:r>
      <w:r w:rsidRPr="00F3167B">
        <w:rPr>
          <w:rStyle w:val="Emphasis"/>
          <w:szCs w:val="26"/>
          <w:highlight w:val="green"/>
        </w:rPr>
        <w:t>nurtures</w:t>
      </w:r>
      <w:r w:rsidRPr="00BF6003">
        <w:rPr>
          <w:sz w:val="16"/>
          <w:szCs w:val="26"/>
        </w:rPr>
        <w:t xml:space="preserve"> in both our upbringing and education a “sensibility” for </w:t>
      </w:r>
      <w:r w:rsidRPr="00F3167B">
        <w:rPr>
          <w:rStyle w:val="Emphasis"/>
          <w:szCs w:val="26"/>
          <w:highlight w:val="green"/>
        </w:rPr>
        <w:t>the other</w:t>
      </w:r>
      <w:r w:rsidRPr="00BF6003">
        <w:rPr>
          <w:sz w:val="16"/>
          <w:szCs w:val="26"/>
        </w:rPr>
        <w:t xml:space="preserve"> as “stranger.” Such a sensitivity </w:t>
      </w:r>
      <w:r w:rsidRPr="00BF6003">
        <w:rPr>
          <w:rStyle w:val="Emphasis"/>
          <w:szCs w:val="26"/>
        </w:rPr>
        <w:t>takes in</w:t>
      </w:r>
      <w:r w:rsidRPr="00BF6003">
        <w:rPr>
          <w:sz w:val="16"/>
          <w:szCs w:val="26"/>
        </w:rPr>
        <w:t xml:space="preserve"> full seriousness </w:t>
      </w:r>
      <w:r w:rsidRPr="00BF6003">
        <w:rPr>
          <w:rStyle w:val="Emphasis"/>
          <w:szCs w:val="26"/>
        </w:rPr>
        <w:t>the ethical essence of the human</w:t>
      </w:r>
      <w:r w:rsidRPr="00BF6003">
        <w:rPr>
          <w:sz w:val="16"/>
          <w:szCs w:val="26"/>
        </w:rPr>
        <w:t xml:space="preserve"> </w:t>
      </w:r>
      <w:proofErr w:type="gramStart"/>
      <w:r w:rsidRPr="00BF6003">
        <w:rPr>
          <w:sz w:val="16"/>
          <w:szCs w:val="26"/>
        </w:rPr>
        <w:t xml:space="preserve">person, </w:t>
      </w:r>
      <w:r w:rsidRPr="00BF6003">
        <w:rPr>
          <w:rStyle w:val="Emphasis"/>
          <w:szCs w:val="26"/>
        </w:rPr>
        <w:t>and</w:t>
      </w:r>
      <w:proofErr w:type="gramEnd"/>
      <w:r w:rsidRPr="00BF6003">
        <w:rPr>
          <w:sz w:val="16"/>
          <w:szCs w:val="26"/>
        </w:rPr>
        <w:t xml:space="preserve"> serves always to </w:t>
      </w:r>
      <w:r w:rsidRPr="00F3167B">
        <w:rPr>
          <w:rStyle w:val="Emphasis"/>
          <w:szCs w:val="26"/>
          <w:highlight w:val="green"/>
        </w:rPr>
        <w:t>put us back on the path</w:t>
      </w:r>
      <w:r w:rsidRPr="00BF6003">
        <w:rPr>
          <w:sz w:val="16"/>
          <w:szCs w:val="26"/>
        </w:rPr>
        <w:t xml:space="preserve"> to a culture "</w:t>
      </w:r>
      <w:r w:rsidRPr="00F3167B">
        <w:rPr>
          <w:rStyle w:val="Emphasis"/>
          <w:szCs w:val="26"/>
          <w:highlight w:val="green"/>
        </w:rPr>
        <w:t>where the other counts more than I</w:t>
      </w:r>
      <w:r w:rsidRPr="00BF6003">
        <w:rPr>
          <w:rStyle w:val="Emphasis"/>
          <w:szCs w:val="26"/>
        </w:rPr>
        <w:t xml:space="preserve"> do,”</w:t>
      </w:r>
      <w:r w:rsidRPr="00BF6003">
        <w:rPr>
          <w:sz w:val="16"/>
          <w:szCs w:val="26"/>
        </w:rPr>
        <w:t xml:space="preserve"> and where the most foreign enjoys our complete hospitality.</w:t>
      </w:r>
    </w:p>
    <w:p w14:paraId="75A3044A" w14:textId="77777777" w:rsidR="00725186" w:rsidRDefault="00725186" w:rsidP="00725186">
      <w:pPr>
        <w:pStyle w:val="Heading4"/>
      </w:pPr>
      <w:r>
        <w:t xml:space="preserve">5] Social relations are </w:t>
      </w:r>
      <w:r w:rsidRPr="00D32655">
        <w:rPr>
          <w:u w:val="single"/>
        </w:rPr>
        <w:t>dynamic</w:t>
      </w:r>
      <w:r>
        <w:t xml:space="preserve"> and constantly being </w:t>
      </w:r>
      <w:r w:rsidRPr="00D32655">
        <w:rPr>
          <w:u w:val="single"/>
        </w:rPr>
        <w:t>decentered</w:t>
      </w:r>
      <w:r>
        <w:t xml:space="preserve"> from normative systems of knowledge; only pragmatism’s understanding of </w:t>
      </w:r>
      <w:r w:rsidRPr="00D32655">
        <w:rPr>
          <w:u w:val="single"/>
        </w:rPr>
        <w:t>interactive knowledge production</w:t>
      </w:r>
      <w:r>
        <w:t xml:space="preserve"> can mitigate entrenched violence.</w:t>
      </w:r>
    </w:p>
    <w:p w14:paraId="09E87476" w14:textId="77777777" w:rsidR="00725186" w:rsidRPr="002E7AD3" w:rsidRDefault="00725186" w:rsidP="00725186">
      <w:r w:rsidRPr="007B5992">
        <w:rPr>
          <w:rStyle w:val="Style13ptBold"/>
        </w:rPr>
        <w:t>Kadlec 8</w:t>
      </w:r>
      <w:r w:rsidRPr="007B5992">
        <w:t>, Alison. "Critical pragmatism and deliberative democracy." </w:t>
      </w:r>
      <w:proofErr w:type="spellStart"/>
      <w:r w:rsidRPr="007B5992">
        <w:t>Theoria</w:t>
      </w:r>
      <w:proofErr w:type="spellEnd"/>
      <w:r w:rsidRPr="007B5992">
        <w:t> 55.117 (2008): 54-80. (</w:t>
      </w:r>
      <w:proofErr w:type="gramStart"/>
      <w:r w:rsidRPr="007B5992">
        <w:t>doctorate</w:t>
      </w:r>
      <w:proofErr w:type="gramEnd"/>
      <w:r w:rsidRPr="007B5992">
        <w:t xml:space="preserve"> in political science from the University of Minnesota and bachelor's degrees from Michigan State University in political theory, constitutional democracy and English literature.)</w:t>
      </w:r>
      <w:r>
        <w:t>//Elmer and UT AI and Dulles AS</w:t>
      </w:r>
    </w:p>
    <w:p w14:paraId="35C883CC" w14:textId="77777777" w:rsidR="00725186" w:rsidRDefault="00725186" w:rsidP="00725186">
      <w:pPr>
        <w:rPr>
          <w:sz w:val="12"/>
        </w:rPr>
      </w:pPr>
      <w:r w:rsidRPr="0004325E">
        <w:rPr>
          <w:u w:val="single"/>
        </w:rPr>
        <w:t>Social Intelligence: The Critical Potential Lived Experience</w:t>
      </w:r>
      <w:r w:rsidRPr="00B314F1">
        <w:rPr>
          <w:sz w:val="12"/>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04325E">
        <w:rPr>
          <w:u w:val="single"/>
        </w:rPr>
        <w:t xml:space="preserve">Because Dewey's notion of </w:t>
      </w:r>
      <w:r w:rsidRPr="00F3167B">
        <w:rPr>
          <w:highlight w:val="green"/>
          <w:u w:val="single"/>
        </w:rPr>
        <w:t xml:space="preserve">experience is </w:t>
      </w:r>
      <w:r w:rsidRPr="00F3167B">
        <w:rPr>
          <w:b/>
          <w:bCs/>
          <w:highlight w:val="green"/>
          <w:u w:val="single"/>
          <w:bdr w:val="single" w:sz="4" w:space="0" w:color="auto"/>
        </w:rPr>
        <w:t>social, active, and educative,</w:t>
      </w:r>
      <w:r w:rsidRPr="00F3167B">
        <w:rPr>
          <w:highlight w:val="green"/>
          <w:u w:val="single"/>
        </w:rPr>
        <w:t xml:space="preserve"> </w:t>
      </w:r>
      <w:r w:rsidRPr="0004325E">
        <w:rPr>
          <w:u w:val="single"/>
        </w:rPr>
        <w:t xml:space="preserve">what he calls the </w:t>
      </w:r>
      <w:r w:rsidRPr="00B314F1">
        <w:rPr>
          <w:u w:val="single"/>
        </w:rPr>
        <w:t>'experiential continuum'</w:t>
      </w:r>
      <w:r w:rsidRPr="0004325E">
        <w:rPr>
          <w:u w:val="single"/>
        </w:rPr>
        <w:t xml:space="preserve"> is the process by which we are best able to develop social intelligence. </w:t>
      </w:r>
      <w:r w:rsidRPr="00B314F1">
        <w:rPr>
          <w:sz w:val="12"/>
        </w:rPr>
        <w:t xml:space="preserve">The 'experiential continuum' is </w:t>
      </w:r>
      <w:proofErr w:type="spellStart"/>
      <w:r w:rsidRPr="00B314F1">
        <w:rPr>
          <w:sz w:val="12"/>
        </w:rPr>
        <w:t>characterised</w:t>
      </w:r>
      <w:proofErr w:type="spellEnd"/>
      <w:r w:rsidRPr="00B314F1">
        <w:rPr>
          <w:sz w:val="12"/>
        </w:rPr>
        <w:t xml:space="preserve"> by our enduring and undergoing the consequences of our actions, and intelligence is to be understood as the self-conscious and ongoing process of adjusting our attitudes in light of these consequences.25 In The Public and Its </w:t>
      </w:r>
      <w:proofErr w:type="gramStart"/>
      <w:r w:rsidRPr="00B314F1">
        <w:rPr>
          <w:sz w:val="12"/>
        </w:rPr>
        <w:t>Problems ,</w:t>
      </w:r>
      <w:proofErr w:type="gramEnd"/>
      <w:r w:rsidRPr="00B314F1">
        <w:rPr>
          <w:sz w:val="12"/>
        </w:rPr>
        <w:t xml:space="preserve">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04325E">
        <w:rPr>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B314F1">
        <w:rPr>
          <w:sz w:val="12"/>
        </w:rPr>
        <w:t xml:space="preserve">.27 Dewey's unflagging faith in </w:t>
      </w:r>
      <w:r w:rsidRPr="00F3167B">
        <w:rPr>
          <w:highlight w:val="green"/>
          <w:u w:val="single"/>
        </w:rPr>
        <w:t>the transformative potential of social intelligence</w:t>
      </w:r>
      <w:r w:rsidRPr="00B314F1">
        <w:rPr>
          <w:sz w:val="12"/>
        </w:rPr>
        <w:t xml:space="preserve"> </w:t>
      </w:r>
      <w:r w:rsidRPr="00B314F1">
        <w:rPr>
          <w:u w:val="single"/>
        </w:rPr>
        <w:t>intrinsic to democracy</w:t>
      </w:r>
      <w:r w:rsidRPr="00B314F1">
        <w:rPr>
          <w:sz w:val="12"/>
        </w:rPr>
        <w:t xml:space="preserve"> </w:t>
      </w:r>
      <w:r w:rsidRPr="00B314F1">
        <w:rPr>
          <w:u w:val="single"/>
        </w:rPr>
        <w:t>as a way of life</w:t>
      </w:r>
      <w:r w:rsidRPr="0004325E">
        <w:rPr>
          <w:u w:val="single"/>
        </w:rPr>
        <w:t xml:space="preserve"> </w:t>
      </w:r>
      <w:r w:rsidRPr="00F3167B">
        <w:rPr>
          <w:b/>
          <w:bCs/>
          <w:highlight w:val="green"/>
          <w:u w:val="single"/>
        </w:rPr>
        <w:t>is not Utopian</w:t>
      </w:r>
      <w:r w:rsidRPr="0004325E">
        <w:rPr>
          <w:u w:val="single"/>
        </w:rPr>
        <w:t xml:space="preserve">, </w:t>
      </w:r>
      <w:r w:rsidRPr="00F023A1">
        <w:rPr>
          <w:u w:val="single"/>
        </w:rPr>
        <w:t>nor is it based on a belief that all problems are finally solvable</w:t>
      </w:r>
      <w:r w:rsidRPr="0004325E">
        <w:rPr>
          <w:u w:val="single"/>
        </w:rPr>
        <w:t xml:space="preserve">. Rather, </w:t>
      </w:r>
      <w:r w:rsidRPr="00F3167B">
        <w:rPr>
          <w:highlight w:val="green"/>
          <w:u w:val="single"/>
        </w:rPr>
        <w:t xml:space="preserve">it expresses a moral commitment </w:t>
      </w:r>
      <w:r w:rsidRPr="0004325E">
        <w:rPr>
          <w:u w:val="single"/>
        </w:rPr>
        <w:t xml:space="preserve">that suggests </w:t>
      </w:r>
      <w:r w:rsidRPr="00F3167B">
        <w:rPr>
          <w:highlight w:val="green"/>
          <w:u w:val="single"/>
        </w:rPr>
        <w:t xml:space="preserve">that a working </w:t>
      </w:r>
      <w:r w:rsidRPr="0004325E">
        <w:rPr>
          <w:u w:val="single"/>
        </w:rPr>
        <w:t xml:space="preserve">faith in </w:t>
      </w:r>
      <w:r w:rsidRPr="00F3167B">
        <w:rPr>
          <w:highlight w:val="green"/>
          <w:u w:val="single"/>
        </w:rPr>
        <w:t xml:space="preserve">social intelligence is our best shot at crafting </w:t>
      </w:r>
      <w:r w:rsidRPr="0004325E">
        <w:rPr>
          <w:u w:val="single"/>
        </w:rPr>
        <w:t xml:space="preserve">habits and </w:t>
      </w:r>
      <w:r w:rsidRPr="00F3167B">
        <w:rPr>
          <w:highlight w:val="green"/>
          <w:u w:val="single"/>
        </w:rPr>
        <w:t xml:space="preserve">institutions that will further </w:t>
      </w:r>
      <w:r w:rsidRPr="0004325E">
        <w:rPr>
          <w:u w:val="single"/>
        </w:rPr>
        <w:t xml:space="preserve">encourage us to identify </w:t>
      </w:r>
      <w:r w:rsidRPr="00F3167B">
        <w:rPr>
          <w:b/>
          <w:bCs/>
          <w:highlight w:val="green"/>
          <w:u w:val="single"/>
        </w:rPr>
        <w:t xml:space="preserve">new opportunities </w:t>
      </w:r>
      <w:r w:rsidRPr="00B314F1">
        <w:rPr>
          <w:b/>
          <w:bCs/>
          <w:u w:val="single"/>
        </w:rPr>
        <w:t>for the expansion of our capacities</w:t>
      </w:r>
      <w:r w:rsidRPr="00B314F1">
        <w:rPr>
          <w:u w:val="single"/>
        </w:rPr>
        <w:t xml:space="preserve"> </w:t>
      </w:r>
      <w:r w:rsidRPr="0004325E">
        <w:rPr>
          <w:u w:val="single"/>
        </w:rPr>
        <w:t>moving forward</w:t>
      </w:r>
      <w:r w:rsidRPr="00B314F1">
        <w:rPr>
          <w:sz w:val="12"/>
        </w:rPr>
        <w:t xml:space="preserve">. </w:t>
      </w:r>
      <w:r w:rsidRPr="0004325E">
        <w:rPr>
          <w:u w:val="single"/>
        </w:rPr>
        <w:t xml:space="preserve">The upshot here is </w:t>
      </w:r>
      <w:r w:rsidRPr="00F023A1">
        <w:rPr>
          <w:u w:val="single"/>
        </w:rPr>
        <w:t xml:space="preserve">that democracy as a way of life means, above all, that we </w:t>
      </w:r>
      <w:r w:rsidRPr="00F023A1">
        <w:rPr>
          <w:u w:val="single"/>
        </w:rPr>
        <w:lastRenderedPageBreak/>
        <w:t>stop thinking of democracy as a thing and start thinking about it as a way.</w:t>
      </w:r>
      <w:r w:rsidRPr="00B314F1">
        <w:rPr>
          <w:sz w:val="12"/>
        </w:rPr>
        <w:t xml:space="preserve"> Democracy is belief in the ability of human experience to generate the aims and methods by which further experience will grow in ordered richness</w:t>
      </w:r>
      <w:proofErr w:type="gramStart"/>
      <w:r w:rsidRPr="00B314F1">
        <w:rPr>
          <w:sz w:val="12"/>
        </w:rPr>
        <w:t>. . . .</w:t>
      </w:r>
      <w:proofErr w:type="gramEnd"/>
      <w:r w:rsidRPr="00B314F1">
        <w:rPr>
          <w:sz w:val="12"/>
        </w:rPr>
        <w:t xml:space="preserve"> </w:t>
      </w:r>
      <w:r w:rsidRPr="0004325E">
        <w:rPr>
          <w:u w:val="single"/>
        </w:rPr>
        <w:t xml:space="preserve">Democracy is the faith that </w:t>
      </w:r>
      <w:r w:rsidRPr="00B314F1">
        <w:rPr>
          <w:u w:val="single"/>
        </w:rPr>
        <w:t xml:space="preserve">the process of </w:t>
      </w:r>
      <w:r w:rsidRPr="00F3167B">
        <w:rPr>
          <w:highlight w:val="green"/>
          <w:u w:val="single"/>
        </w:rPr>
        <w:t xml:space="preserve">experience is more important than any </w:t>
      </w:r>
      <w:r w:rsidRPr="0004325E">
        <w:rPr>
          <w:u w:val="single"/>
        </w:rPr>
        <w:t xml:space="preserve">special </w:t>
      </w:r>
      <w:r w:rsidRPr="00F3167B">
        <w:rPr>
          <w:highlight w:val="green"/>
          <w:u w:val="single"/>
        </w:rPr>
        <w:t xml:space="preserve">result </w:t>
      </w:r>
      <w:r w:rsidRPr="0004325E">
        <w:rPr>
          <w:u w:val="single"/>
        </w:rPr>
        <w:t xml:space="preserve">attained, so that the special results achieved are of ultimate value only as they are used to enrich and order the ongoing process. </w:t>
      </w:r>
      <w:r w:rsidRPr="00B314F1">
        <w:rPr>
          <w:sz w:val="12"/>
        </w:rPr>
        <w:t xml:space="preserve">Since the process of </w:t>
      </w:r>
      <w:r w:rsidRPr="00B314F1">
        <w:rPr>
          <w:u w:val="single"/>
        </w:rPr>
        <w:t>experience</w:t>
      </w:r>
      <w:r w:rsidRPr="00B314F1">
        <w:rPr>
          <w:sz w:val="12"/>
        </w:rPr>
        <w:t xml:space="preserve"> </w:t>
      </w:r>
      <w:r w:rsidRPr="00B314F1">
        <w:rPr>
          <w:u w:val="single"/>
        </w:rPr>
        <w:t>is</w:t>
      </w:r>
      <w:r w:rsidRPr="00B314F1">
        <w:rPr>
          <w:sz w:val="12"/>
        </w:rPr>
        <w:t xml:space="preserve"> </w:t>
      </w:r>
      <w:r w:rsidRPr="00B314F1">
        <w:rPr>
          <w:u w:val="single"/>
        </w:rPr>
        <w:t xml:space="preserve">capable of being </w:t>
      </w:r>
      <w:r w:rsidRPr="00B314F1">
        <w:rPr>
          <w:b/>
          <w:bCs/>
          <w:u w:val="single"/>
        </w:rPr>
        <w:t>educative</w:t>
      </w:r>
      <w:r w:rsidRPr="00B314F1">
        <w:rPr>
          <w:u w:val="single"/>
        </w:rPr>
        <w:t>, faith in democracy is all one with faith in experience and education.</w:t>
      </w:r>
      <w:r w:rsidRPr="00B314F1">
        <w:rPr>
          <w:sz w:val="12"/>
        </w:rPr>
        <w:t xml:space="preserve"> All ends and values that are cut off from the ongoing process become arrests and fixations. They strive to fixate what has been gained instead of using it to open the road and point the way to new and better experiences.</w:t>
      </w:r>
      <w:r w:rsidRPr="00B314F1">
        <w:rPr>
          <w:u w:val="single"/>
        </w:rPr>
        <w:t>28 On this account, social intelligence is not a possession, it is a de-</w:t>
      </w:r>
      <w:proofErr w:type="spellStart"/>
      <w:r w:rsidRPr="00B314F1">
        <w:rPr>
          <w:u w:val="single"/>
        </w:rPr>
        <w:t>centred</w:t>
      </w:r>
      <w:proofErr w:type="spellEnd"/>
      <w:r w:rsidRPr="00B314F1">
        <w:rPr>
          <w:u w:val="single"/>
        </w:rPr>
        <w:t xml:space="preserve"> and educative process of ordering our </w:t>
      </w:r>
      <w:r w:rsidRPr="00B314F1">
        <w:rPr>
          <w:b/>
          <w:bCs/>
          <w:u w:val="single"/>
        </w:rPr>
        <w:t>experiences</w:t>
      </w:r>
      <w:r w:rsidRPr="00B314F1">
        <w:rPr>
          <w:u w:val="single"/>
        </w:rPr>
        <w:t xml:space="preserve"> through manifold </w:t>
      </w:r>
      <w:r w:rsidRPr="00B314F1">
        <w:rPr>
          <w:b/>
          <w:bCs/>
          <w:u w:val="single"/>
        </w:rPr>
        <w:t>communication</w:t>
      </w:r>
      <w:r w:rsidRPr="00B314F1">
        <w:rPr>
          <w:sz w:val="12"/>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w:t>
      </w:r>
      <w:proofErr w:type="gramStart"/>
      <w:r w:rsidRPr="00B314F1">
        <w:rPr>
          <w:sz w:val="12"/>
        </w:rPr>
        <w:t>In</w:t>
      </w:r>
      <w:proofErr w:type="gramEnd"/>
      <w:r w:rsidRPr="00B314F1">
        <w:rPr>
          <w:sz w:val="12"/>
        </w:rPr>
        <w:t xml:space="preserve"> turn, the 'proper conditions' for social intelligence then are those that increase our ability to perceive the complex shared consequences of our choices and practices. Intelligence is social in pragmatism because it requires the development of both </w:t>
      </w:r>
      <w:proofErr w:type="spellStart"/>
      <w:r w:rsidRPr="00B314F1">
        <w:rPr>
          <w:sz w:val="12"/>
        </w:rPr>
        <w:t>firstand</w:t>
      </w:r>
      <w:proofErr w:type="spellEnd"/>
      <w:r w:rsidRPr="00B314F1">
        <w:rPr>
          <w:sz w:val="12"/>
        </w:rPr>
        <w:t xml:space="preserve">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F3167B">
        <w:rPr>
          <w:highlight w:val="green"/>
          <w:u w:val="single"/>
        </w:rPr>
        <w:t xml:space="preserve">We are </w:t>
      </w:r>
      <w:r w:rsidRPr="00B314F1">
        <w:rPr>
          <w:u w:val="single"/>
        </w:rPr>
        <w:t>not passive receivers</w:t>
      </w:r>
      <w:r w:rsidRPr="00B314F1">
        <w:rPr>
          <w:sz w:val="12"/>
        </w:rPr>
        <w:t xml:space="preserve"> </w:t>
      </w:r>
      <w:r w:rsidRPr="00B314F1">
        <w:rPr>
          <w:u w:val="single"/>
        </w:rPr>
        <w:t xml:space="preserve">of information, </w:t>
      </w:r>
      <w:r w:rsidRPr="00B314F1">
        <w:rPr>
          <w:b/>
          <w:bCs/>
          <w:u w:val="single"/>
          <w:bdr w:val="single" w:sz="4" w:space="0" w:color="auto"/>
        </w:rPr>
        <w:t xml:space="preserve">but </w:t>
      </w:r>
      <w:r w:rsidRPr="00F3167B">
        <w:rPr>
          <w:b/>
          <w:bCs/>
          <w:highlight w:val="green"/>
          <w:u w:val="single"/>
          <w:bdr w:val="single" w:sz="4" w:space="0" w:color="auto"/>
        </w:rPr>
        <w:t>dynamic interactors</w:t>
      </w:r>
      <w:r w:rsidRPr="00FF4271">
        <w:rPr>
          <w:u w:val="single"/>
        </w:rPr>
        <w:t xml:space="preserve">, and therefore intelligence is intrinsically communicative. Free inquiry is the engine of social intelligence, which is in turn based on our willingness to have our </w:t>
      </w:r>
      <w:proofErr w:type="spellStart"/>
      <w:r w:rsidRPr="00FF4271">
        <w:rPr>
          <w:u w:val="single"/>
        </w:rPr>
        <w:t>firstorder</w:t>
      </w:r>
      <w:proofErr w:type="spellEnd"/>
      <w:r w:rsidRPr="00FF4271">
        <w:rPr>
          <w:u w:val="single"/>
        </w:rPr>
        <w:t xml:space="preserve"> </w:t>
      </w:r>
      <w:r w:rsidRPr="00B314F1">
        <w:rPr>
          <w:u w:val="single"/>
        </w:rPr>
        <w:t>attitudes adjusted in light of our second-order attitudes</w:t>
      </w:r>
      <w:r w:rsidRPr="00B314F1">
        <w:rPr>
          <w:sz w:val="12"/>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w:t>
      </w:r>
      <w:proofErr w:type="gramStart"/>
      <w:r w:rsidRPr="00B314F1">
        <w:rPr>
          <w:sz w:val="12"/>
        </w:rPr>
        <w:t>ever richer</w:t>
      </w:r>
      <w:proofErr w:type="gramEnd"/>
      <w:r w:rsidRPr="00B314F1">
        <w:rPr>
          <w:sz w:val="12"/>
        </w:rPr>
        <w:t xml:space="preserve"> context for the ongoing development of our ability to perceive the relationship between our beliefs, practices, and institutions. By taking a principal focus on increasing our ability for </w:t>
      </w:r>
      <w:proofErr w:type="spellStart"/>
      <w:r w:rsidRPr="00B314F1">
        <w:rPr>
          <w:sz w:val="12"/>
        </w:rPr>
        <w:t>evermore</w:t>
      </w:r>
      <w:proofErr w:type="spellEnd"/>
      <w:r w:rsidRPr="00B314F1">
        <w:rPr>
          <w:sz w:val="12"/>
        </w:rPr>
        <w:t xml:space="preserve"> sophisticated perception of the consequences of our habits of thought and action, we will be better </w:t>
      </w:r>
      <w:r w:rsidRPr="00B314F1">
        <w:rPr>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B314F1">
        <w:rPr>
          <w:sz w:val="12"/>
        </w:rPr>
        <w:t xml:space="preserve">. Turning back to the challenges leveled by radical democratic theorists, we can begin to see the opportunities made possible by critical pragmatism. </w:t>
      </w:r>
      <w:r w:rsidRPr="00B314F1">
        <w:rPr>
          <w:u w:val="single"/>
        </w:rPr>
        <w:t>Tapping into the critical potential of lived experience under conditions of unalterable changefulness begins with the therapeutic recognition that there is no such thing as a unified field of power directed entirely by stable and fixed interests. The first implication here is that</w:t>
      </w:r>
      <w:r w:rsidRPr="00FF4271">
        <w:rPr>
          <w:u w:val="single"/>
        </w:rPr>
        <w:t xml:space="preserve"> </w:t>
      </w:r>
      <w:r w:rsidRPr="00F3167B">
        <w:rPr>
          <w:highlight w:val="green"/>
          <w:u w:val="single"/>
        </w:rPr>
        <w:t xml:space="preserve">there are </w:t>
      </w:r>
      <w:r w:rsidRPr="00FF4271">
        <w:rPr>
          <w:u w:val="single"/>
        </w:rPr>
        <w:t xml:space="preserve">always </w:t>
      </w:r>
      <w:r w:rsidRPr="00F3167B">
        <w:rPr>
          <w:highlight w:val="green"/>
          <w:u w:val="single"/>
        </w:rPr>
        <w:t xml:space="preserve">new opportunities to exploit cracks </w:t>
      </w:r>
      <w:r w:rsidRPr="00FF4271">
        <w:rPr>
          <w:u w:val="single"/>
        </w:rPr>
        <w:t xml:space="preserve">and fissures </w:t>
      </w:r>
      <w:r w:rsidRPr="00F3167B">
        <w:rPr>
          <w:highlight w:val="green"/>
          <w:u w:val="single"/>
        </w:rPr>
        <w:t xml:space="preserve">in </w:t>
      </w:r>
      <w:r w:rsidRPr="00FF4271">
        <w:rPr>
          <w:u w:val="single"/>
        </w:rPr>
        <w:t xml:space="preserve">various structurally </w:t>
      </w:r>
      <w:r w:rsidRPr="00F3167B">
        <w:rPr>
          <w:b/>
          <w:bCs/>
          <w:highlight w:val="green"/>
          <w:u w:val="single"/>
        </w:rPr>
        <w:t>entrenched forms of power</w:t>
      </w:r>
      <w:r w:rsidRPr="00FF4271">
        <w:rPr>
          <w:u w:val="single"/>
        </w:rPr>
        <w:t xml:space="preserve">. Second, </w:t>
      </w:r>
      <w:r w:rsidRPr="00F3167B">
        <w:rPr>
          <w:highlight w:val="green"/>
          <w:u w:val="single"/>
        </w:rPr>
        <w:t xml:space="preserve">the </w:t>
      </w:r>
      <w:r w:rsidRPr="00FF4271">
        <w:rPr>
          <w:u w:val="single"/>
        </w:rPr>
        <w:t xml:space="preserve">essentially complexity and </w:t>
      </w:r>
      <w:r w:rsidRPr="00F3167B">
        <w:rPr>
          <w:highlight w:val="green"/>
          <w:u w:val="single"/>
        </w:rPr>
        <w:t xml:space="preserve">flux of our world is </w:t>
      </w:r>
      <w:r w:rsidRPr="00FF4271">
        <w:rPr>
          <w:u w:val="single"/>
        </w:rPr>
        <w:t xml:space="preserve">always </w:t>
      </w:r>
      <w:r w:rsidRPr="00F3167B">
        <w:rPr>
          <w:b/>
          <w:bCs/>
          <w:highlight w:val="green"/>
          <w:u w:val="single"/>
        </w:rPr>
        <w:t>producing new opportunities for transformative resistance</w:t>
      </w:r>
      <w:r w:rsidRPr="00F3167B">
        <w:rPr>
          <w:highlight w:val="green"/>
          <w:u w:val="single"/>
        </w:rPr>
        <w:t xml:space="preserve"> </w:t>
      </w:r>
      <w:r w:rsidRPr="00FF4271">
        <w:rPr>
          <w:u w:val="single"/>
        </w:rPr>
        <w:t>and for the development of more creative approaches to meaningful deliberation</w:t>
      </w:r>
      <w:r w:rsidRPr="00B314F1">
        <w:rPr>
          <w:sz w:val="12"/>
        </w:rPr>
        <w:t xml:space="preserve">. Critical pragmatism pivots on the notion </w:t>
      </w:r>
      <w:r w:rsidRPr="00FF4271">
        <w:rPr>
          <w:u w:val="single"/>
        </w:rPr>
        <w:t xml:space="preserve">that </w:t>
      </w:r>
      <w:r w:rsidRPr="00F3167B">
        <w:rPr>
          <w:highlight w:val="green"/>
          <w:u w:val="single"/>
        </w:rPr>
        <w:t xml:space="preserve">under </w:t>
      </w:r>
      <w:r w:rsidRPr="00FF4271">
        <w:rPr>
          <w:u w:val="single"/>
        </w:rPr>
        <w:t xml:space="preserve">such </w:t>
      </w:r>
      <w:r w:rsidRPr="00F3167B">
        <w:rPr>
          <w:highlight w:val="green"/>
          <w:u w:val="single"/>
        </w:rPr>
        <w:t xml:space="preserve">conditions </w:t>
      </w:r>
      <w:r w:rsidRPr="00FF4271">
        <w:rPr>
          <w:u w:val="single"/>
        </w:rPr>
        <w:t xml:space="preserve">what </w:t>
      </w:r>
      <w:r w:rsidRPr="00F3167B">
        <w:rPr>
          <w:highlight w:val="green"/>
          <w:u w:val="single"/>
        </w:rPr>
        <w:t xml:space="preserve">we </w:t>
      </w:r>
      <w:r w:rsidRPr="00FF4271">
        <w:rPr>
          <w:u w:val="single"/>
        </w:rPr>
        <w:t xml:space="preserve">most </w:t>
      </w:r>
      <w:r w:rsidRPr="00F3167B">
        <w:rPr>
          <w:highlight w:val="green"/>
          <w:u w:val="single"/>
        </w:rPr>
        <w:t xml:space="preserve">need </w:t>
      </w:r>
      <w:r w:rsidRPr="00FF4271">
        <w:rPr>
          <w:u w:val="single"/>
        </w:rPr>
        <w:t xml:space="preserve">are </w:t>
      </w:r>
      <w:r w:rsidRPr="00F3167B">
        <w:rPr>
          <w:highlight w:val="green"/>
          <w:u w:val="single"/>
        </w:rPr>
        <w:t xml:space="preserve">not fixed </w:t>
      </w:r>
      <w:r w:rsidRPr="00FF4271">
        <w:rPr>
          <w:u w:val="single"/>
        </w:rPr>
        <w:t xml:space="preserve">and static </w:t>
      </w:r>
      <w:r w:rsidRPr="00F3167B">
        <w:rPr>
          <w:highlight w:val="green"/>
          <w:u w:val="single"/>
        </w:rPr>
        <w:t>foundations</w:t>
      </w:r>
      <w:r w:rsidRPr="00FF4271">
        <w:rPr>
          <w:u w:val="single"/>
        </w:rPr>
        <w:t xml:space="preserve">, we need </w:t>
      </w:r>
      <w:r w:rsidRPr="00F3167B">
        <w:rPr>
          <w:highlight w:val="green"/>
          <w:u w:val="single"/>
        </w:rPr>
        <w:t xml:space="preserve">the flexible habits of </w:t>
      </w:r>
      <w:r w:rsidRPr="00FF4271">
        <w:rPr>
          <w:u w:val="single"/>
        </w:rPr>
        <w:t xml:space="preserve">inquiry and </w:t>
      </w:r>
      <w:r w:rsidRPr="00F3167B">
        <w:rPr>
          <w:b/>
          <w:bCs/>
          <w:highlight w:val="green"/>
          <w:u w:val="single"/>
        </w:rPr>
        <w:t>communication</w:t>
      </w:r>
      <w:r w:rsidRPr="00F3167B">
        <w:rPr>
          <w:highlight w:val="green"/>
          <w:u w:val="single"/>
        </w:rPr>
        <w:t xml:space="preserve"> </w:t>
      </w:r>
      <w:r w:rsidRPr="00FF4271">
        <w:rPr>
          <w:u w:val="single"/>
        </w:rPr>
        <w:t xml:space="preserve">that make it possible to both identify pernicious obstacles to deliberation and to challenge, circumvent, or </w:t>
      </w:r>
      <w:proofErr w:type="spellStart"/>
      <w:r w:rsidRPr="00FF4271">
        <w:rPr>
          <w:u w:val="single"/>
        </w:rPr>
        <w:t>neutralise</w:t>
      </w:r>
      <w:proofErr w:type="spellEnd"/>
      <w:r w:rsidRPr="00FF4271">
        <w:rPr>
          <w:u w:val="single"/>
        </w:rPr>
        <w:t xml:space="preserve"> their impact.</w:t>
      </w:r>
      <w:r w:rsidRPr="00B314F1">
        <w:rPr>
          <w:sz w:val="12"/>
        </w:rPr>
        <w:t xml:space="preserve"> </w:t>
      </w:r>
    </w:p>
    <w:p w14:paraId="6874F409" w14:textId="77777777" w:rsidR="00725186" w:rsidRDefault="00725186" w:rsidP="00725186">
      <w:pPr>
        <w:pStyle w:val="Heading4"/>
      </w:pPr>
      <w:r>
        <w:t>6</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6AFE76C7" w14:textId="77777777" w:rsidR="00815B42" w:rsidRPr="00361031" w:rsidRDefault="00815B42" w:rsidP="00815B42">
      <w:pPr>
        <w:pStyle w:val="Heading4"/>
        <w:rPr>
          <w:rFonts w:cs="Calibri"/>
        </w:rPr>
      </w:pPr>
      <w:r w:rsidRPr="00361031">
        <w:t xml:space="preserve">1] </w:t>
      </w:r>
      <w:r w:rsidRPr="00361031">
        <w:rPr>
          <w:rFonts w:cs="Calibri"/>
        </w:rPr>
        <w:t>Death outweighs— A] Agents can’t act if they fear for their bodily security—my framework constrains every NC and K and B] It’s the worst form of evil:</w:t>
      </w:r>
    </w:p>
    <w:p w14:paraId="3F1F9359" w14:textId="77777777" w:rsidR="00815B42" w:rsidRPr="00361031" w:rsidRDefault="00815B42" w:rsidP="00815B42">
      <w:pPr>
        <w:rPr>
          <w:color w:val="000000" w:themeColor="text1"/>
        </w:rPr>
      </w:pPr>
      <w:r w:rsidRPr="00361031">
        <w:rPr>
          <w:rStyle w:val="Style13ptBold"/>
          <w:color w:val="000000" w:themeColor="text1"/>
        </w:rPr>
        <w:t>Paterson 3</w:t>
      </w:r>
      <w:r w:rsidRPr="00361031">
        <w:rPr>
          <w:color w:val="000000" w:themeColor="text1"/>
        </w:rPr>
        <w:t xml:space="preserve"> – Department of Philosophy, Providence College, Rhode Island (Craig, “A Life Not Worth Living?”, Studies in Christian Ethics.</w:t>
      </w:r>
    </w:p>
    <w:p w14:paraId="39649C44" w14:textId="77777777" w:rsidR="00815B42" w:rsidRPr="00064B98" w:rsidRDefault="00815B42" w:rsidP="00815B42">
      <w:r w:rsidRPr="00361031">
        <w:t>Contrary to those accounts, I would argue that it is</w:t>
      </w:r>
      <w:r w:rsidRPr="00361031">
        <w:rPr>
          <w:rStyle w:val="Emphasis"/>
          <w:color w:val="000000" w:themeColor="text1"/>
        </w:rPr>
        <w:t xml:space="preserve"> </w:t>
      </w:r>
      <w:r w:rsidRPr="00064B98">
        <w:rPr>
          <w:rStyle w:val="Emphasis"/>
          <w:color w:val="000000" w:themeColor="text1"/>
          <w:highlight w:val="green"/>
        </w:rPr>
        <w:t>death</w:t>
      </w:r>
      <w:r w:rsidRPr="00361031">
        <w:rPr>
          <w:rStyle w:val="Emphasis"/>
          <w:color w:val="000000" w:themeColor="text1"/>
        </w:rPr>
        <w:t xml:space="preserve"> </w:t>
      </w:r>
      <w:r w:rsidRPr="00361031">
        <w:t xml:space="preserve">per se that is really the objective evil for us, not because it deprives us of a prospective future of overall good judged better than the </w:t>
      </w:r>
      <w:r w:rsidRPr="00361031">
        <w:lastRenderedPageBreak/>
        <w:t xml:space="preserve">alter- native of non-being. It cannot be about harm to a former person who has ceased to exist, for no person </w:t>
      </w:r>
      <w:proofErr w:type="gramStart"/>
      <w:r w:rsidRPr="00361031">
        <w:t>actually suffers</w:t>
      </w:r>
      <w:proofErr w:type="gramEnd"/>
      <w:r w:rsidRPr="00361031">
        <w:t xml:space="preserve"> from the sub-</w:t>
      </w:r>
      <w:r w:rsidRPr="004D4D43">
        <w:t xml:space="preserve">sequent non-participation. Rather, death </w:t>
      </w:r>
      <w:proofErr w:type="gramStart"/>
      <w:r w:rsidRPr="004D4D43">
        <w:t>in itself is</w:t>
      </w:r>
      <w:proofErr w:type="gramEnd"/>
      <w:r w:rsidRPr="004D4D43">
        <w:t xml:space="preserve"> an evil to us because it </w:t>
      </w:r>
      <w:r w:rsidRPr="004D4D43">
        <w:rPr>
          <w:rStyle w:val="Emphasis"/>
          <w:color w:val="000000" w:themeColor="text1"/>
        </w:rPr>
        <w:t xml:space="preserve">ontologically destroys the current existent subject </w:t>
      </w:r>
      <w:r w:rsidRPr="004D4D43">
        <w:t xml:space="preserve">— it is the ultimate in metaphysical </w:t>
      </w:r>
      <w:proofErr w:type="spellStart"/>
      <w:r w:rsidRPr="004D4D43">
        <w:t>lightening</w:t>
      </w:r>
      <w:proofErr w:type="spellEnd"/>
      <w:r w:rsidRPr="004D4D43">
        <w:t xml:space="preserve"> strikes.80 The evil of death is truly an ontological evil borne by the person who already exists,</w:t>
      </w:r>
      <w:r w:rsidRPr="004D4D43">
        <w:rPr>
          <w:rStyle w:val="Emphasis"/>
          <w:color w:val="000000" w:themeColor="text1"/>
        </w:rPr>
        <w:t xml:space="preserve"> independently of calculations about better or worse </w:t>
      </w:r>
      <w:r w:rsidRPr="004D4D43">
        <w:t>possible lives</w:t>
      </w:r>
      <w:r w:rsidRPr="004D4D43">
        <w:rPr>
          <w:rStyle w:val="Emphasis"/>
          <w:color w:val="000000" w:themeColor="text1"/>
        </w:rPr>
        <w:t xml:space="preserve">. Such an evil </w:t>
      </w:r>
      <w:r w:rsidRPr="00064B98">
        <w:rPr>
          <w:rStyle w:val="Emphasis"/>
          <w:color w:val="000000" w:themeColor="text1"/>
          <w:highlight w:val="green"/>
        </w:rPr>
        <w:t xml:space="preserve">need not be </w:t>
      </w:r>
      <w:r w:rsidRPr="004D4D43">
        <w:rPr>
          <w:rStyle w:val="Emphasis"/>
          <w:color w:val="000000" w:themeColor="text1"/>
        </w:rPr>
        <w:t xml:space="preserve">consciously </w:t>
      </w:r>
      <w:r w:rsidRPr="00064B98">
        <w:rPr>
          <w:rStyle w:val="Emphasis"/>
          <w:color w:val="000000" w:themeColor="text1"/>
          <w:highlight w:val="green"/>
        </w:rPr>
        <w:t>experienced</w:t>
      </w:r>
      <w:r w:rsidRPr="00361031">
        <w:rPr>
          <w:rStyle w:val="Emphasis"/>
          <w:color w:val="000000" w:themeColor="text1"/>
        </w:rPr>
        <w:t xml:space="preserve"> </w:t>
      </w:r>
      <w:proofErr w:type="gramStart"/>
      <w:r w:rsidRPr="00361031">
        <w:t>in order to</w:t>
      </w:r>
      <w:proofErr w:type="gramEnd"/>
      <w:r w:rsidRPr="00361031">
        <w:t xml:space="preserve"> be an evil for the kind of being a human person is. Death is an evil because of the change in kind it brings about, a change that is destructive of the type of entity that we essentially are.</w:t>
      </w:r>
      <w:r w:rsidRPr="00361031">
        <w:rPr>
          <w:rStyle w:val="Emphasis"/>
          <w:color w:val="000000" w:themeColor="text1"/>
        </w:rPr>
        <w:t xml:space="preserve"> </w:t>
      </w:r>
      <w:r w:rsidRPr="00064B98">
        <w:rPr>
          <w:rStyle w:val="Emphasis"/>
          <w:color w:val="000000" w:themeColor="text1"/>
          <w:highlight w:val="green"/>
        </w:rPr>
        <w:t>Anything</w:t>
      </w:r>
      <w:r w:rsidRPr="00361031">
        <w:t>, whether caused naturally or caused by human intervention (intentional or unintentional)</w:t>
      </w:r>
      <w:r w:rsidRPr="00361031">
        <w:rPr>
          <w:rStyle w:val="Emphasis"/>
          <w:color w:val="000000" w:themeColor="text1"/>
        </w:rPr>
        <w:t xml:space="preserve"> </w:t>
      </w:r>
      <w:r w:rsidRPr="00064B98">
        <w:rPr>
          <w:rStyle w:val="Emphasis"/>
          <w:color w:val="000000" w:themeColor="text1"/>
          <w:highlight w:val="green"/>
        </w:rPr>
        <w:t xml:space="preserve">that </w:t>
      </w:r>
      <w:r w:rsidRPr="00361031">
        <w:rPr>
          <w:rStyle w:val="Emphasis"/>
          <w:color w:val="000000" w:themeColor="text1"/>
        </w:rPr>
        <w:t xml:space="preserve">drastically </w:t>
      </w:r>
      <w:r w:rsidRPr="00064B98">
        <w:rPr>
          <w:rStyle w:val="Emphasis"/>
          <w:color w:val="000000" w:themeColor="text1"/>
          <w:highlight w:val="green"/>
        </w:rPr>
        <w:t xml:space="preserve">interferes in </w:t>
      </w:r>
      <w:r w:rsidRPr="004D4D43">
        <w:rPr>
          <w:rStyle w:val="Emphasis"/>
          <w:color w:val="000000" w:themeColor="text1"/>
        </w:rPr>
        <w:t xml:space="preserve">the process of </w:t>
      </w:r>
      <w:r w:rsidRPr="00064B98">
        <w:rPr>
          <w:rStyle w:val="Emphasis"/>
          <w:color w:val="000000" w:themeColor="text1"/>
          <w:highlight w:val="green"/>
        </w:rPr>
        <w:t>maintaining the person</w:t>
      </w:r>
      <w:r w:rsidRPr="00361031">
        <w:rPr>
          <w:rStyle w:val="Emphasis"/>
          <w:color w:val="000000" w:themeColor="text1"/>
        </w:rPr>
        <w:t xml:space="preserve"> in existence </w:t>
      </w:r>
      <w:r w:rsidRPr="00064B98">
        <w:rPr>
          <w:rStyle w:val="Emphasis"/>
          <w:color w:val="000000" w:themeColor="text1"/>
          <w:highlight w:val="green"/>
        </w:rPr>
        <w:t xml:space="preserve">is </w:t>
      </w:r>
      <w:r w:rsidRPr="004D4D43">
        <w:rPr>
          <w:rStyle w:val="Emphasis"/>
          <w:color w:val="000000" w:themeColor="text1"/>
        </w:rPr>
        <w:t xml:space="preserve">an objective </w:t>
      </w:r>
      <w:r w:rsidRPr="00064B98">
        <w:rPr>
          <w:rStyle w:val="Emphasis"/>
          <w:color w:val="000000" w:themeColor="text1"/>
          <w:highlight w:val="green"/>
        </w:rPr>
        <w:t xml:space="preserve">evil </w:t>
      </w:r>
      <w:r w:rsidRPr="00361031">
        <w:t xml:space="preserve">for the person. What is crucially at stake </w:t>
      </w:r>
      <w:proofErr w:type="gramStart"/>
      <w:r w:rsidRPr="00361031">
        <w:t>here, and</w:t>
      </w:r>
      <w:proofErr w:type="gramEnd"/>
      <w:r w:rsidRPr="00361031">
        <w:t xml:space="preserve"> is dialectically supportive of the self-</w:t>
      </w:r>
      <w:proofErr w:type="spellStart"/>
      <w:r w:rsidRPr="00361031">
        <w:t>evidency</w:t>
      </w:r>
      <w:proofErr w:type="spellEnd"/>
      <w:r w:rsidRPr="00361031">
        <w:t xml:space="preserve"> of the basic good of human life, is that death is a radical interference with the current life process of the kind of being that we are. In consequence,</w:t>
      </w:r>
      <w:r w:rsidRPr="00361031">
        <w:rPr>
          <w:rStyle w:val="Emphasis"/>
          <w:color w:val="000000" w:themeColor="text1"/>
        </w:rPr>
        <w:t xml:space="preserve"> death itself can be credibly </w:t>
      </w:r>
      <w:r w:rsidRPr="004D4D43">
        <w:rPr>
          <w:rStyle w:val="Emphasis"/>
          <w:color w:val="000000" w:themeColor="text1"/>
        </w:rPr>
        <w:t>thought of as a ‘primitive evil’ for all persons, regardless of the extent to which they are currently or prospectively capable of participating in a full array of the goods of life.</w:t>
      </w:r>
      <w:r w:rsidRPr="004D4D43">
        <w:t>81  In conclusion, concerning willed human actions, it is justifiable to state that</w:t>
      </w:r>
      <w:r w:rsidRPr="004D4D43">
        <w:rPr>
          <w:rStyle w:val="Emphasis"/>
          <w:color w:val="000000" w:themeColor="text1"/>
        </w:rPr>
        <w:t xml:space="preserve"> any intentional rejection of human life itself cannot therefore be warranted since it is an </w:t>
      </w:r>
      <w:r w:rsidRPr="00064B98">
        <w:rPr>
          <w:rStyle w:val="Emphasis"/>
          <w:color w:val="000000" w:themeColor="text1"/>
          <w:highlight w:val="green"/>
        </w:rPr>
        <w:t xml:space="preserve">expression of </w:t>
      </w:r>
      <w:r w:rsidRPr="004D4D43">
        <w:rPr>
          <w:rStyle w:val="Emphasis"/>
          <w:color w:val="000000" w:themeColor="text1"/>
        </w:rPr>
        <w:t xml:space="preserve">an </w:t>
      </w:r>
      <w:r w:rsidRPr="00064B98">
        <w:rPr>
          <w:rStyle w:val="Emphasis"/>
          <w:color w:val="000000" w:themeColor="text1"/>
          <w:highlight w:val="green"/>
        </w:rPr>
        <w:t>ultimate disvalue</w:t>
      </w:r>
      <w:r w:rsidRPr="00361031">
        <w:rPr>
          <w:rStyle w:val="Emphasis"/>
          <w:color w:val="000000" w:themeColor="text1"/>
        </w:rPr>
        <w:t xml:space="preserve"> </w:t>
      </w:r>
      <w:r w:rsidRPr="00361031">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63CBBBDC" w14:textId="77777777" w:rsidR="00815B42" w:rsidRDefault="00815B42" w:rsidP="00815B42">
      <w:pPr>
        <w:pStyle w:val="Heading4"/>
        <w:rPr>
          <w:rFonts w:cs="Calibri"/>
        </w:rPr>
      </w:pPr>
      <w:r w:rsidRPr="00361031">
        <w:t xml:space="preserve">2] </w:t>
      </w:r>
      <w:r w:rsidRPr="00361031">
        <w:rPr>
          <w:rFonts w:cs="Calibri"/>
        </w:rPr>
        <w:t xml:space="preserve">Actor spec—governments must use util because they </w:t>
      </w:r>
      <w:r w:rsidRPr="00361031">
        <w:rPr>
          <w:rFonts w:cs="Calibri"/>
          <w:u w:val="single"/>
        </w:rPr>
        <w:t>don’t have intentions</w:t>
      </w:r>
      <w:r w:rsidRPr="00361031">
        <w:rPr>
          <w:rFonts w:cs="Calibri"/>
        </w:rPr>
        <w:t xml:space="preserve"> and are </w:t>
      </w:r>
      <w:r w:rsidRPr="00361031">
        <w:rPr>
          <w:rFonts w:cs="Calibri"/>
          <w:u w:val="single"/>
        </w:rPr>
        <w:t>constantly</w:t>
      </w:r>
      <w:r w:rsidRPr="00361031">
        <w:rPr>
          <w:rFonts w:cs="Calibri"/>
        </w:rPr>
        <w:t xml:space="preserve"> dealing with tradeoffs—outweighs since different agents have different obligations—takes out calc indicts since they are empirically denied. </w:t>
      </w:r>
    </w:p>
    <w:p w14:paraId="19F2DAFD" w14:textId="14A8F8A6" w:rsidR="00815B42" w:rsidRDefault="00815B42" w:rsidP="00815B42">
      <w:pPr>
        <w:pStyle w:val="Heading4"/>
      </w:pPr>
      <w:r>
        <w:t>3] Extinction outweighs</w:t>
      </w:r>
    </w:p>
    <w:p w14:paraId="14C7DD40" w14:textId="77777777" w:rsidR="00815B42" w:rsidRPr="00E133B3" w:rsidRDefault="00815B42" w:rsidP="00815B42">
      <w:pPr>
        <w:pStyle w:val="Heading4"/>
        <w:rPr>
          <w:rFonts w:cs="Calibri"/>
        </w:rPr>
      </w:pPr>
      <w:r>
        <w:rPr>
          <w:rFonts w:cs="Calibri"/>
        </w:rPr>
        <w:t xml:space="preserve">A] </w:t>
      </w:r>
      <w:r w:rsidRPr="00E133B3">
        <w:rPr>
          <w:rFonts w:cs="Calibri"/>
          <w:u w:val="single"/>
        </w:rPr>
        <w:t>Life comes first</w:t>
      </w:r>
      <w:r w:rsidRPr="00E133B3">
        <w:rPr>
          <w:rFonts w:cs="Calibri"/>
        </w:rPr>
        <w:t xml:space="preserve"> – fluctuations in value to life are </w:t>
      </w:r>
      <w:r w:rsidRPr="00E133B3">
        <w:rPr>
          <w:rFonts w:cs="Calibri"/>
          <w:u w:val="single"/>
        </w:rPr>
        <w:t>inevitable</w:t>
      </w:r>
      <w:r w:rsidRPr="00E133B3">
        <w:rPr>
          <w:rFonts w:cs="Calibri"/>
        </w:rPr>
        <w:t>.</w:t>
      </w:r>
    </w:p>
    <w:p w14:paraId="527FA2B6" w14:textId="77777777" w:rsidR="00815B42" w:rsidRPr="00E133B3" w:rsidRDefault="00815B42" w:rsidP="00815B42">
      <w:r w:rsidRPr="00E133B3">
        <w:rPr>
          <w:rStyle w:val="Style13ptBold"/>
        </w:rPr>
        <w:t>Bernstein 02</w:t>
      </w:r>
      <w:r w:rsidRPr="00E133B3">
        <w:t xml:space="preserve"> </w:t>
      </w:r>
      <w:r w:rsidRPr="00E133B3">
        <w:rPr>
          <w:sz w:val="16"/>
          <w:szCs w:val="16"/>
        </w:rPr>
        <w:t>(Richard J., Vera List Prof. Phil. – New School for Social Research, “Radical Evil: A Philosophical Interrogation”, p. 188-192)</w:t>
      </w:r>
    </w:p>
    <w:p w14:paraId="0591FE62" w14:textId="77777777" w:rsidR="00815B42" w:rsidRPr="00E133B3" w:rsidRDefault="00815B42" w:rsidP="00815B42">
      <w:pPr>
        <w:rPr>
          <w:sz w:val="8"/>
        </w:rPr>
      </w:pPr>
      <w:r w:rsidRPr="00064B98">
        <w:rPr>
          <w:highlight w:val="green"/>
          <w:u w:val="single"/>
        </w:rPr>
        <w:t>There is a basic value inherent in</w:t>
      </w:r>
      <w:r w:rsidRPr="00E133B3">
        <w:rPr>
          <w:b/>
          <w:sz w:val="32"/>
          <w:u w:val="single"/>
        </w:rPr>
        <w:t xml:space="preserve"> </w:t>
      </w:r>
      <w:r w:rsidRPr="00E133B3">
        <w:rPr>
          <w:u w:val="single"/>
        </w:rPr>
        <w:t xml:space="preserve">organic </w:t>
      </w:r>
      <w:r w:rsidRPr="00064B98">
        <w:rPr>
          <w:highlight w:val="green"/>
          <w:u w:val="single"/>
        </w:rPr>
        <w:t>being</w:t>
      </w:r>
      <w:r w:rsidRPr="00E133B3">
        <w:rPr>
          <w:u w:val="single"/>
        </w:rPr>
        <w:t>, a basic affirmation</w:t>
      </w:r>
      <w:r w:rsidRPr="00E133B3">
        <w:rPr>
          <w:sz w:val="8"/>
          <w:szCs w:val="8"/>
        </w:rPr>
        <w:t>, "The Yes' of Life" (IR 81). 15</w:t>
      </w:r>
      <w:r w:rsidRPr="00E133B3">
        <w:rPr>
          <w:u w:val="single"/>
        </w:rPr>
        <w:t xml:space="preserve"> "The self-affirmation of being becomes </w:t>
      </w:r>
      <w:r w:rsidRPr="00064B98">
        <w:rPr>
          <w:highlight w:val="green"/>
          <w:u w:val="single"/>
        </w:rPr>
        <w:t>emphatic in the opposition</w:t>
      </w:r>
      <w:r w:rsidRPr="00E133B3">
        <w:rPr>
          <w:u w:val="single"/>
        </w:rPr>
        <w:t xml:space="preserve"> of life </w:t>
      </w:r>
      <w:r w:rsidRPr="00064B98">
        <w:rPr>
          <w:highlight w:val="green"/>
          <w:u w:val="single"/>
        </w:rPr>
        <w:t>to death</w:t>
      </w:r>
      <w:r w:rsidRPr="00E133B3">
        <w:rPr>
          <w:sz w:val="8"/>
        </w:rPr>
        <w:t>. Life is the explicit confrontation of being with not-being</w:t>
      </w:r>
      <w:proofErr w:type="gramStart"/>
      <w:r w:rsidRPr="00E133B3">
        <w:rPr>
          <w:sz w:val="8"/>
        </w:rPr>
        <w:t>. . . .</w:t>
      </w:r>
      <w:proofErr w:type="gramEnd"/>
      <w:r w:rsidRPr="00E133B3">
        <w:rPr>
          <w:sz w:val="8"/>
        </w:rPr>
        <w:t xml:space="preserve"> The 'yes' of all striving is here sharpened by the active `no' to not-being" (IR 81-2). Furthermore — and this is the crucial point for Jonas — </w:t>
      </w:r>
      <w:r w:rsidRPr="00064B98">
        <w:rPr>
          <w:highlight w:val="green"/>
          <w:u w:val="single"/>
        </w:rPr>
        <w:t>this affirmation</w:t>
      </w:r>
      <w:r w:rsidRPr="00E133B3">
        <w:rPr>
          <w:u w:val="single"/>
        </w:rPr>
        <w:t xml:space="preserve"> of life that is in all organic being </w:t>
      </w:r>
      <w:r w:rsidRPr="00064B98">
        <w:rPr>
          <w:rStyle w:val="Emphasis"/>
          <w:highlight w:val="green"/>
        </w:rPr>
        <w:t>has a binding obligatory force</w:t>
      </w:r>
      <w:r w:rsidRPr="00E133B3">
        <w:rPr>
          <w:u w:val="single"/>
        </w:rPr>
        <w:t xml:space="preserve"> upon human beings. </w:t>
      </w:r>
      <w:r w:rsidRPr="00E133B3">
        <w:rPr>
          <w:sz w:val="8"/>
        </w:rPr>
        <w:t xml:space="preserve">This blindly self-enacting "yes" gains obligating force in the seeing freedom of man, who as the supreme outcome of nature's purposive labor is no longer its automatic executor but, with the power obtained from knowledge, can become its destroyer as well. He must adopt the "yes" into his will and impose the "no" to not-being on his power. But precisely this transition from willing to obligation is the critical point of moral theory at which attempts at laying a foundation for it come so easily to grief. Why does now, in man, that become a duty which hitherto "being" itself took care of through all individual </w:t>
      </w:r>
      <w:proofErr w:type="spellStart"/>
      <w:r w:rsidRPr="00E133B3">
        <w:rPr>
          <w:sz w:val="8"/>
        </w:rPr>
        <w:t>willings</w:t>
      </w:r>
      <w:proofErr w:type="spellEnd"/>
      <w:r w:rsidRPr="00E133B3">
        <w:rPr>
          <w:sz w:val="8"/>
        </w:rPr>
        <w:t xml:space="preserve">? (IR 82). We discover here the transition from is to "ought" — from the self-affirmation of life to the binding obligation of human beings to preserve life not only for the present but also for the future. But why do we need a new ethics? The subtitle of The Imperative of Responsibility — In Search of an Ethics for the Technological Age — indicates why we need a new ethics. </w:t>
      </w:r>
      <w:r w:rsidRPr="00064B98">
        <w:rPr>
          <w:highlight w:val="green"/>
          <w:u w:val="single"/>
        </w:rPr>
        <w:t>Modern technology</w:t>
      </w:r>
      <w:r w:rsidRPr="00E133B3">
        <w:rPr>
          <w:u w:val="single"/>
        </w:rPr>
        <w:t xml:space="preserve"> has </w:t>
      </w:r>
      <w:r w:rsidRPr="00064B98">
        <w:rPr>
          <w:highlight w:val="green"/>
          <w:u w:val="single"/>
        </w:rPr>
        <w:t>transformed</w:t>
      </w:r>
      <w:r w:rsidRPr="00E133B3">
        <w:rPr>
          <w:u w:val="single"/>
        </w:rPr>
        <w:t xml:space="preserve"> the nature and </w:t>
      </w:r>
      <w:r w:rsidRPr="00064B98">
        <w:rPr>
          <w:highlight w:val="green"/>
          <w:u w:val="single"/>
        </w:rPr>
        <w:t>consequences of human action so</w:t>
      </w:r>
      <w:r w:rsidRPr="00E133B3">
        <w:rPr>
          <w:u w:val="single"/>
        </w:rPr>
        <w:t xml:space="preserve"> radically that the underlying premises of </w:t>
      </w:r>
      <w:r w:rsidRPr="00064B98">
        <w:rPr>
          <w:rStyle w:val="Emphasis"/>
          <w:highlight w:val="green"/>
        </w:rPr>
        <w:t>traditional ethics are no longer valid.</w:t>
      </w:r>
      <w:r w:rsidRPr="00E133B3">
        <w:rPr>
          <w:u w:val="single"/>
        </w:rPr>
        <w:t xml:space="preserve"> For the first time in history </w:t>
      </w:r>
      <w:r w:rsidRPr="00064B98">
        <w:rPr>
          <w:highlight w:val="green"/>
          <w:u w:val="single"/>
        </w:rPr>
        <w:t>human beings possess</w:t>
      </w:r>
      <w:r w:rsidRPr="00E133B3">
        <w:rPr>
          <w:u w:val="single"/>
        </w:rPr>
        <w:t xml:space="preserve"> the knowledge and the </w:t>
      </w:r>
      <w:r w:rsidRPr="00064B98">
        <w:rPr>
          <w:highlight w:val="green"/>
          <w:u w:val="single"/>
        </w:rPr>
        <w:t>power to destroy</w:t>
      </w:r>
      <w:r w:rsidRPr="00E133B3">
        <w:rPr>
          <w:u w:val="single"/>
        </w:rPr>
        <w:t xml:space="preserve"> life on </w:t>
      </w:r>
      <w:r w:rsidRPr="00064B98">
        <w:rPr>
          <w:highlight w:val="green"/>
          <w:u w:val="single"/>
        </w:rPr>
        <w:t>this planet</w:t>
      </w:r>
      <w:r w:rsidRPr="00E133B3">
        <w:rPr>
          <w:u w:val="single"/>
        </w:rPr>
        <w:t xml:space="preserve">, including human life. </w:t>
      </w:r>
      <w:r w:rsidRPr="00E133B3">
        <w:rPr>
          <w:sz w:val="8"/>
        </w:rPr>
        <w:t>Not only is there the new possibility of total nuclear disaster; there are the even more invidious and threatening possibilities that result from the unconstrained use of technologies that can destroy the environment required for life.</w:t>
      </w:r>
      <w:r w:rsidRPr="00E133B3">
        <w:rPr>
          <w:u w:val="single"/>
        </w:rPr>
        <w:t xml:space="preserve"> </w:t>
      </w:r>
      <w:r w:rsidRPr="00E133B3">
        <w:rPr>
          <w:sz w:val="8"/>
        </w:rPr>
        <w:t xml:space="preserve">The major transformation brought about by modern technology is that the consequences of our actions frequently exceed by far anything we can envision. Jonas was one of the first philosophers to warn us about the unprecedented ethical and political problems that arise with the rapid development of biotechnology. He claimed that this was happening at a time when there was an "ethical vacuum," when there did not seem to be any effective ethical principles to limit </w:t>
      </w:r>
      <w:proofErr w:type="spellStart"/>
      <w:r w:rsidRPr="00E133B3">
        <w:rPr>
          <w:sz w:val="8"/>
        </w:rPr>
        <w:t>ot</w:t>
      </w:r>
      <w:proofErr w:type="spellEnd"/>
      <w:r w:rsidRPr="00E133B3">
        <w:rPr>
          <w:sz w:val="8"/>
        </w:rPr>
        <w:t xml:space="preserve"> guide our ethical decisions. In the name of scientific and technological "progress," there is a relentless pressure to adopt a stance where virtually anything is permissible, </w:t>
      </w:r>
      <w:proofErr w:type="spellStart"/>
      <w:r w:rsidRPr="00E133B3">
        <w:rPr>
          <w:sz w:val="8"/>
        </w:rPr>
        <w:t>includ-ing</w:t>
      </w:r>
      <w:proofErr w:type="spellEnd"/>
      <w:r w:rsidRPr="00E133B3">
        <w:rPr>
          <w:sz w:val="8"/>
        </w:rPr>
        <w:t xml:space="preserve"> transforming the genetic structure of human beings, </w:t>
      </w:r>
      <w:proofErr w:type="gramStart"/>
      <w:r w:rsidRPr="00E133B3">
        <w:rPr>
          <w:sz w:val="8"/>
        </w:rPr>
        <w:t>as long as</w:t>
      </w:r>
      <w:proofErr w:type="gramEnd"/>
      <w:r w:rsidRPr="00E133B3">
        <w:rPr>
          <w:sz w:val="8"/>
        </w:rPr>
        <w:t xml:space="preserve"> it is "freely chosen." </w:t>
      </w:r>
      <w:r w:rsidRPr="00E133B3">
        <w:rPr>
          <w:u w:val="single"/>
        </w:rPr>
        <w:t>We need</w:t>
      </w:r>
      <w:r w:rsidRPr="00E133B3">
        <w:rPr>
          <w:sz w:val="8"/>
        </w:rPr>
        <w:t xml:space="preserve">, Jonas argued, </w:t>
      </w:r>
      <w:r w:rsidRPr="00064B98">
        <w:rPr>
          <w:highlight w:val="green"/>
          <w:u w:val="single"/>
        </w:rPr>
        <w:t>a new categorical imperative</w:t>
      </w:r>
      <w:r w:rsidRPr="00E133B3">
        <w:rPr>
          <w:u w:val="single"/>
        </w:rPr>
        <w:t xml:space="preserve"> that </w:t>
      </w:r>
      <w:r w:rsidRPr="00064B98">
        <w:rPr>
          <w:highlight w:val="green"/>
          <w:u w:val="single"/>
        </w:rPr>
        <w:t>might be</w:t>
      </w:r>
      <w:r w:rsidRPr="00E133B3">
        <w:rPr>
          <w:u w:val="single"/>
        </w:rPr>
        <w:t xml:space="preserve"> </w:t>
      </w:r>
      <w:r w:rsidRPr="00E133B3">
        <w:rPr>
          <w:sz w:val="8"/>
        </w:rPr>
        <w:t xml:space="preserve">formulated </w:t>
      </w:r>
      <w:r w:rsidRPr="00E133B3">
        <w:rPr>
          <w:u w:val="single"/>
        </w:rPr>
        <w:t xml:space="preserve">as </w:t>
      </w:r>
      <w:r w:rsidRPr="00E133B3">
        <w:rPr>
          <w:u w:val="single"/>
        </w:rPr>
        <w:lastRenderedPageBreak/>
        <w:t xml:space="preserve">follows: </w:t>
      </w:r>
      <w:r w:rsidRPr="00E133B3">
        <w:rPr>
          <w:sz w:val="8"/>
        </w:rPr>
        <w:t>"Act so that the effects of your action are compatible with the permanence of genuine human life"; or expressed negatively: "Act so that the effects of your action are not destructive of the future possibility of such a life"; or simply: "</w:t>
      </w:r>
      <w:r w:rsidRPr="00064B98">
        <w:rPr>
          <w:rStyle w:val="Emphasis"/>
          <w:highlight w:val="green"/>
        </w:rPr>
        <w:t>Do not compromise</w:t>
      </w:r>
      <w:r w:rsidRPr="00E133B3">
        <w:rPr>
          <w:rStyle w:val="StyleUnderline"/>
        </w:rPr>
        <w:t xml:space="preserve"> the conditions </w:t>
      </w:r>
      <w:r w:rsidRPr="00064B98">
        <w:rPr>
          <w:rStyle w:val="Emphasis"/>
          <w:highlight w:val="green"/>
        </w:rPr>
        <w:t>for an indefinite continuation of humanity on earth</w:t>
      </w:r>
      <w:r w:rsidRPr="00E133B3">
        <w:rPr>
          <w:u w:val="single"/>
        </w:rPr>
        <w:t>"; or again turned positive:</w:t>
      </w:r>
      <w:r w:rsidRPr="00E133B3">
        <w:rPr>
          <w:sz w:val="8"/>
        </w:rPr>
        <w:t xml:space="preserve"> "In your present choices, include the future wholeness of Man among the objects of your will."</w:t>
      </w:r>
    </w:p>
    <w:p w14:paraId="2C0116CA" w14:textId="151E7FFF" w:rsidR="00815B42" w:rsidRDefault="00815B42" w:rsidP="00815B42">
      <w:pPr>
        <w:pStyle w:val="Heading4"/>
      </w:pPr>
      <w:r>
        <w:t>B] Extinction outweighs</w:t>
      </w:r>
    </w:p>
    <w:p w14:paraId="40D40159" w14:textId="77777777" w:rsidR="00815B42" w:rsidRPr="00166CFF" w:rsidRDefault="00815B42" w:rsidP="00815B42">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0227B44E" w14:textId="088B970E" w:rsidR="00815B42" w:rsidRPr="00815B42" w:rsidRDefault="00815B42" w:rsidP="00815B42">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76800CC3" w14:textId="1D4921B1" w:rsidR="00815B42" w:rsidRDefault="00815B42" w:rsidP="00815B42">
      <w:pPr>
        <w:pStyle w:val="Heading4"/>
      </w:pPr>
      <w:r>
        <w:lastRenderedPageBreak/>
        <w:t xml:space="preserve">C] </w:t>
      </w:r>
      <w:r>
        <w:rPr>
          <w:u w:val="single"/>
        </w:rPr>
        <w:t>Process</w:t>
      </w:r>
      <w:r>
        <w:t xml:space="preserve">- the process of climate change AND nuclear war devastates </w:t>
      </w:r>
      <w:proofErr w:type="spellStart"/>
      <w:r>
        <w:t>marginilzed</w:t>
      </w:r>
      <w:proofErr w:type="spellEnd"/>
      <w:r>
        <w:t xml:space="preserve"> groups since they don’t have the same resources to overcome it. </w:t>
      </w:r>
    </w:p>
    <w:p w14:paraId="3DB52FE7" w14:textId="6A87C9D6" w:rsidR="00815B42" w:rsidRDefault="00815B42" w:rsidP="00815B42">
      <w:pPr>
        <w:pStyle w:val="Heading4"/>
      </w:pPr>
      <w:r>
        <w:t xml:space="preserve">D] </w:t>
      </w:r>
      <w:r>
        <w:rPr>
          <w:u w:val="single"/>
        </w:rPr>
        <w:t>Bias</w:t>
      </w:r>
      <w:r>
        <w:t>- high level threats are systematically underestimated in the status quo which straight turns their Olson evidence</w:t>
      </w:r>
    </w:p>
    <w:p w14:paraId="73022094" w14:textId="77777777" w:rsidR="00815B42" w:rsidRDefault="00815B42" w:rsidP="00815B42"/>
    <w:p w14:paraId="12C52DBF" w14:textId="39271846" w:rsidR="00815B42" w:rsidRDefault="00815B42" w:rsidP="00815B42">
      <w:pPr>
        <w:keepNext/>
        <w:keepLines/>
        <w:pageBreakBefore/>
        <w:spacing w:before="40" w:after="0"/>
        <w:jc w:val="center"/>
        <w:outlineLvl w:val="2"/>
        <w:rPr>
          <w:rFonts w:eastAsia="MS Gothic"/>
          <w:b/>
          <w:sz w:val="32"/>
          <w:u w:val="single"/>
        </w:rPr>
      </w:pPr>
      <w:r>
        <w:rPr>
          <w:rFonts w:eastAsia="MS Gothic"/>
          <w:b/>
          <w:sz w:val="32"/>
          <w:u w:val="single"/>
        </w:rPr>
        <w:lastRenderedPageBreak/>
        <w:t>1AC - Advantage</w:t>
      </w:r>
    </w:p>
    <w:p w14:paraId="78EACD1B" w14:textId="64AD421D" w:rsidR="00815B42" w:rsidRDefault="00815B42" w:rsidP="00815B42">
      <w:pPr>
        <w:pStyle w:val="Heading4"/>
      </w:pPr>
      <w:r>
        <w:t>Resolved:</w:t>
      </w:r>
      <w:r w:rsidRPr="003904ED">
        <w:t xml:space="preserve"> The Republic of Korea </w:t>
      </w:r>
      <w:r>
        <w:t>ought to</w:t>
      </w:r>
      <w:r w:rsidRPr="003904ED">
        <w:t xml:space="preserve"> ban the appropriation of outer space by private entities.  </w:t>
      </w:r>
    </w:p>
    <w:p w14:paraId="5FD36A84" w14:textId="77777777" w:rsidR="00725186" w:rsidRPr="007D7BB6" w:rsidRDefault="00725186" w:rsidP="00725186">
      <w:pPr>
        <w:pStyle w:val="Heading4"/>
      </w:pPr>
      <w:r>
        <w:t xml:space="preserve">1] 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4CAA2C2F" w14:textId="77777777" w:rsidR="00725186" w:rsidRDefault="00725186" w:rsidP="00725186">
      <w:proofErr w:type="spellStart"/>
      <w:r w:rsidRPr="00A27210">
        <w:rPr>
          <w:rStyle w:val="Style13ptBold"/>
        </w:rPr>
        <w:t>Stockwell</w:t>
      </w:r>
      <w:proofErr w:type="spellEnd"/>
      <w:r w:rsidRPr="00A27210">
        <w:rPr>
          <w:rStyle w:val="Style13ptBold"/>
        </w:rPr>
        <w:t xml:space="preserve"> 20</w:t>
      </w:r>
      <w:r>
        <w:t xml:space="preserve"> [Samuel </w:t>
      </w:r>
      <w:proofErr w:type="spellStart"/>
      <w:r>
        <w:t>Stockwell</w:t>
      </w:r>
      <w:proofErr w:type="spellEnd"/>
      <w:r>
        <w:t xml:space="preserve"> (</w:t>
      </w:r>
      <w:r w:rsidRPr="00236B01">
        <w:t>Research Project Manager, the Annenberg Institute at Brown University</w:t>
      </w:r>
      <w:r>
        <w:t xml:space="preserve">). “Legal ‘Black Holes’ in Outer Space: The Regulation of Private Space Companies”. E-International Relations. </w:t>
      </w:r>
      <w:r w:rsidRPr="004B6F33">
        <w:t>Jul 20</w:t>
      </w:r>
      <w:proofErr w:type="gramStart"/>
      <w:r w:rsidRPr="004B6F33">
        <w:t xml:space="preserve"> 2020</w:t>
      </w:r>
      <w:proofErr w:type="gramEnd"/>
      <w:r>
        <w:t xml:space="preserve">. Accessed 12/7/21. </w:t>
      </w:r>
      <w:hyperlink r:id="rId11" w:history="1">
        <w:r w:rsidRPr="001A710E">
          <w:rPr>
            <w:rStyle w:val="Hyperlink"/>
          </w:rPr>
          <w:t>https://www.e-ir.info/2020/07/20/legal-black-holes-in-outer-space-the-regulation-of-private-space-companies/</w:t>
        </w:r>
      </w:hyperlink>
      <w:r>
        <w:rPr>
          <w:rStyle w:val="Hyperlink"/>
        </w:rPr>
        <w:t xml:space="preserve"> //Xu]</w:t>
      </w:r>
    </w:p>
    <w:p w14:paraId="376DE5EF" w14:textId="77777777" w:rsidR="00725186" w:rsidRDefault="00725186" w:rsidP="00725186">
      <w:pPr>
        <w:rPr>
          <w:sz w:val="16"/>
        </w:rPr>
      </w:pPr>
      <w:r w:rsidRPr="00167FAC">
        <w:rPr>
          <w:rStyle w:val="Emphasis"/>
        </w:rPr>
        <w:t xml:space="preserve">The US government’s support for </w:t>
      </w:r>
      <w:r w:rsidRPr="00E20E77">
        <w:rPr>
          <w:rStyle w:val="Emphasis"/>
          <w:highlight w:val="green"/>
        </w:rPr>
        <w:t>private space companies</w:t>
      </w:r>
      <w:r w:rsidRPr="00167FAC">
        <w:rPr>
          <w:rStyle w:val="Emphasis"/>
        </w:rPr>
        <w:t xml:space="preserve"> is also likely to lead to the </w:t>
      </w:r>
      <w:r w:rsidRPr="00E20E77">
        <w:rPr>
          <w:rStyle w:val="Emphasis"/>
          <w:highlight w:val="green"/>
        </w:rPr>
        <w:t>reinforce</w:t>
      </w:r>
      <w:r w:rsidRPr="00167FAC">
        <w:rPr>
          <w:rStyle w:val="Emphasis"/>
        </w:rPr>
        <w:t xml:space="preserve">ment of Earth-bound wealth </w:t>
      </w:r>
      <w:r w:rsidRPr="00E20E77">
        <w:rPr>
          <w:rStyle w:val="Emphasis"/>
          <w:highlight w:val="green"/>
        </w:rPr>
        <w:t>inequalities in space</w:t>
      </w:r>
      <w:r w:rsidRPr="00167FAC">
        <w:rPr>
          <w:rStyle w:val="Emphasis"/>
        </w:rPr>
        <w:t>.</w:t>
      </w:r>
      <w:r w:rsidRPr="00AB1AE8">
        <w:rPr>
          <w:sz w:val="16"/>
        </w:rPr>
        <w:t xml:space="preserve"> Many </w:t>
      </w:r>
      <w:proofErr w:type="spellStart"/>
      <w:r w:rsidRPr="00AB1AE8">
        <w:rPr>
          <w:sz w:val="16"/>
        </w:rPr>
        <w:t>NewSpace</w:t>
      </w:r>
      <w:proofErr w:type="spellEnd"/>
      <w:r w:rsidRPr="00AB1AE8">
        <w:rPr>
          <w:sz w:val="16"/>
        </w:rPr>
        <w:t xml:space="preserve"> actors frame their long-term ambitions in space with strong anthropogenic undertones, by offering the salvation of </w:t>
      </w:r>
      <w:proofErr w:type="gramStart"/>
      <w:r w:rsidRPr="00AB1AE8">
        <w:rPr>
          <w:sz w:val="16"/>
        </w:rPr>
        <w:t>the human race</w:t>
      </w:r>
      <w:proofErr w:type="gramEnd"/>
      <w:r w:rsidRPr="00AB1AE8">
        <w:rPr>
          <w:sz w:val="16"/>
        </w:rPr>
        <w:t xml:space="preserve"> from impending extinction through off-world colonial developments (</w:t>
      </w:r>
      <w:proofErr w:type="spellStart"/>
      <w:r w:rsidRPr="00AB1AE8">
        <w:rPr>
          <w:sz w:val="16"/>
        </w:rPr>
        <w:t>Kearnes</w:t>
      </w:r>
      <w:proofErr w:type="spellEnd"/>
      <w:r w:rsidRPr="00AB1AE8">
        <w:rPr>
          <w:sz w:val="16"/>
        </w:rPr>
        <w:t xml:space="preserve"> &amp; </w:t>
      </w:r>
      <w:proofErr w:type="spellStart"/>
      <w:r w:rsidRPr="00AB1AE8">
        <w:rPr>
          <w:sz w:val="16"/>
        </w:rPr>
        <w:t>Dooren</w:t>
      </w:r>
      <w:proofErr w:type="spellEnd"/>
      <w:r w:rsidRPr="00AB1AE8">
        <w:rPr>
          <w:sz w:val="16"/>
        </w:rPr>
        <w:t xml:space="preserve">: 2017: 182). </w:t>
      </w:r>
      <w:r w:rsidRPr="005C789B">
        <w:rPr>
          <w:rStyle w:val="Emphasis"/>
        </w:rPr>
        <w:t xml:space="preserve">Yet, this type of </w:t>
      </w:r>
      <w:r w:rsidRPr="00E20E77">
        <w:rPr>
          <w:rStyle w:val="Emphasis"/>
          <w:highlight w:val="green"/>
        </w:rPr>
        <w:t>discourse disguises</w:t>
      </w:r>
      <w:r w:rsidRPr="005C789B">
        <w:rPr>
          <w:rStyle w:val="Emphasis"/>
        </w:rPr>
        <w:t xml:space="preserve"> the highly </w:t>
      </w:r>
      <w:r w:rsidRPr="00E20E77">
        <w:rPr>
          <w:rStyle w:val="Emphasis"/>
          <w:highlight w:val="green"/>
        </w:rPr>
        <w:t>exclusive nature</w:t>
      </w:r>
      <w:r w:rsidRPr="005C789B">
        <w:rPr>
          <w:rStyle w:val="Emphasis"/>
        </w:rPr>
        <w:t xml:space="preserve"> of these missions. Whilst they seem to suggest that there is a stake for ordinary citizens in the vast space frontier, the reality is that these </w:t>
      </w:r>
      <w:r w:rsidRPr="00E20E77">
        <w:rPr>
          <w:rStyle w:val="Emphasis"/>
          <w:highlight w:val="green"/>
        </w:rPr>
        <w:t>self-described space pioneers are</w:t>
      </w:r>
      <w:r w:rsidRPr="005C789B">
        <w:rPr>
          <w:rStyle w:val="Emphasis"/>
        </w:rPr>
        <w:t xml:space="preserve"> a member of </w:t>
      </w:r>
      <w:r w:rsidRPr="00E20E77">
        <w:rPr>
          <w:rStyle w:val="Emphasis"/>
          <w:highlight w:val="gree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E20E77">
        <w:rPr>
          <w:rStyle w:val="Emphasis"/>
          <w:highlight w:val="green"/>
        </w:rPr>
        <w:t>private</w:t>
      </w:r>
      <w:r w:rsidRPr="000E1DC7">
        <w:rPr>
          <w:rStyle w:val="Emphasis"/>
        </w:rPr>
        <w:t xml:space="preserve"> space </w:t>
      </w:r>
      <w:r w:rsidRPr="00E20E77">
        <w:rPr>
          <w:rStyle w:val="Emphasis"/>
          <w:highlight w:val="green"/>
        </w:rPr>
        <w:t>enterprises</w:t>
      </w:r>
      <w:r w:rsidRPr="000E1DC7">
        <w:rPr>
          <w:rStyle w:val="Emphasis"/>
        </w:rPr>
        <w:t xml:space="preserve"> have themselves </w:t>
      </w:r>
      <w:r w:rsidRPr="00E20E77">
        <w:rPr>
          <w:rStyle w:val="Emphasis"/>
          <w:highlight w:val="green"/>
        </w:rPr>
        <w:t>suggest</w:t>
      </w:r>
      <w:r w:rsidRPr="000E1DC7">
        <w:rPr>
          <w:rStyle w:val="Emphasis"/>
        </w:rPr>
        <w:t xml:space="preserve">ed that </w:t>
      </w:r>
      <w:r w:rsidRPr="00E20E77">
        <w:rPr>
          <w:rStyle w:val="Emphasis"/>
          <w:highlight w:val="green"/>
        </w:rPr>
        <w:t>they have no obligation to share</w:t>
      </w:r>
      <w:r w:rsidRPr="000E1DC7">
        <w:rPr>
          <w:rStyle w:val="Emphasis"/>
        </w:rPr>
        <w:t xml:space="preserve"> mineral </w:t>
      </w:r>
      <w:r w:rsidRPr="00E20E77">
        <w:rPr>
          <w:rStyle w:val="Emphasis"/>
          <w:highlight w:val="green"/>
        </w:rPr>
        <w:t>resources</w:t>
      </w:r>
      <w:r w:rsidRPr="000E1DC7">
        <w:rPr>
          <w:rStyle w:val="Emphasis"/>
        </w:rPr>
        <w:t xml:space="preserve"> extracted in space </w:t>
      </w:r>
      <w:r w:rsidRPr="00E20E77">
        <w:rPr>
          <w:rStyle w:val="Emphasis"/>
          <w:highlight w:val="gree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w:t>
      </w:r>
      <w:proofErr w:type="spellStart"/>
      <w:r w:rsidRPr="00AB1AE8">
        <w:rPr>
          <w:sz w:val="16"/>
        </w:rPr>
        <w:t>EngadAsteroid</w:t>
      </w:r>
      <w:proofErr w:type="spellEnd"/>
      <w:r w:rsidRPr="00AB1AE8">
        <w:rPr>
          <w:sz w:val="16"/>
        </w:rPr>
        <w:t xml:space="preserve"> mining, who claimed that asteroid mining was “how [America is] going to move into space and develop the next Vegas Strip” (</w:t>
      </w:r>
      <w:proofErr w:type="spellStart"/>
      <w:r w:rsidRPr="00AB1AE8">
        <w:rPr>
          <w:sz w:val="16"/>
        </w:rPr>
        <w:t>Shaer</w:t>
      </w:r>
      <w:proofErr w:type="spellEnd"/>
      <w:r w:rsidRPr="00AB1AE8">
        <w:rPr>
          <w:sz w:val="16"/>
        </w:rPr>
        <w:t xml:space="preserve">, 2016: 50). Such comments highlight a form of what Beery (2016) defines as ‘scalar </w:t>
      </w:r>
      <w:proofErr w:type="gramStart"/>
      <w:r w:rsidRPr="00AB1AE8">
        <w:rPr>
          <w:sz w:val="16"/>
        </w:rPr>
        <w:t>politics’</w:t>
      </w:r>
      <w:proofErr w:type="gramEnd"/>
      <w:r w:rsidRPr="00AB1AE8">
        <w:rPr>
          <w:sz w:val="16"/>
        </w:rPr>
        <w:t xml:space="preserve">. </w:t>
      </w:r>
      <w:r w:rsidRPr="000E1DC7">
        <w:rPr>
          <w:rStyle w:val="Emphasis"/>
        </w:rPr>
        <w:t xml:space="preserve">In similar ways to </w:t>
      </w:r>
      <w:r w:rsidRPr="00E20E77">
        <w:rPr>
          <w:rStyle w:val="Emphasis"/>
          <w:highlight w:val="green"/>
        </w:rPr>
        <w:t>the ‘scaling’ of unequal international relations</w:t>
      </w:r>
      <w:r w:rsidRPr="000E1DC7">
        <w:rPr>
          <w:rStyle w:val="Emphasis"/>
        </w:rPr>
        <w:t xml:space="preserve"> that has </w:t>
      </w:r>
      <w:r w:rsidRPr="00E20E77">
        <w:rPr>
          <w:rStyle w:val="Emphasis"/>
          <w:highlight w:val="green"/>
        </w:rPr>
        <w:t>constituted</w:t>
      </w:r>
      <w:r w:rsidRPr="000E1DC7">
        <w:rPr>
          <w:rStyle w:val="Emphasis"/>
        </w:rPr>
        <w:t xml:space="preserve"> our </w:t>
      </w:r>
      <w:r w:rsidRPr="00E20E77">
        <w:rPr>
          <w:rStyle w:val="Emphasis"/>
          <w:highlight w:val="green"/>
        </w:rPr>
        <w:t>relationship with outer space</w:t>
      </w:r>
      <w:r w:rsidRPr="000E1DC7">
        <w:rPr>
          <w:rStyle w:val="Emphasis"/>
        </w:rPr>
        <w:t xml:space="preserve"> </w:t>
      </w:r>
      <w:r w:rsidRPr="00E20E77">
        <w:rPr>
          <w:rStyle w:val="Emphasis"/>
          <w:highlight w:val="green"/>
        </w:rPr>
        <w:t>under</w:t>
      </w:r>
      <w:r w:rsidRPr="000E1DC7">
        <w:rPr>
          <w:rStyle w:val="Emphasis"/>
        </w:rPr>
        <w:t xml:space="preserve"> the </w:t>
      </w:r>
      <w:r w:rsidRPr="00E20E77">
        <w:rPr>
          <w:rStyle w:val="Emphasis"/>
          <w:highlight w:val="green"/>
        </w:rPr>
        <w:t>guise of the ‘global commons’</w:t>
      </w:r>
      <w:r w:rsidRPr="000E1DC7">
        <w:rPr>
          <w:rStyle w:val="Emphasis"/>
        </w:rPr>
        <w:t xml:space="preserve"> (Beery, 2016: 99), private companies – through their anthropogenic discourse – are </w:t>
      </w:r>
      <w:r w:rsidRPr="00E20E77">
        <w:rPr>
          <w:rStyle w:val="Emphasis"/>
          <w:highlight w:val="green"/>
        </w:rPr>
        <w:t>scaling</w:t>
      </w:r>
      <w:r w:rsidRPr="000E1DC7">
        <w:rPr>
          <w:rStyle w:val="Emphasis"/>
        </w:rPr>
        <w:t xml:space="preserve"> </w:t>
      </w:r>
      <w:r w:rsidRPr="00E20E77">
        <w:rPr>
          <w:rStyle w:val="Emphasis"/>
          <w:highlight w:val="green"/>
        </w:rPr>
        <w:t>existing</w:t>
      </w:r>
      <w:r w:rsidRPr="000E1DC7">
        <w:rPr>
          <w:rStyle w:val="Emphasis"/>
        </w:rPr>
        <w:t xml:space="preserve"> Earth-bound wealth </w:t>
      </w:r>
      <w:r w:rsidRPr="00E20E77">
        <w:rPr>
          <w:rStyle w:val="Emphasis"/>
          <w:highlight w:val="green"/>
        </w:rPr>
        <w:t>inequalities</w:t>
      </w:r>
      <w:r w:rsidRPr="000E1DC7">
        <w:rPr>
          <w:rStyle w:val="Emphasis"/>
        </w:rPr>
        <w:t xml:space="preserve"> and social relations into space </w:t>
      </w:r>
      <w:r w:rsidRPr="00E20E77">
        <w:rPr>
          <w:rStyle w:val="Emphasis"/>
          <w:highlight w:val="green"/>
        </w:rPr>
        <w:t>by siphoning off</w:t>
      </w:r>
      <w:r w:rsidRPr="000E1DC7">
        <w:rPr>
          <w:rStyle w:val="Emphasis"/>
        </w:rPr>
        <w:t xml:space="preserve"> extra-terrestrial </w:t>
      </w:r>
      <w:r w:rsidRPr="00E20E77">
        <w:rPr>
          <w:rStyle w:val="Emphasis"/>
          <w:highlight w:val="green"/>
        </w:rPr>
        <w:t>resources</w:t>
      </w:r>
      <w:r w:rsidRPr="000E1DC7">
        <w:rPr>
          <w:rStyle w:val="Emphasis"/>
        </w:rPr>
        <w:t>.</w:t>
      </w:r>
      <w:r w:rsidRPr="00AB1AE8">
        <w:rPr>
          <w:sz w:val="16"/>
        </w:rPr>
        <w:t xml:space="preserve"> By constructing their </w:t>
      </w:r>
      <w:proofErr w:type="spellStart"/>
      <w:r w:rsidRPr="00AB1AE8">
        <w:rPr>
          <w:sz w:val="16"/>
        </w:rPr>
        <w:t>endeavours</w:t>
      </w:r>
      <w:proofErr w:type="spellEnd"/>
      <w:r w:rsidRPr="00AB1AE8">
        <w:rPr>
          <w:sz w:val="16"/>
        </w:rPr>
        <w:t xml:space="preserve"> in ways that appeal to the common good, </w:t>
      </w:r>
      <w:proofErr w:type="spellStart"/>
      <w:r w:rsidRPr="00AB1AE8">
        <w:rPr>
          <w:sz w:val="16"/>
        </w:rPr>
        <w:t>NewSpace</w:t>
      </w:r>
      <w:proofErr w:type="spellEnd"/>
      <w:r w:rsidRPr="00AB1AE8">
        <w:rPr>
          <w:sz w:val="16"/>
        </w:rPr>
        <w:t xml:space="preserve"> actors are therefore concealing the reality of how commercial resource extraction serves the exclusive interests of their private shareholders at the expense of </w:t>
      </w:r>
      <w:proofErr w:type="gramStart"/>
      <w:r w:rsidRPr="00AB1AE8">
        <w:rPr>
          <w:sz w:val="16"/>
        </w:rPr>
        <w:t>the vast majority of</w:t>
      </w:r>
      <w:proofErr w:type="gramEnd"/>
      <w:r w:rsidRPr="00AB1AE8">
        <w:rPr>
          <w:sz w:val="16"/>
        </w:rPr>
        <w:t xml:space="preserve"> the global population.</w:t>
      </w:r>
    </w:p>
    <w:p w14:paraId="0E1ADA05" w14:textId="77777777" w:rsidR="00725186" w:rsidRDefault="00725186" w:rsidP="00725186">
      <w:pPr>
        <w:pStyle w:val="Heading4"/>
      </w:pPr>
      <w:r>
        <w:t xml:space="preserve">2] </w:t>
      </w:r>
      <w:r w:rsidRPr="0084794B">
        <w:t>Appropriation intrinsically guts deliberative procedures since it denies the owner’s permission for property rights, blocking one possible experience/form of communication from other groups</w:t>
      </w:r>
      <w:r>
        <w:t xml:space="preserve"> since it guts communal approaches</w:t>
      </w:r>
    </w:p>
    <w:p w14:paraId="372A9D47" w14:textId="77777777" w:rsidR="00725186" w:rsidRDefault="00725186" w:rsidP="00725186">
      <w:r>
        <w:t xml:space="preserve">Oxford. </w:t>
      </w:r>
      <w:proofErr w:type="spellStart"/>
      <w:r w:rsidRPr="007A49F5">
        <w:rPr>
          <w:rStyle w:val="Style13ptBold"/>
        </w:rPr>
        <w:t>Lexico</w:t>
      </w:r>
      <w:proofErr w:type="spellEnd"/>
      <w:r>
        <w:t>. Appropriation. https://www.lexico.com/en/definition/appropriation</w:t>
      </w:r>
    </w:p>
    <w:p w14:paraId="78E06DC1" w14:textId="77777777" w:rsidR="00725186" w:rsidRPr="00F24BE8" w:rsidRDefault="00725186" w:rsidP="00725186">
      <w:pPr>
        <w:rPr>
          <w:b/>
          <w:u w:val="single"/>
        </w:rPr>
      </w:pPr>
      <w:r w:rsidRPr="007A49F5">
        <w:rPr>
          <w:rStyle w:val="StyleUnderline"/>
        </w:rPr>
        <w:t xml:space="preserve">the </w:t>
      </w:r>
      <w:r w:rsidRPr="00E20E77">
        <w:rPr>
          <w:rStyle w:val="StyleUnderline"/>
          <w:highlight w:val="green"/>
        </w:rPr>
        <w:t>action of taking something for one's own use, typically without the owner's permission.</w:t>
      </w:r>
    </w:p>
    <w:p w14:paraId="0A87E971" w14:textId="77777777" w:rsidR="00815B42" w:rsidRDefault="00815B42" w:rsidP="00725186"/>
    <w:p w14:paraId="516EF617" w14:textId="491AFBED" w:rsidR="00815B42" w:rsidRDefault="00815B42" w:rsidP="00815B42">
      <w:pPr>
        <w:keepNext/>
        <w:keepLines/>
        <w:pageBreakBefore/>
        <w:tabs>
          <w:tab w:val="left" w:pos="9270"/>
        </w:tabs>
        <w:spacing w:before="40" w:after="0"/>
        <w:jc w:val="center"/>
        <w:outlineLvl w:val="2"/>
        <w:rPr>
          <w:rFonts w:eastAsia="MS Gothic"/>
          <w:b/>
          <w:sz w:val="32"/>
          <w:u w:val="single"/>
        </w:rPr>
      </w:pPr>
      <w:r>
        <w:rPr>
          <w:rFonts w:eastAsia="MS Gothic"/>
          <w:b/>
          <w:sz w:val="32"/>
          <w:u w:val="single"/>
        </w:rPr>
        <w:lastRenderedPageBreak/>
        <w:t>1AC---Tensions ADV</w:t>
      </w:r>
    </w:p>
    <w:p w14:paraId="28E3A22E" w14:textId="77777777" w:rsidR="00815B42" w:rsidRPr="00993C12" w:rsidRDefault="00815B42" w:rsidP="00815B42">
      <w:pPr>
        <w:pStyle w:val="Heading4"/>
        <w:rPr>
          <w:rFonts w:cs="Calibri"/>
        </w:rPr>
      </w:pPr>
      <w:r w:rsidRPr="00993C12">
        <w:rPr>
          <w:rFonts w:cs="Calibri"/>
        </w:rPr>
        <w:t>South Korea’s space industry is fueled by the private sector – tech transfers and official statements.</w:t>
      </w:r>
    </w:p>
    <w:p w14:paraId="3FD17FAD" w14:textId="77777777" w:rsidR="00815B42" w:rsidRPr="00993C12" w:rsidRDefault="00815B42" w:rsidP="00815B42">
      <w:r w:rsidRPr="00993C12">
        <w:rPr>
          <w:rFonts w:eastAsiaTheme="majorEastAsia"/>
          <w:b/>
          <w:iCs/>
          <w:sz w:val="26"/>
        </w:rPr>
        <w:t>Si-Soo 21</w:t>
      </w:r>
      <w:r w:rsidRPr="00993C12">
        <w:t xml:space="preserve"> [Park Si-Soo, 9-8-2021, Park Si-</w:t>
      </w:r>
      <w:proofErr w:type="spellStart"/>
      <w:r w:rsidRPr="00993C12">
        <w:t>soo</w:t>
      </w:r>
      <w:proofErr w:type="spellEnd"/>
      <w:r w:rsidRPr="00993C12">
        <w:t xml:space="preserve"> covers space industries in South Korea, </w:t>
      </w:r>
      <w:proofErr w:type="gramStart"/>
      <w:r w:rsidRPr="00993C12">
        <w:t>Japan</w:t>
      </w:r>
      <w:proofErr w:type="gramEnd"/>
      <w:r w:rsidRPr="00993C12">
        <w:t xml:space="preserve"> and other Asian countries. Park worked at The Korea Times — South Korea's leading English language newspaper — from 2007 to 2020. He earned a master’s degree in science journalism from Korea Advanced Institute of Science and Technology and a bachelor’s degree in business from </w:t>
      </w:r>
      <w:proofErr w:type="spellStart"/>
      <w:r w:rsidRPr="00993C12">
        <w:t>Hanyang</w:t>
      </w:r>
      <w:proofErr w:type="spellEnd"/>
      <w:r w:rsidRPr="00993C12">
        <w:t xml:space="preserve"> University. "South Korea to spend $593 million on public-to-private transfer of rocket technologies," </w:t>
      </w:r>
      <w:proofErr w:type="spellStart"/>
      <w:r w:rsidRPr="00993C12">
        <w:t>SpaceNews</w:t>
      </w:r>
      <w:proofErr w:type="spellEnd"/>
      <w:r w:rsidRPr="00993C12">
        <w:t xml:space="preserve">, </w:t>
      </w:r>
      <w:hyperlink r:id="rId12" w:history="1">
        <w:r w:rsidRPr="00993C12">
          <w:rPr>
            <w:rStyle w:val="Hyperlink"/>
          </w:rPr>
          <w:t>https://spacenews.com/south-korea-to-spend-593-million-on-public-to-private-transfer-of-rocket-technologies/</w:t>
        </w:r>
      </w:hyperlink>
      <w:r w:rsidRPr="00993C12">
        <w:t xml:space="preserve"> accessed 1/12/2022] Adam</w:t>
      </w:r>
    </w:p>
    <w:p w14:paraId="631BD5D4" w14:textId="77777777" w:rsidR="00815B42" w:rsidRPr="00993C12" w:rsidRDefault="00815B42" w:rsidP="00815B42">
      <w:r w:rsidRPr="00993C12">
        <w:t xml:space="preserve">SEOUL, South Korea – Starting next year, </w:t>
      </w:r>
      <w:r w:rsidRPr="00993C12">
        <w:rPr>
          <w:rStyle w:val="StyleUnderline"/>
        </w:rPr>
        <w:t xml:space="preserve">South Korea’s </w:t>
      </w:r>
      <w:r w:rsidRPr="00F97D26">
        <w:rPr>
          <w:rStyle w:val="StyleUnderline"/>
          <w:highlight w:val="cyan"/>
        </w:rPr>
        <w:t>government</w:t>
      </w:r>
      <w:r w:rsidRPr="00993C12">
        <w:rPr>
          <w:rStyle w:val="StyleUnderline"/>
        </w:rPr>
        <w:t xml:space="preserve"> will </w:t>
      </w:r>
      <w:r w:rsidRPr="00F97D26">
        <w:rPr>
          <w:rStyle w:val="StyleUnderline"/>
          <w:highlight w:val="cyan"/>
        </w:rPr>
        <w:t>transfer</w:t>
      </w:r>
      <w:r w:rsidRPr="00993C12">
        <w:rPr>
          <w:rStyle w:val="StyleUnderline"/>
        </w:rPr>
        <w:t xml:space="preserve"> </w:t>
      </w:r>
      <w:r w:rsidRPr="00F97D26">
        <w:rPr>
          <w:rStyle w:val="StyleUnderline"/>
          <w:highlight w:val="cyan"/>
        </w:rPr>
        <w:t>state</w:t>
      </w:r>
      <w:r w:rsidRPr="00993C12">
        <w:rPr>
          <w:rStyle w:val="StyleUnderline"/>
        </w:rPr>
        <w:t>-</w:t>
      </w:r>
      <w:r w:rsidRPr="00F97D26">
        <w:rPr>
          <w:rStyle w:val="StyleUnderline"/>
          <w:highlight w:val="cyan"/>
        </w:rPr>
        <w:t>owned</w:t>
      </w:r>
      <w:r w:rsidRPr="00993C12">
        <w:rPr>
          <w:rStyle w:val="StyleUnderline"/>
        </w:rPr>
        <w:t xml:space="preserve"> </w:t>
      </w:r>
      <w:r w:rsidRPr="00F97D26">
        <w:rPr>
          <w:rStyle w:val="StyleUnderline"/>
          <w:highlight w:val="cyan"/>
        </w:rPr>
        <w:t>space</w:t>
      </w:r>
      <w:r w:rsidRPr="00993C12">
        <w:rPr>
          <w:rStyle w:val="StyleUnderline"/>
        </w:rPr>
        <w:t xml:space="preserve"> launch vehicle </w:t>
      </w:r>
      <w:r w:rsidRPr="00F97D26">
        <w:rPr>
          <w:rStyle w:val="StyleUnderline"/>
          <w:highlight w:val="cyan"/>
        </w:rPr>
        <w:t>techn</w:t>
      </w:r>
      <w:r w:rsidRPr="00993C12">
        <w:rPr>
          <w:rStyle w:val="StyleUnderline"/>
        </w:rPr>
        <w:t xml:space="preserve">ologies </w:t>
      </w:r>
      <w:r w:rsidRPr="00F97D26">
        <w:rPr>
          <w:rStyle w:val="StyleUnderline"/>
          <w:highlight w:val="cyan"/>
        </w:rPr>
        <w:t>to</w:t>
      </w:r>
      <w:r w:rsidRPr="00993C12">
        <w:rPr>
          <w:rStyle w:val="StyleUnderline"/>
        </w:rPr>
        <w:t xml:space="preserve"> </w:t>
      </w:r>
      <w:r w:rsidRPr="00F97D26">
        <w:rPr>
          <w:rStyle w:val="StyleUnderline"/>
          <w:highlight w:val="cyan"/>
        </w:rPr>
        <w:t>domestic</w:t>
      </w:r>
      <w:r w:rsidRPr="00993C12">
        <w:rPr>
          <w:rStyle w:val="StyleUnderline"/>
        </w:rPr>
        <w:t xml:space="preserve"> aerospace </w:t>
      </w:r>
      <w:r w:rsidRPr="00F97D26">
        <w:rPr>
          <w:rStyle w:val="StyleUnderline"/>
          <w:highlight w:val="cyan"/>
        </w:rPr>
        <w:t>companies</w:t>
      </w:r>
      <w:r w:rsidRPr="00993C12">
        <w:t xml:space="preserve"> in a move to </w:t>
      </w:r>
      <w:r w:rsidRPr="00993C12">
        <w:rPr>
          <w:rStyle w:val="StyleUnderline"/>
        </w:rPr>
        <w:t>help them penetrate an expanding global space launch market</w:t>
      </w:r>
      <w:r w:rsidRPr="00993C12">
        <w:t xml:space="preserve">. To that end, the government will </w:t>
      </w:r>
      <w:r w:rsidRPr="00993C12">
        <w:rPr>
          <w:rStyle w:val="StyleUnderline"/>
        </w:rPr>
        <w:t>spend 687 billion won ($593 million) from 2022 through 2027</w:t>
      </w:r>
      <w:r w:rsidRPr="00993C12">
        <w:t>, </w:t>
      </w:r>
      <w:hyperlink r:id="rId13" w:history="1">
        <w:r w:rsidRPr="00993C12">
          <w:rPr>
            <w:rStyle w:val="Hyperlink"/>
          </w:rPr>
          <w:t>said the Ministry of Science and ICT, Sept. 7.</w:t>
        </w:r>
      </w:hyperlink>
    </w:p>
    <w:p w14:paraId="3DE718E2" w14:textId="77777777" w:rsidR="00815B42" w:rsidRPr="00993C12" w:rsidRDefault="00815B42" w:rsidP="00815B42">
      <w:r w:rsidRPr="00993C12">
        <w:rPr>
          <w:rStyle w:val="StyleUnderline"/>
        </w:rPr>
        <w:t>Korea Aerospace Research Institute (</w:t>
      </w:r>
      <w:r w:rsidRPr="00F97D26">
        <w:rPr>
          <w:rStyle w:val="StyleUnderline"/>
          <w:highlight w:val="cyan"/>
        </w:rPr>
        <w:t>KARI</w:t>
      </w:r>
      <w:r w:rsidRPr="00993C12">
        <w:rPr>
          <w:rStyle w:val="StyleUnderline"/>
        </w:rPr>
        <w:t>)</w:t>
      </w:r>
      <w:r w:rsidRPr="00993C12">
        <w:t xml:space="preserve"> — a state-run space technology developer that has </w:t>
      </w:r>
      <w:r w:rsidRPr="00993C12">
        <w:rPr>
          <w:rStyle w:val="StyleUnderline"/>
        </w:rPr>
        <w:t xml:space="preserve">played a </w:t>
      </w:r>
      <w:r w:rsidRPr="00F97D26">
        <w:rPr>
          <w:rStyle w:val="StyleUnderline"/>
          <w:highlight w:val="cyan"/>
        </w:rPr>
        <w:t>central</w:t>
      </w:r>
      <w:r w:rsidRPr="00993C12">
        <w:rPr>
          <w:rStyle w:val="StyleUnderline"/>
        </w:rPr>
        <w:t xml:space="preserve"> </w:t>
      </w:r>
      <w:r w:rsidRPr="00F97D26">
        <w:rPr>
          <w:rStyle w:val="StyleUnderline"/>
          <w:highlight w:val="cyan"/>
        </w:rPr>
        <w:t>role</w:t>
      </w:r>
      <w:r w:rsidRPr="00993C12">
        <w:rPr>
          <w:rStyle w:val="StyleUnderline"/>
        </w:rPr>
        <w:t xml:space="preserve"> in </w:t>
      </w:r>
      <w:r w:rsidRPr="00F97D26">
        <w:rPr>
          <w:rStyle w:val="StyleUnderline"/>
          <w:highlight w:val="cyan"/>
        </w:rPr>
        <w:t>developing</w:t>
      </w:r>
      <w:r w:rsidRPr="00993C12">
        <w:rPr>
          <w:rStyle w:val="StyleUnderline"/>
        </w:rPr>
        <w:t xml:space="preserve"> the nation’s first domestic space launch vehicle</w:t>
      </w:r>
      <w:r w:rsidRPr="00993C12">
        <w:t xml:space="preserve">, KSLV-2 — will be </w:t>
      </w:r>
      <w:r w:rsidRPr="00993C12">
        <w:rPr>
          <w:rStyle w:val="StyleUnderline"/>
        </w:rPr>
        <w:t>responsible for the public-to-private transfer</w:t>
      </w:r>
      <w:r w:rsidRPr="00993C12">
        <w:t xml:space="preserve">, according to the ministry. </w:t>
      </w:r>
      <w:r w:rsidRPr="00F97D26">
        <w:rPr>
          <w:rStyle w:val="StyleUnderline"/>
          <w:highlight w:val="cyan"/>
        </w:rPr>
        <w:t>KSLV</w:t>
      </w:r>
      <w:r w:rsidRPr="00993C12">
        <w:rPr>
          <w:rStyle w:val="StyleUnderline"/>
        </w:rPr>
        <w:t>-</w:t>
      </w:r>
      <w:r w:rsidRPr="00F97D26">
        <w:rPr>
          <w:rStyle w:val="StyleUnderline"/>
          <w:highlight w:val="cyan"/>
        </w:rPr>
        <w:t>2</w:t>
      </w:r>
      <w:r w:rsidRPr="00993C12">
        <w:rPr>
          <w:rStyle w:val="StyleUnderline"/>
        </w:rPr>
        <w:t xml:space="preserve">, nicknamed Nuri, is a three-stage liquid-propellant rocket capable of </w:t>
      </w:r>
      <w:r w:rsidRPr="00F97D26">
        <w:rPr>
          <w:rStyle w:val="StyleUnderline"/>
          <w:highlight w:val="cyan"/>
        </w:rPr>
        <w:t>sending</w:t>
      </w:r>
      <w:r w:rsidRPr="00993C12">
        <w:rPr>
          <w:rStyle w:val="StyleUnderline"/>
        </w:rPr>
        <w:t xml:space="preserve"> a 1.5-ton satellite </w:t>
      </w:r>
      <w:r w:rsidRPr="00F97D26">
        <w:rPr>
          <w:rStyle w:val="StyleUnderline"/>
          <w:highlight w:val="cyan"/>
        </w:rPr>
        <w:t>into</w:t>
      </w:r>
      <w:r w:rsidRPr="00993C12">
        <w:rPr>
          <w:rStyle w:val="StyleUnderline"/>
        </w:rPr>
        <w:t xml:space="preserve"> </w:t>
      </w:r>
      <w:r w:rsidRPr="00F97D26">
        <w:rPr>
          <w:rStyle w:val="StyleUnderline"/>
          <w:highlight w:val="cyan"/>
        </w:rPr>
        <w:t>l</w:t>
      </w:r>
      <w:r w:rsidRPr="00993C12">
        <w:rPr>
          <w:rStyle w:val="StyleUnderline"/>
        </w:rPr>
        <w:t xml:space="preserve">ow </w:t>
      </w:r>
      <w:r w:rsidRPr="00F97D26">
        <w:rPr>
          <w:rStyle w:val="StyleUnderline"/>
          <w:highlight w:val="cyan"/>
        </w:rPr>
        <w:t>E</w:t>
      </w:r>
      <w:r w:rsidRPr="00993C12">
        <w:rPr>
          <w:rStyle w:val="StyleUnderline"/>
        </w:rPr>
        <w:t xml:space="preserve">arth </w:t>
      </w:r>
      <w:r w:rsidRPr="00F97D26">
        <w:rPr>
          <w:rStyle w:val="StyleUnderline"/>
          <w:highlight w:val="cyan"/>
        </w:rPr>
        <w:t>o</w:t>
      </w:r>
      <w:r w:rsidRPr="00993C12">
        <w:rPr>
          <w:rStyle w:val="StyleUnderline"/>
        </w:rPr>
        <w:t>rbit</w:t>
      </w:r>
      <w:r w:rsidRPr="00993C12">
        <w:t xml:space="preserve">. The rocket is set to make its first demonstration flight in October from </w:t>
      </w:r>
      <w:proofErr w:type="spellStart"/>
      <w:r w:rsidRPr="00993C12">
        <w:t>Naro</w:t>
      </w:r>
      <w:proofErr w:type="spellEnd"/>
      <w:r w:rsidRPr="00993C12">
        <w:t xml:space="preserve"> Space Center in </w:t>
      </w:r>
      <w:proofErr w:type="spellStart"/>
      <w:r w:rsidRPr="00993C12">
        <w:t>Goheung</w:t>
      </w:r>
      <w:proofErr w:type="spellEnd"/>
      <w:r w:rsidRPr="00993C12">
        <w:t>, the only launch site in South Korea.</w:t>
      </w:r>
    </w:p>
    <w:p w14:paraId="65B25B09" w14:textId="77777777" w:rsidR="00815B42" w:rsidRPr="00993C12" w:rsidRDefault="00815B42" w:rsidP="00815B42">
      <w:pPr>
        <w:rPr>
          <w:rStyle w:val="StyleUnderline"/>
        </w:rPr>
      </w:pPr>
      <w:r w:rsidRPr="00993C12">
        <w:rPr>
          <w:rStyle w:val="StyleUnderline"/>
        </w:rPr>
        <w:t xml:space="preserve">The transfer will be done in a way KARI and selected companies do </w:t>
      </w:r>
      <w:r w:rsidRPr="00F97D26">
        <w:rPr>
          <w:rStyle w:val="StyleUnderline"/>
          <w:highlight w:val="cyan"/>
        </w:rPr>
        <w:t>joint development</w:t>
      </w:r>
      <w:r w:rsidRPr="00993C12">
        <w:rPr>
          <w:rStyle w:val="StyleUnderline"/>
        </w:rPr>
        <w:t xml:space="preserve"> </w:t>
      </w:r>
      <w:r w:rsidRPr="00F97D26">
        <w:rPr>
          <w:rStyle w:val="StyleUnderline"/>
          <w:highlight w:val="cyan"/>
        </w:rPr>
        <w:t>and</w:t>
      </w:r>
      <w:r w:rsidRPr="00993C12">
        <w:rPr>
          <w:rStyle w:val="StyleUnderline"/>
        </w:rPr>
        <w:t xml:space="preserve"> launch </w:t>
      </w:r>
      <w:r w:rsidRPr="00F97D26">
        <w:rPr>
          <w:rStyle w:val="StyleUnderline"/>
          <w:highlight w:val="cyan"/>
        </w:rPr>
        <w:t>tests</w:t>
      </w:r>
      <w:r w:rsidRPr="00993C12">
        <w:rPr>
          <w:rStyle w:val="StyleUnderline"/>
        </w:rPr>
        <w:t>.</w:t>
      </w:r>
    </w:p>
    <w:p w14:paraId="065B464F" w14:textId="77777777" w:rsidR="00815B42" w:rsidRPr="00993C12" w:rsidRDefault="00815B42" w:rsidP="00815B42">
      <w:r w:rsidRPr="00993C12">
        <w:t xml:space="preserve">“The </w:t>
      </w:r>
      <w:r w:rsidRPr="00F97D26">
        <w:rPr>
          <w:rStyle w:val="StyleUnderline"/>
          <w:highlight w:val="cyan"/>
        </w:rPr>
        <w:t>time</w:t>
      </w:r>
      <w:r w:rsidRPr="00993C12">
        <w:rPr>
          <w:rStyle w:val="StyleUnderline"/>
        </w:rPr>
        <w:t xml:space="preserve"> </w:t>
      </w:r>
      <w:r w:rsidRPr="00F97D26">
        <w:rPr>
          <w:rStyle w:val="StyleUnderline"/>
          <w:highlight w:val="cyan"/>
        </w:rPr>
        <w:t>has</w:t>
      </w:r>
      <w:r w:rsidRPr="00993C12">
        <w:rPr>
          <w:rStyle w:val="StyleUnderline"/>
        </w:rPr>
        <w:t xml:space="preserve"> </w:t>
      </w:r>
      <w:r w:rsidRPr="00F97D26">
        <w:rPr>
          <w:rStyle w:val="StyleUnderline"/>
          <w:highlight w:val="cyan"/>
        </w:rPr>
        <w:t>come</w:t>
      </w:r>
      <w:r w:rsidRPr="00993C12">
        <w:rPr>
          <w:rStyle w:val="StyleUnderline"/>
        </w:rPr>
        <w:t xml:space="preserve"> </w:t>
      </w:r>
      <w:r w:rsidRPr="00F97D26">
        <w:rPr>
          <w:rStyle w:val="StyleUnderline"/>
          <w:highlight w:val="cyan"/>
        </w:rPr>
        <w:t>to</w:t>
      </w:r>
      <w:r w:rsidRPr="00993C12">
        <w:rPr>
          <w:rStyle w:val="StyleUnderline"/>
        </w:rPr>
        <w:t xml:space="preserve"> make a </w:t>
      </w:r>
      <w:r w:rsidRPr="00F97D26">
        <w:rPr>
          <w:rStyle w:val="StyleUnderline"/>
          <w:highlight w:val="cyan"/>
        </w:rPr>
        <w:t>depart</w:t>
      </w:r>
      <w:r w:rsidRPr="00993C12">
        <w:rPr>
          <w:rStyle w:val="StyleUnderline"/>
        </w:rPr>
        <w:t xml:space="preserve">ure </w:t>
      </w:r>
      <w:r w:rsidRPr="00F97D26">
        <w:rPr>
          <w:rStyle w:val="StyleUnderline"/>
          <w:highlight w:val="cyan"/>
        </w:rPr>
        <w:t>from</w:t>
      </w:r>
      <w:r w:rsidRPr="00993C12">
        <w:rPr>
          <w:rStyle w:val="StyleUnderline"/>
        </w:rPr>
        <w:t xml:space="preserve"> </w:t>
      </w:r>
      <w:r w:rsidRPr="00F97D26">
        <w:rPr>
          <w:rStyle w:val="StyleUnderline"/>
          <w:highlight w:val="cyan"/>
        </w:rPr>
        <w:t>state</w:t>
      </w:r>
      <w:r w:rsidRPr="00993C12">
        <w:rPr>
          <w:rStyle w:val="StyleUnderline"/>
        </w:rPr>
        <w:t xml:space="preserve">-led </w:t>
      </w:r>
      <w:r w:rsidRPr="00F97D26">
        <w:rPr>
          <w:rStyle w:val="StyleUnderline"/>
          <w:highlight w:val="cyan"/>
        </w:rPr>
        <w:t>development</w:t>
      </w:r>
      <w:r w:rsidRPr="00993C12">
        <w:rPr>
          <w:rStyle w:val="StyleUnderline"/>
        </w:rPr>
        <w:t xml:space="preserve"> </w:t>
      </w:r>
      <w:r w:rsidRPr="00F97D26">
        <w:rPr>
          <w:rStyle w:val="StyleUnderline"/>
          <w:highlight w:val="cyan"/>
        </w:rPr>
        <w:t>of</w:t>
      </w:r>
      <w:r w:rsidRPr="00993C12">
        <w:rPr>
          <w:rStyle w:val="StyleUnderline"/>
        </w:rPr>
        <w:t xml:space="preserve"> </w:t>
      </w:r>
      <w:r w:rsidRPr="00F97D26">
        <w:rPr>
          <w:rStyle w:val="StyleUnderline"/>
          <w:highlight w:val="cyan"/>
        </w:rPr>
        <w:t>space</w:t>
      </w:r>
      <w:r w:rsidRPr="00993C12">
        <w:rPr>
          <w:rStyle w:val="StyleUnderline"/>
        </w:rPr>
        <w:t xml:space="preserve"> launch</w:t>
      </w:r>
      <w:r w:rsidRPr="00993C12">
        <w:t xml:space="preserve"> </w:t>
      </w:r>
      <w:r w:rsidRPr="00F97D26">
        <w:rPr>
          <w:rStyle w:val="StyleUnderline"/>
          <w:highlight w:val="cyan"/>
        </w:rPr>
        <w:t>vehicles</w:t>
      </w:r>
      <w:r w:rsidRPr="00993C12">
        <w:t xml:space="preserve"> </w:t>
      </w:r>
      <w:r w:rsidRPr="00F97D26">
        <w:rPr>
          <w:rStyle w:val="StyleUnderline"/>
          <w:highlight w:val="cyan"/>
        </w:rPr>
        <w:t>toward</w:t>
      </w:r>
      <w:r w:rsidRPr="00993C12">
        <w:t xml:space="preserve"> </w:t>
      </w:r>
      <w:r w:rsidRPr="00993C12">
        <w:rPr>
          <w:rStyle w:val="StyleUnderline"/>
        </w:rPr>
        <w:t xml:space="preserve">one in which the </w:t>
      </w:r>
      <w:r w:rsidRPr="00F97D26">
        <w:rPr>
          <w:rStyle w:val="StyleUnderline"/>
          <w:highlight w:val="cyan"/>
        </w:rPr>
        <w:t>private</w:t>
      </w:r>
      <w:r w:rsidRPr="00993C12">
        <w:rPr>
          <w:rStyle w:val="StyleUnderline"/>
        </w:rPr>
        <w:t xml:space="preserve"> </w:t>
      </w:r>
      <w:r w:rsidRPr="00F97D26">
        <w:rPr>
          <w:rStyle w:val="StyleUnderline"/>
          <w:highlight w:val="cyan"/>
        </w:rPr>
        <w:t>sector</w:t>
      </w:r>
      <w:r w:rsidRPr="00993C12">
        <w:rPr>
          <w:rStyle w:val="StyleUnderline"/>
        </w:rPr>
        <w:t xml:space="preserve"> plays an expanded and more active role,” said </w:t>
      </w:r>
      <w:hyperlink r:id="rId14" w:history="1">
        <w:r w:rsidRPr="00993C12">
          <w:rPr>
            <w:rStyle w:val="StyleUnderline"/>
          </w:rPr>
          <w:t>Yong Hong-</w:t>
        </w:r>
        <w:proofErr w:type="spellStart"/>
        <w:r w:rsidRPr="00993C12">
          <w:rPr>
            <w:rStyle w:val="StyleUnderline"/>
          </w:rPr>
          <w:t>taek</w:t>
        </w:r>
        <w:proofErr w:type="spellEnd"/>
        <w:r w:rsidRPr="00993C12">
          <w:rPr>
            <w:rStyle w:val="StyleUnderline"/>
          </w:rPr>
          <w:t>, the science ministry’s vice minister,</w:t>
        </w:r>
      </w:hyperlink>
      <w:r w:rsidRPr="00993C12">
        <w:t> in the statement. </w:t>
      </w:r>
    </w:p>
    <w:p w14:paraId="76A4F699" w14:textId="77777777" w:rsidR="00815B42" w:rsidRPr="00993C12" w:rsidRDefault="00815B42" w:rsidP="00815B42">
      <w:pPr>
        <w:rPr>
          <w:rStyle w:val="StyleUnderline"/>
        </w:rPr>
      </w:pPr>
      <w:r w:rsidRPr="00993C12">
        <w:t xml:space="preserve">The policy </w:t>
      </w:r>
      <w:r w:rsidRPr="00993C12">
        <w:rPr>
          <w:rStyle w:val="StyleUnderline"/>
        </w:rPr>
        <w:t xml:space="preserve">reconfirms the government’s commitment to </w:t>
      </w:r>
      <w:r w:rsidRPr="00F97D26">
        <w:rPr>
          <w:rStyle w:val="StyleUnderline"/>
          <w:highlight w:val="cyan"/>
        </w:rPr>
        <w:t>accelerating</w:t>
      </w:r>
      <w:r w:rsidRPr="00993C12">
        <w:rPr>
          <w:rStyle w:val="StyleUnderline"/>
        </w:rPr>
        <w:t xml:space="preserve"> </w:t>
      </w:r>
      <w:r w:rsidRPr="00F97D26">
        <w:rPr>
          <w:rStyle w:val="StyleUnderline"/>
          <w:highlight w:val="cyan"/>
        </w:rPr>
        <w:t>public-</w:t>
      </w:r>
      <w:r w:rsidRPr="00993C12">
        <w:rPr>
          <w:rStyle w:val="StyleUnderline"/>
        </w:rPr>
        <w:t>to</w:t>
      </w:r>
      <w:r w:rsidRPr="00F97D26">
        <w:rPr>
          <w:rStyle w:val="StyleUnderline"/>
          <w:highlight w:val="cyan"/>
        </w:rPr>
        <w:t>-private</w:t>
      </w:r>
      <w:r w:rsidRPr="00993C12">
        <w:rPr>
          <w:rStyle w:val="StyleUnderline"/>
        </w:rPr>
        <w:t xml:space="preserve"> </w:t>
      </w:r>
      <w:r w:rsidRPr="00F97D26">
        <w:rPr>
          <w:rStyle w:val="StyleUnderline"/>
          <w:highlight w:val="cyan"/>
        </w:rPr>
        <w:t>transfer</w:t>
      </w:r>
      <w:r w:rsidRPr="00993C12">
        <w:rPr>
          <w:rStyle w:val="StyleUnderline"/>
        </w:rPr>
        <w:t xml:space="preserve"> of space technologies</w:t>
      </w:r>
      <w:r w:rsidRPr="00993C12">
        <w:t xml:space="preserve">. It comes as SpaceX and other innovative private companies play increasingly important roles in the global space industry. In the first move of this kind, since May, </w:t>
      </w:r>
      <w:r w:rsidRPr="00F97D26">
        <w:rPr>
          <w:rStyle w:val="StyleUnderline"/>
          <w:highlight w:val="cyan"/>
        </w:rPr>
        <w:t>KARI</w:t>
      </w:r>
      <w:r w:rsidRPr="00993C12">
        <w:rPr>
          <w:rStyle w:val="StyleUnderline"/>
        </w:rPr>
        <w:t xml:space="preserve"> and Korea Advanced Institute of Science and Technology (KAIST) have </w:t>
      </w:r>
      <w:r w:rsidRPr="00F97D26">
        <w:rPr>
          <w:rStyle w:val="StyleUnderline"/>
          <w:highlight w:val="cyan"/>
        </w:rPr>
        <w:t>transferred</w:t>
      </w:r>
      <w:r w:rsidRPr="00993C12">
        <w:rPr>
          <w:rStyle w:val="StyleUnderline"/>
        </w:rPr>
        <w:t xml:space="preserve"> their </w:t>
      </w:r>
      <w:r w:rsidRPr="00F97D26">
        <w:rPr>
          <w:rStyle w:val="StyleUnderline"/>
          <w:highlight w:val="cyan"/>
        </w:rPr>
        <w:t>satellite</w:t>
      </w:r>
      <w:r w:rsidRPr="00993C12">
        <w:rPr>
          <w:rStyle w:val="StyleUnderline"/>
        </w:rPr>
        <w:t xml:space="preserve">-manufacturing </w:t>
      </w:r>
      <w:r w:rsidRPr="00F97D26">
        <w:rPr>
          <w:rStyle w:val="StyleUnderline"/>
          <w:highlight w:val="cyan"/>
        </w:rPr>
        <w:t>technologies</w:t>
      </w:r>
      <w:r w:rsidRPr="00993C12">
        <w:rPr>
          <w:rStyle w:val="StyleUnderline"/>
        </w:rPr>
        <w:t xml:space="preserve"> </w:t>
      </w:r>
      <w:r w:rsidRPr="00F97D26">
        <w:rPr>
          <w:rStyle w:val="StyleUnderline"/>
          <w:highlight w:val="cyan"/>
        </w:rPr>
        <w:t>to</w:t>
      </w:r>
      <w:r w:rsidRPr="00993C12">
        <w:rPr>
          <w:rStyle w:val="StyleUnderline"/>
        </w:rPr>
        <w:t xml:space="preserve"> a handful of major </w:t>
      </w:r>
      <w:r w:rsidRPr="00F97D26">
        <w:rPr>
          <w:rStyle w:val="StyleUnderline"/>
          <w:highlight w:val="cyan"/>
        </w:rPr>
        <w:t>aerospace</w:t>
      </w:r>
      <w:r w:rsidRPr="00993C12">
        <w:rPr>
          <w:rStyle w:val="StyleUnderline"/>
        </w:rPr>
        <w:t xml:space="preserve"> </w:t>
      </w:r>
      <w:r w:rsidRPr="00F97D26">
        <w:rPr>
          <w:rStyle w:val="StyleUnderline"/>
          <w:highlight w:val="cyan"/>
        </w:rPr>
        <w:t>companies</w:t>
      </w:r>
      <w:r w:rsidRPr="00993C12">
        <w:rPr>
          <w:rStyle w:val="StyleUnderline"/>
        </w:rPr>
        <w:t xml:space="preserve"> here. </w:t>
      </w:r>
    </w:p>
    <w:p w14:paraId="31954ABD" w14:textId="77777777" w:rsidR="00815B42" w:rsidRPr="00993C12" w:rsidRDefault="00815B42" w:rsidP="00815B42">
      <w:r w:rsidRPr="00993C12">
        <w:t>While the science ministry didn’t  identify the companies that would benefit from the latest tech transfer, the most likely beneficiaries include </w:t>
      </w:r>
      <w:hyperlink r:id="rId15" w:history="1">
        <w:r w:rsidRPr="00993C12">
          <w:rPr>
            <w:rStyle w:val="Hyperlink"/>
          </w:rPr>
          <w:t>Hanwha Aerospace</w:t>
        </w:r>
      </w:hyperlink>
      <w:r w:rsidRPr="00993C12">
        <w:t>, </w:t>
      </w:r>
      <w:proofErr w:type="spellStart"/>
      <w:r>
        <w:fldChar w:fldCharType="begin"/>
      </w:r>
      <w:r>
        <w:instrText xml:space="preserve"> HYPERLINK "https://biz.chosun.com/industry/company/2021/08/26/B73DAPWKMBFAHCPFK2ME6NM6H4/?utm_source=naver&amp;utm_medium=original&amp;utm_campaign=biz" </w:instrText>
      </w:r>
      <w:r>
        <w:fldChar w:fldCharType="separate"/>
      </w:r>
      <w:r w:rsidRPr="00993C12">
        <w:rPr>
          <w:rStyle w:val="Hyperlink"/>
        </w:rPr>
        <w:t>Innospace</w:t>
      </w:r>
      <w:proofErr w:type="spellEnd"/>
      <w:r>
        <w:rPr>
          <w:rStyle w:val="Hyperlink"/>
        </w:rPr>
        <w:fldChar w:fldCharType="end"/>
      </w:r>
      <w:r w:rsidRPr="00993C12">
        <w:t>, </w:t>
      </w:r>
      <w:hyperlink r:id="rId16" w:history="1">
        <w:r w:rsidRPr="00993C12">
          <w:rPr>
            <w:rStyle w:val="Hyperlink"/>
          </w:rPr>
          <w:t>Perigee Aerospace</w:t>
        </w:r>
      </w:hyperlink>
      <w:r w:rsidRPr="00993C12">
        <w:t> and </w:t>
      </w:r>
      <w:hyperlink r:id="rId17" w:history="1">
        <w:r w:rsidRPr="00993C12">
          <w:rPr>
            <w:rStyle w:val="Hyperlink"/>
          </w:rPr>
          <w:t>Korean Air</w:t>
        </w:r>
      </w:hyperlink>
      <w:r w:rsidRPr="00993C12">
        <w:t>.</w:t>
      </w:r>
    </w:p>
    <w:p w14:paraId="4760F194" w14:textId="77777777" w:rsidR="00815B42" w:rsidRPr="00993C12" w:rsidRDefault="00815B42" w:rsidP="00815B42">
      <w:r w:rsidRPr="00993C12">
        <w:rPr>
          <w:rStyle w:val="StyleUnderline"/>
        </w:rPr>
        <w:t>Hanwha is a major rocket engine developer here, which contributed to KSLV-2’s development with engine assembly and supply of key components</w:t>
      </w:r>
      <w:r w:rsidRPr="00993C12">
        <w:t xml:space="preserve">. </w:t>
      </w:r>
      <w:proofErr w:type="spellStart"/>
      <w:r w:rsidRPr="00993C12">
        <w:t>Innospace</w:t>
      </w:r>
      <w:proofErr w:type="spellEnd"/>
      <w:r w:rsidRPr="00993C12">
        <w:t xml:space="preserve"> is a hybrid rocket startup, and Perigee is developing a methane-fueled </w:t>
      </w:r>
      <w:proofErr w:type="spellStart"/>
      <w:r w:rsidRPr="00993C12">
        <w:t>smallsat</w:t>
      </w:r>
      <w:proofErr w:type="spellEnd"/>
      <w:r w:rsidRPr="00993C12">
        <w:t xml:space="preserve"> launcher. Korea Air, South Korea’s biggest airline, is developing technologies to launch small satellites from its Boeing 747-400 cargo planes — the same way Virgin Orbit launches customers’ satellites into orbit.</w:t>
      </w:r>
    </w:p>
    <w:p w14:paraId="04E4C8A4" w14:textId="77777777" w:rsidR="00815B42" w:rsidRPr="00031E2A" w:rsidRDefault="00815B42" w:rsidP="00815B42">
      <w:pPr>
        <w:keepNext/>
        <w:keepLines/>
        <w:spacing w:before="40" w:after="0"/>
        <w:outlineLvl w:val="3"/>
        <w:rPr>
          <w:rFonts w:eastAsia="MS Gothic"/>
          <w:b/>
          <w:iCs/>
          <w:sz w:val="26"/>
        </w:rPr>
      </w:pPr>
      <w:r>
        <w:rPr>
          <w:rFonts w:eastAsia="MS Gothic"/>
          <w:b/>
          <w:iCs/>
          <w:sz w:val="26"/>
        </w:rPr>
        <w:lastRenderedPageBreak/>
        <w:t xml:space="preserve">That ensures aggressive space racing with </w:t>
      </w:r>
      <w:proofErr w:type="spellStart"/>
      <w:r>
        <w:rPr>
          <w:rFonts w:eastAsia="MS Gothic"/>
          <w:b/>
          <w:iCs/>
          <w:sz w:val="26"/>
        </w:rPr>
        <w:t>noko</w:t>
      </w:r>
      <w:proofErr w:type="spellEnd"/>
      <w:r>
        <w:rPr>
          <w:rFonts w:eastAsia="MS Gothic"/>
          <w:b/>
          <w:iCs/>
          <w:sz w:val="26"/>
        </w:rPr>
        <w:t xml:space="preserve">. </w:t>
      </w:r>
    </w:p>
    <w:p w14:paraId="57F1E982" w14:textId="77777777" w:rsidR="00815B42" w:rsidRPr="00031E2A" w:rsidRDefault="00815B42" w:rsidP="00815B42">
      <w:pPr>
        <w:rPr>
          <w:rFonts w:eastAsia="Cambria"/>
        </w:rPr>
      </w:pPr>
      <w:r w:rsidRPr="00031E2A">
        <w:rPr>
          <w:rFonts w:eastAsia="Cambria"/>
          <w:b/>
          <w:bCs/>
          <w:sz w:val="26"/>
        </w:rPr>
        <w:t>Ryall 21</w:t>
      </w:r>
      <w:r w:rsidRPr="00031E2A">
        <w:rPr>
          <w:rFonts w:eastAsia="Cambria"/>
        </w:rPr>
        <w:t xml:space="preserve"> Julian Ryall, 10-21-2021, "South Korea space rocket test prompts fear of arms race with North," DW, </w:t>
      </w:r>
      <w:hyperlink r:id="rId18" w:history="1">
        <w:r w:rsidRPr="00031E2A">
          <w:rPr>
            <w:rFonts w:eastAsia="Cambria"/>
          </w:rPr>
          <w:t>https://www.dw.com/en/south-korea-space-rocket-test-prompts-fear-of-arms-race-with-north/a-59572929</w:t>
        </w:r>
      </w:hyperlink>
      <w:r w:rsidRPr="00031E2A">
        <w:rPr>
          <w:rFonts w:eastAsia="Cambria"/>
        </w:rPr>
        <w:t xml:space="preserve"> //Jay</w:t>
      </w:r>
    </w:p>
    <w:p w14:paraId="76980753" w14:textId="77777777" w:rsidR="00815B42" w:rsidRPr="00031E2A" w:rsidRDefault="00815B42" w:rsidP="00815B42">
      <w:pPr>
        <w:rPr>
          <w:rFonts w:eastAsia="Cambria"/>
          <w:sz w:val="12"/>
        </w:rPr>
      </w:pPr>
      <w:r w:rsidRPr="00031E2A">
        <w:rPr>
          <w:rFonts w:eastAsia="Cambria"/>
          <w:u w:val="single"/>
        </w:rPr>
        <w:t xml:space="preserve">South Korea </w:t>
      </w:r>
      <w:r w:rsidRPr="00F97D26">
        <w:rPr>
          <w:rFonts w:eastAsia="Cambria"/>
          <w:highlight w:val="cyan"/>
          <w:u w:val="single"/>
        </w:rPr>
        <w:t>space rocket test prompts fear of arms race with North</w:t>
      </w:r>
      <w:r w:rsidRPr="00031E2A">
        <w:rPr>
          <w:rFonts w:eastAsia="Cambria"/>
          <w:u w:val="single"/>
        </w:rPr>
        <w:t xml:space="preserve"> </w:t>
      </w:r>
      <w:r w:rsidRPr="00031E2A">
        <w:rPr>
          <w:rFonts w:eastAsia="Cambria"/>
          <w:sz w:val="12"/>
        </w:rPr>
        <w:t xml:space="preserve">Tensions between Seoul and Pyongyang have grown in recent months. </w:t>
      </w:r>
      <w:r w:rsidRPr="00031E2A">
        <w:rPr>
          <w:rFonts w:eastAsia="Cambria"/>
          <w:u w:val="single"/>
        </w:rPr>
        <w:t>South Korea's failed test of its first-ever homegrown rocket has prompted worries of a new arms race</w:t>
      </w:r>
      <w:r w:rsidRPr="00031E2A">
        <w:rPr>
          <w:rFonts w:eastAsia="Cambria"/>
          <w:sz w:val="12"/>
        </w:rPr>
        <w:t xml:space="preserve">. A rocket is launched in a cloud of smoke and flame from a launch pad with the ocean in the background South Korea has launched a Nuri rocket from the launch pad of its </w:t>
      </w:r>
      <w:proofErr w:type="spellStart"/>
      <w:r w:rsidRPr="00031E2A">
        <w:rPr>
          <w:rFonts w:eastAsia="Cambria"/>
          <w:sz w:val="12"/>
        </w:rPr>
        <w:t>Naro</w:t>
      </w:r>
      <w:proofErr w:type="spellEnd"/>
      <w:r w:rsidRPr="00031E2A">
        <w:rPr>
          <w:rFonts w:eastAsia="Cambria"/>
          <w:sz w:val="12"/>
        </w:rPr>
        <w:t xml:space="preserve"> Space Center in </w:t>
      </w:r>
      <w:proofErr w:type="spellStart"/>
      <w:r w:rsidRPr="00031E2A">
        <w:rPr>
          <w:rFonts w:eastAsia="Cambria"/>
          <w:sz w:val="12"/>
        </w:rPr>
        <w:t>Goheung</w:t>
      </w:r>
      <w:proofErr w:type="spellEnd"/>
      <w:r w:rsidRPr="00031E2A">
        <w:rPr>
          <w:rFonts w:eastAsia="Cambria"/>
          <w:sz w:val="12"/>
        </w:rPr>
        <w:t xml:space="preserve">, South Korea Shortly after 5 p.m. local time (0800 UTC) on Thursday, South Korea launched its first domestically produced rocket from the </w:t>
      </w:r>
      <w:proofErr w:type="spellStart"/>
      <w:r w:rsidRPr="00031E2A">
        <w:rPr>
          <w:rFonts w:eastAsia="Cambria"/>
          <w:sz w:val="12"/>
        </w:rPr>
        <w:t>Naro</w:t>
      </w:r>
      <w:proofErr w:type="spellEnd"/>
      <w:r w:rsidRPr="00031E2A">
        <w:rPr>
          <w:rFonts w:eastAsia="Cambria"/>
          <w:sz w:val="12"/>
        </w:rPr>
        <w:t xml:space="preserve"> Space Center in the northeastern county of </w:t>
      </w:r>
      <w:proofErr w:type="spellStart"/>
      <w:r w:rsidRPr="00031E2A">
        <w:rPr>
          <w:rFonts w:eastAsia="Cambria"/>
          <w:sz w:val="12"/>
        </w:rPr>
        <w:t>Goheung</w:t>
      </w:r>
      <w:proofErr w:type="spellEnd"/>
      <w:r w:rsidRPr="00031E2A">
        <w:rPr>
          <w:rFonts w:eastAsia="Cambria"/>
          <w:sz w:val="12"/>
        </w:rPr>
        <w:t xml:space="preserve">. All three stages of the liquid-fueled Nuri rocket, which cost around 2 trillion won ($1.7 billion, €1.46 billion), worked but the rocket reportedly failed to complete the mission of delivering a test satellite into orbit. South Korean President Moon Jae-in said the rocket reached an altitude of 700 kilometers (435 miles), and that the </w:t>
      </w:r>
      <w:proofErr w:type="gramStart"/>
      <w:r w:rsidRPr="00031E2A">
        <w:rPr>
          <w:rFonts w:eastAsia="Cambria"/>
          <w:sz w:val="12"/>
        </w:rPr>
        <w:t>1.5 ton</w:t>
      </w:r>
      <w:proofErr w:type="gramEnd"/>
      <w:r w:rsidRPr="00031E2A">
        <w:rPr>
          <w:rFonts w:eastAsia="Cambria"/>
          <w:sz w:val="12"/>
        </w:rPr>
        <w:t xml:space="preserve"> payload separated successfully. However, Moon said that "putting a dummy satellite into orbit remains an unfinished mission." Despite the test being unable to fulfill its task of putting a satellite into orbit, </w:t>
      </w:r>
      <w:r w:rsidRPr="00031E2A">
        <w:rPr>
          <w:rFonts w:eastAsia="Cambria"/>
          <w:u w:val="single"/>
        </w:rPr>
        <w:t xml:space="preserve">the launch comes as </w:t>
      </w:r>
      <w:r w:rsidRPr="00F97D26">
        <w:rPr>
          <w:rFonts w:eastAsia="Cambria"/>
          <w:highlight w:val="cyan"/>
          <w:u w:val="single"/>
        </w:rPr>
        <w:t>South Korea</w:t>
      </w:r>
      <w:r w:rsidRPr="00031E2A">
        <w:rPr>
          <w:rFonts w:eastAsia="Cambria"/>
          <w:u w:val="single"/>
        </w:rPr>
        <w:t xml:space="preserve"> is </w:t>
      </w:r>
      <w:r w:rsidRPr="00F97D26">
        <w:rPr>
          <w:rFonts w:eastAsia="Cambria"/>
          <w:highlight w:val="cyan"/>
          <w:u w:val="single"/>
        </w:rPr>
        <w:t>locked into</w:t>
      </w:r>
      <w:r w:rsidRPr="00031E2A">
        <w:rPr>
          <w:rFonts w:eastAsia="Cambria"/>
          <w:u w:val="single"/>
        </w:rPr>
        <w:t xml:space="preserve"> a growing </w:t>
      </w:r>
      <w:r w:rsidRPr="00F97D26">
        <w:rPr>
          <w:rFonts w:eastAsia="Cambria"/>
          <w:highlight w:val="cyan"/>
          <w:u w:val="single"/>
        </w:rPr>
        <w:t>rivalry with North Korea over technological advances in weaponry</w:t>
      </w:r>
      <w:r w:rsidRPr="00031E2A">
        <w:rPr>
          <w:rFonts w:eastAsia="Cambria"/>
          <w:u w:val="single"/>
        </w:rPr>
        <w:t xml:space="preserve">. </w:t>
      </w:r>
      <w:r w:rsidRPr="00031E2A">
        <w:rPr>
          <w:rFonts w:eastAsia="Cambria"/>
          <w:sz w:val="12"/>
        </w:rPr>
        <w:t xml:space="preserve">South Korean President Moon Jae-in called the test an "excellent accomplishment,'' taking South Korea a step further toward a space launch program. People wait to watch the launch of the Nuri rocket, the first domestically produced space rocket in </w:t>
      </w:r>
      <w:proofErr w:type="spellStart"/>
      <w:r w:rsidRPr="00031E2A">
        <w:rPr>
          <w:rFonts w:eastAsia="Cambria"/>
          <w:sz w:val="12"/>
        </w:rPr>
        <w:t>Goheung</w:t>
      </w:r>
      <w:proofErr w:type="spellEnd"/>
      <w:r w:rsidRPr="00031E2A">
        <w:rPr>
          <w:rFonts w:eastAsia="Cambria"/>
          <w:sz w:val="12"/>
        </w:rPr>
        <w:t xml:space="preserve">, South Korea Many South Koreans gathered to watch the launch of the country's first homegrown space rocket North Korea submarine missile test was planned, experts think </w:t>
      </w:r>
      <w:r w:rsidRPr="00031E2A">
        <w:rPr>
          <w:rFonts w:eastAsia="Cambria"/>
          <w:u w:val="single"/>
        </w:rPr>
        <w:t xml:space="preserve">South Korea's </w:t>
      </w:r>
      <w:r w:rsidRPr="00F97D26">
        <w:rPr>
          <w:rFonts w:eastAsia="Cambria"/>
          <w:highlight w:val="cyan"/>
          <w:u w:val="single"/>
        </w:rPr>
        <w:t>launch of the Nuri rocket</w:t>
      </w:r>
      <w:r w:rsidRPr="00031E2A">
        <w:rPr>
          <w:rFonts w:eastAsia="Cambria"/>
          <w:u w:val="single"/>
        </w:rPr>
        <w:t xml:space="preserve"> has long been planned. Analysts said it was </w:t>
      </w:r>
      <w:r w:rsidRPr="00F97D26">
        <w:rPr>
          <w:rFonts w:eastAsia="Cambria"/>
          <w:highlight w:val="cyan"/>
          <w:u w:val="single"/>
        </w:rPr>
        <w:t>no coincidence that North Korea</w:t>
      </w:r>
      <w:r w:rsidRPr="00031E2A">
        <w:rPr>
          <w:rFonts w:eastAsia="Cambria"/>
          <w:u w:val="single"/>
        </w:rPr>
        <w:t xml:space="preserve"> on Tuesday </w:t>
      </w:r>
      <w:r w:rsidRPr="00F97D26">
        <w:rPr>
          <w:rFonts w:eastAsia="Cambria"/>
          <w:highlight w:val="cyan"/>
          <w:u w:val="single"/>
        </w:rPr>
        <w:t>carried out</w:t>
      </w:r>
      <w:r w:rsidRPr="00031E2A">
        <w:rPr>
          <w:rFonts w:eastAsia="Cambria"/>
          <w:u w:val="single"/>
        </w:rPr>
        <w:t xml:space="preserve"> what it claims was the </w:t>
      </w:r>
      <w:r w:rsidRPr="00F97D26">
        <w:rPr>
          <w:rFonts w:eastAsia="Cambria"/>
          <w:highlight w:val="cyan"/>
          <w:u w:val="single"/>
        </w:rPr>
        <w:t>first launch of</w:t>
      </w:r>
      <w:r w:rsidRPr="00031E2A">
        <w:rPr>
          <w:rFonts w:eastAsia="Cambria"/>
          <w:u w:val="single"/>
        </w:rPr>
        <w:t xml:space="preserve"> a ballistic missile from a submerged submarine (</w:t>
      </w:r>
      <w:r w:rsidRPr="00F97D26">
        <w:rPr>
          <w:rFonts w:eastAsia="Cambria"/>
          <w:highlight w:val="cyan"/>
          <w:u w:val="single"/>
        </w:rPr>
        <w:t>SLBM</w:t>
      </w:r>
      <w:r w:rsidRPr="00031E2A">
        <w:rPr>
          <w:rFonts w:eastAsia="Cambria"/>
          <w:u w:val="single"/>
        </w:rPr>
        <w:t xml:space="preserve">). </w:t>
      </w:r>
      <w:r w:rsidRPr="00031E2A">
        <w:rPr>
          <w:rFonts w:eastAsia="Cambria"/>
          <w:sz w:val="12"/>
        </w:rPr>
        <w:t xml:space="preserve">The test launch was conducted off the naval base on the west coast of the peninsula. It was the eighth time that the North has carried out a missile launch this year. It also </w:t>
      </w:r>
      <w:r w:rsidRPr="00C853D9">
        <w:rPr>
          <w:rStyle w:val="Emphasis"/>
        </w:rPr>
        <w:t>coincided with the five-day Seoul International Aerospace and Defense Exhibition</w:t>
      </w:r>
      <w:r w:rsidRPr="00031E2A">
        <w:rPr>
          <w:rFonts w:eastAsia="Cambria"/>
          <w:sz w:val="12"/>
        </w:rPr>
        <w:t xml:space="preserve">, where South Korean President Moon Jae-in was pictured in a flight suit and in the cockpit of a domestically produced FA-50 fighter jet. Speaking to reporters, Moon said it is imperative for South Korea to build up its defenses: "A strong defense capability is always aimed at ensuring peace." "The Republic of Korea seeks to build a smart and </w:t>
      </w:r>
      <w:proofErr w:type="gramStart"/>
      <w:r w:rsidRPr="00031E2A">
        <w:rPr>
          <w:rFonts w:eastAsia="Cambria"/>
          <w:sz w:val="12"/>
        </w:rPr>
        <w:t>strong armed</w:t>
      </w:r>
      <w:proofErr w:type="gramEnd"/>
      <w:r w:rsidRPr="00031E2A">
        <w:rPr>
          <w:rFonts w:eastAsia="Cambria"/>
          <w:sz w:val="12"/>
        </w:rPr>
        <w:t xml:space="preserve"> forces based on state-of-the-art technology," he added. North justifies military buildup Exactly one week earlier, North Korean leader Kim Jong-un attended a defense development exhibition in the North's capital Pyongyang to mark the 76th anniversary of the founding of the Workers' Party, issuing a similar justification for his own military buildup. "We must be powerful for our coming generations as well," the state-run Korea Central News Agency (KCNA) quoted Kim as saying. "That is our first and foremost task." </w:t>
      </w:r>
      <w:r w:rsidRPr="00031E2A">
        <w:rPr>
          <w:rFonts w:eastAsia="Cambria"/>
          <w:u w:val="single"/>
        </w:rPr>
        <w:t xml:space="preserve">"The military danger facing our state daily to the </w:t>
      </w:r>
      <w:r w:rsidRPr="00F97D26">
        <w:rPr>
          <w:rFonts w:eastAsia="Cambria"/>
          <w:highlight w:val="cyan"/>
          <w:u w:val="single"/>
        </w:rPr>
        <w:t>military tension prevailing around the Korean peninsula</w:t>
      </w:r>
      <w:r w:rsidRPr="00031E2A">
        <w:rPr>
          <w:rFonts w:eastAsia="Cambria"/>
          <w:u w:val="single"/>
        </w:rPr>
        <w:t xml:space="preserve"> is </w:t>
      </w:r>
      <w:r w:rsidRPr="00F97D26">
        <w:rPr>
          <w:rFonts w:eastAsia="Cambria"/>
          <w:highlight w:val="cyan"/>
          <w:u w:val="single"/>
        </w:rPr>
        <w:t>different from</w:t>
      </w:r>
      <w:r w:rsidRPr="00031E2A">
        <w:rPr>
          <w:rFonts w:eastAsia="Cambria"/>
          <w:u w:val="single"/>
        </w:rPr>
        <w:t xml:space="preserve"> 10 or five, </w:t>
      </w:r>
      <w:r w:rsidRPr="00F97D26">
        <w:rPr>
          <w:rFonts w:eastAsia="Cambria"/>
          <w:highlight w:val="cyan"/>
          <w:u w:val="single"/>
        </w:rPr>
        <w:t>even three years ago</w:t>
      </w:r>
      <w:r w:rsidRPr="00031E2A">
        <w:rPr>
          <w:rFonts w:eastAsia="Cambria"/>
          <w:u w:val="single"/>
        </w:rPr>
        <w:t xml:space="preserve">," he said. </w:t>
      </w:r>
      <w:r w:rsidRPr="00031E2A">
        <w:rPr>
          <w:rFonts w:eastAsia="Cambria"/>
          <w:sz w:val="12"/>
        </w:rPr>
        <w:t xml:space="preserve">Kim blamed "the unstable situation in the region" on the United States. a new type of a submarine-launched ballistic missile (SLBM) being test-fired from waters North Korea confirmed it had tested a new type of submarine-launched ballistic missile </w:t>
      </w:r>
      <w:proofErr w:type="gramStart"/>
      <w:r w:rsidRPr="00031E2A">
        <w:rPr>
          <w:rFonts w:eastAsia="Cambria"/>
          <w:sz w:val="12"/>
        </w:rPr>
        <w:t>In</w:t>
      </w:r>
      <w:proofErr w:type="gramEnd"/>
      <w:r w:rsidRPr="00031E2A">
        <w:rPr>
          <w:rFonts w:eastAsia="Cambria"/>
          <w:sz w:val="12"/>
        </w:rPr>
        <w:t xml:space="preserve"> late September, the North tested what it claimed was an advanced new hypersonic missile. US defense analysis suggests that Pyongyang may resume underground nuclear tests or fire a long-range ballistic missile within the next year. Both would be violations of United Nations Security Council resolutions. But </w:t>
      </w:r>
      <w:r w:rsidRPr="00031E2A">
        <w:rPr>
          <w:rFonts w:eastAsia="Cambria"/>
          <w:u w:val="single"/>
        </w:rPr>
        <w:t xml:space="preserve">Pyongyang insists that its military developments are purely defensive and necessary as its enemies — primarily the US, South </w:t>
      </w:r>
      <w:proofErr w:type="gramStart"/>
      <w:r w:rsidRPr="00031E2A">
        <w:rPr>
          <w:rFonts w:eastAsia="Cambria"/>
          <w:u w:val="single"/>
        </w:rPr>
        <w:t>Korea</w:t>
      </w:r>
      <w:proofErr w:type="gramEnd"/>
      <w:r w:rsidRPr="00031E2A">
        <w:rPr>
          <w:rFonts w:eastAsia="Cambria"/>
          <w:u w:val="single"/>
        </w:rPr>
        <w:t xml:space="preserve"> and Japan — remain committed to overthrow of the Kim regime</w:t>
      </w:r>
      <w:r w:rsidRPr="00031E2A">
        <w:rPr>
          <w:rFonts w:eastAsia="Cambria"/>
          <w:sz w:val="12"/>
        </w:rPr>
        <w:t xml:space="preserve">. Those countries deny that they are planning a regime change in North Korea. But they all point out that they cannot sit by as a nuclear-armed and deeply unpredictable neighbor continues to build out its military capabilities. </w:t>
      </w:r>
      <w:r w:rsidRPr="00F97D26">
        <w:rPr>
          <w:rFonts w:eastAsia="Cambria"/>
          <w:highlight w:val="cyan"/>
          <w:u w:val="single"/>
        </w:rPr>
        <w:t>South Korea</w:t>
      </w:r>
      <w:r w:rsidRPr="00031E2A">
        <w:rPr>
          <w:rFonts w:eastAsia="Cambria"/>
          <w:u w:val="single"/>
        </w:rPr>
        <w:t xml:space="preserve"> tested its own submarine-launched ballistic missile recently, and </w:t>
      </w:r>
      <w:r w:rsidRPr="00F97D26">
        <w:rPr>
          <w:rFonts w:eastAsia="Cambria"/>
          <w:highlight w:val="cyan"/>
          <w:u w:val="single"/>
        </w:rPr>
        <w:t>is investing heavily in improved equipment</w:t>
      </w:r>
      <w:r w:rsidRPr="00031E2A">
        <w:rPr>
          <w:rFonts w:eastAsia="Cambria"/>
          <w:u w:val="single"/>
        </w:rPr>
        <w:t xml:space="preserve"> on land, </w:t>
      </w:r>
      <w:proofErr w:type="gramStart"/>
      <w:r w:rsidRPr="00031E2A">
        <w:rPr>
          <w:rFonts w:eastAsia="Cambria"/>
          <w:u w:val="single"/>
        </w:rPr>
        <w:t>sea</w:t>
      </w:r>
      <w:proofErr w:type="gramEnd"/>
      <w:r w:rsidRPr="00031E2A">
        <w:rPr>
          <w:rFonts w:eastAsia="Cambria"/>
          <w:u w:val="single"/>
        </w:rPr>
        <w:t xml:space="preserve"> and air. </w:t>
      </w:r>
      <w:r w:rsidRPr="00031E2A">
        <w:rPr>
          <w:rFonts w:eastAsia="Cambria"/>
          <w:sz w:val="12"/>
        </w:rPr>
        <w:t xml:space="preserve">Significantly, the Korean navy is pushing ahead with plans to build the nation's first aircraft carrier. Meanwhile, discussions are also underway about the possibility of developing a nuclear-powered submarine. North Korea 'careful not to cross red lines' </w:t>
      </w:r>
      <w:r w:rsidRPr="00031E2A">
        <w:rPr>
          <w:rFonts w:eastAsia="Cambria"/>
          <w:u w:val="single"/>
        </w:rPr>
        <w:t xml:space="preserve">"The </w:t>
      </w:r>
      <w:r w:rsidRPr="00F97D26">
        <w:rPr>
          <w:rFonts w:eastAsia="Cambria"/>
          <w:highlight w:val="cyan"/>
          <w:u w:val="single"/>
        </w:rPr>
        <w:t>North</w:t>
      </w:r>
      <w:r w:rsidRPr="00031E2A">
        <w:rPr>
          <w:rFonts w:eastAsia="Cambria"/>
          <w:u w:val="single"/>
        </w:rPr>
        <w:t xml:space="preserve"> just </w:t>
      </w:r>
      <w:r w:rsidRPr="00F97D26">
        <w:rPr>
          <w:rFonts w:eastAsia="Cambria"/>
          <w:highlight w:val="cyan"/>
          <w:u w:val="single"/>
        </w:rPr>
        <w:t>tested</w:t>
      </w:r>
      <w:r w:rsidRPr="00031E2A">
        <w:rPr>
          <w:rFonts w:eastAsia="Cambria"/>
          <w:u w:val="single"/>
        </w:rPr>
        <w:t xml:space="preserve"> its first </w:t>
      </w:r>
      <w:r w:rsidRPr="00F97D26">
        <w:rPr>
          <w:rFonts w:eastAsia="Cambria"/>
          <w:highlight w:val="cyan"/>
          <w:u w:val="single"/>
        </w:rPr>
        <w:t>hypersonic missile</w:t>
      </w:r>
      <w:r w:rsidRPr="00031E2A">
        <w:rPr>
          <w:rFonts w:eastAsia="Cambria"/>
          <w:u w:val="single"/>
        </w:rPr>
        <w:t xml:space="preserve"> </w:t>
      </w:r>
      <w:r w:rsidRPr="00F97D26">
        <w:rPr>
          <w:rFonts w:eastAsia="Cambria"/>
          <w:highlight w:val="cyan"/>
          <w:u w:val="single"/>
        </w:rPr>
        <w:t>and</w:t>
      </w:r>
      <w:r w:rsidRPr="00031E2A">
        <w:rPr>
          <w:rFonts w:eastAsia="Cambria"/>
          <w:u w:val="single"/>
        </w:rPr>
        <w:t xml:space="preserve"> has now launched an </w:t>
      </w:r>
      <w:r w:rsidRPr="00F97D26">
        <w:rPr>
          <w:rFonts w:eastAsia="Cambria"/>
          <w:highlight w:val="cyan"/>
          <w:u w:val="single"/>
        </w:rPr>
        <w:t>SLBM</w:t>
      </w:r>
      <w:r w:rsidRPr="00031E2A">
        <w:rPr>
          <w:rFonts w:eastAsia="Cambria"/>
          <w:u w:val="single"/>
        </w:rPr>
        <w:t xml:space="preserve">, so </w:t>
      </w:r>
      <w:r w:rsidRPr="00F97D26">
        <w:rPr>
          <w:rFonts w:eastAsia="Cambria"/>
          <w:highlight w:val="cyan"/>
          <w:u w:val="single"/>
        </w:rPr>
        <w:t xml:space="preserve">it seems </w:t>
      </w:r>
      <w:r w:rsidRPr="00031E2A">
        <w:rPr>
          <w:rFonts w:eastAsia="Cambria"/>
          <w:u w:val="single"/>
        </w:rPr>
        <w:t xml:space="preserve">that </w:t>
      </w:r>
      <w:r w:rsidRPr="00F97D26">
        <w:rPr>
          <w:rFonts w:eastAsia="Cambria"/>
          <w:highlight w:val="cyan"/>
          <w:u w:val="single"/>
        </w:rPr>
        <w:t>they are showing the South</w:t>
      </w:r>
      <w:r w:rsidRPr="00031E2A">
        <w:rPr>
          <w:rFonts w:eastAsia="Cambria"/>
          <w:u w:val="single"/>
        </w:rPr>
        <w:t xml:space="preserve"> and the rest of the world just </w:t>
      </w:r>
      <w:r w:rsidRPr="00F97D26">
        <w:rPr>
          <w:rFonts w:eastAsia="Cambria"/>
          <w:highlight w:val="cyan"/>
          <w:u w:val="single"/>
        </w:rPr>
        <w:t>what they can do,</w:t>
      </w:r>
      <w:r w:rsidRPr="00031E2A">
        <w:rPr>
          <w:rFonts w:eastAsia="Cambria"/>
          <w:u w:val="single"/>
        </w:rPr>
        <w:t>" said June Park, a political economist with Princeton University. "</w:t>
      </w:r>
      <w:r w:rsidRPr="00F97D26">
        <w:rPr>
          <w:rFonts w:eastAsia="Cambria"/>
          <w:highlight w:val="cyan"/>
          <w:u w:val="single"/>
        </w:rPr>
        <w:t>South Korea</w:t>
      </w:r>
      <w:r w:rsidRPr="00031E2A">
        <w:rPr>
          <w:rFonts w:eastAsia="Cambria"/>
          <w:u w:val="single"/>
        </w:rPr>
        <w:t xml:space="preserve"> cannot just sit by and let that happen, so the Seoul </w:t>
      </w:r>
      <w:r w:rsidRPr="00F97D26">
        <w:rPr>
          <w:rFonts w:eastAsia="Cambria"/>
          <w:highlight w:val="cyan"/>
          <w:u w:val="single"/>
        </w:rPr>
        <w:t>defense</w:t>
      </w:r>
      <w:r w:rsidRPr="00031E2A">
        <w:rPr>
          <w:rFonts w:eastAsia="Cambria"/>
          <w:u w:val="single"/>
        </w:rPr>
        <w:t xml:space="preserve"> </w:t>
      </w:r>
      <w:r w:rsidRPr="00F97D26">
        <w:rPr>
          <w:rFonts w:eastAsia="Cambria"/>
          <w:highlight w:val="cyan"/>
          <w:u w:val="single"/>
        </w:rPr>
        <w:t>show</w:t>
      </w:r>
      <w:r w:rsidRPr="00031E2A">
        <w:rPr>
          <w:rFonts w:eastAsia="Cambria"/>
          <w:u w:val="single"/>
        </w:rPr>
        <w:t xml:space="preserve"> is a chance to </w:t>
      </w:r>
      <w:r w:rsidRPr="00F97D26">
        <w:rPr>
          <w:rFonts w:eastAsia="Cambria"/>
          <w:highlight w:val="cyan"/>
          <w:u w:val="single"/>
        </w:rPr>
        <w:t>demonstrate, 'we also have the ability to defend ourselves</w:t>
      </w:r>
      <w:r w:rsidRPr="00031E2A">
        <w:rPr>
          <w:rFonts w:eastAsia="Cambria"/>
          <w:u w:val="single"/>
        </w:rPr>
        <w:t xml:space="preserve">,'" she told DW. </w:t>
      </w:r>
      <w:r w:rsidRPr="00031E2A">
        <w:rPr>
          <w:rFonts w:eastAsia="Cambria"/>
          <w:sz w:val="12"/>
        </w:rPr>
        <w:t xml:space="preserve">Robert Dujarric, co-director of the Institute of Contemporary Asian Studies at the Tokyo campus of Temple University, says </w:t>
      </w:r>
      <w:r w:rsidRPr="00F97D26">
        <w:rPr>
          <w:rFonts w:eastAsia="Cambria"/>
          <w:highlight w:val="cyan"/>
          <w:u w:val="single"/>
        </w:rPr>
        <w:t>there has been an uptick in saber-rattling</w:t>
      </w:r>
      <w:r w:rsidRPr="00031E2A">
        <w:rPr>
          <w:rFonts w:eastAsia="Cambria"/>
          <w:u w:val="single"/>
        </w:rPr>
        <w:t xml:space="preserve"> after a period of relative restraint </w:t>
      </w:r>
      <w:r w:rsidRPr="00F97D26">
        <w:rPr>
          <w:rFonts w:eastAsia="Cambria"/>
          <w:highlight w:val="cyan"/>
          <w:u w:val="single"/>
        </w:rPr>
        <w:t>on the</w:t>
      </w:r>
      <w:r w:rsidRPr="00031E2A">
        <w:rPr>
          <w:rFonts w:eastAsia="Cambria"/>
          <w:u w:val="single"/>
        </w:rPr>
        <w:t xml:space="preserve"> Korean </w:t>
      </w:r>
      <w:r w:rsidRPr="00F97D26">
        <w:rPr>
          <w:rFonts w:eastAsia="Cambria"/>
          <w:highlight w:val="cyan"/>
          <w:u w:val="single"/>
        </w:rPr>
        <w:t>Peninsula</w:t>
      </w:r>
      <w:r w:rsidRPr="00031E2A">
        <w:rPr>
          <w:rFonts w:eastAsia="Cambria"/>
          <w:sz w:val="12"/>
        </w:rPr>
        <w:t xml:space="preserve">. But he said Pyongyang is very aware where the "red line" lies. "Ever since the armistice at the end of the Korean War in 1953, we have seen these periodic bouts of development of new weapons in the North — such as nuclear tests and then intercontinental ballistic missile launches — but the North has been very careful to not go too far, to not cross any red lines," he said. "They have caused small-scale border incidents and been provocative and made a nuisance of themselves — but they have never gone too far as they know that crossing that red line would bring down a massive US retaliation," he said. </w:t>
      </w:r>
      <w:r w:rsidRPr="00031E2A">
        <w:rPr>
          <w:rFonts w:eastAsia="Cambria"/>
          <w:u w:val="single"/>
        </w:rPr>
        <w:t>Are we seeing a new arms race on the Korean Peninsula</w:t>
      </w:r>
      <w:r w:rsidRPr="00031E2A">
        <w:rPr>
          <w:rFonts w:eastAsia="Cambria"/>
          <w:sz w:val="12"/>
        </w:rPr>
        <w:t xml:space="preserve">? Just a phase? "I think we are in that cycle again, and it must be remembered that it is one thing to parade a new missile through Pyongyang or to carry out a test launch, but it's an entirely different thing to fire one of these things in an operational situation," Park explained. Unfortunately, says Park, the </w:t>
      </w:r>
      <w:r w:rsidRPr="00D614AB">
        <w:rPr>
          <w:rFonts w:eastAsia="Cambria"/>
          <w:highlight w:val="cyan"/>
          <w:u w:val="single"/>
        </w:rPr>
        <w:t xml:space="preserve">North's </w:t>
      </w:r>
      <w:r w:rsidRPr="00F97D26">
        <w:rPr>
          <w:rFonts w:eastAsia="Cambria"/>
          <w:highlight w:val="cyan"/>
          <w:u w:val="single"/>
        </w:rPr>
        <w:t>development of nuclear weapons</w:t>
      </w:r>
      <w:r w:rsidRPr="00031E2A">
        <w:rPr>
          <w:rFonts w:eastAsia="Cambria"/>
          <w:u w:val="single"/>
        </w:rPr>
        <w:t xml:space="preserve"> </w:t>
      </w:r>
      <w:r w:rsidRPr="00F97D26">
        <w:rPr>
          <w:rFonts w:eastAsia="Cambria"/>
          <w:highlight w:val="cyan"/>
          <w:u w:val="single"/>
        </w:rPr>
        <w:t>gives</w:t>
      </w:r>
      <w:r w:rsidRPr="00031E2A">
        <w:rPr>
          <w:rFonts w:eastAsia="Cambria"/>
          <w:u w:val="single"/>
        </w:rPr>
        <w:t xml:space="preserve"> the South </w:t>
      </w:r>
      <w:r w:rsidRPr="00F97D26">
        <w:rPr>
          <w:rFonts w:eastAsia="Cambria"/>
          <w:highlight w:val="cyan"/>
          <w:u w:val="single"/>
        </w:rPr>
        <w:t>little leeway</w:t>
      </w:r>
      <w:r w:rsidRPr="00031E2A">
        <w:rPr>
          <w:rFonts w:eastAsia="Cambria"/>
          <w:u w:val="single"/>
        </w:rPr>
        <w:t xml:space="preserve"> in where to advance its own military capabilities in the years to come. South Korean people are split almost half-and-half on the question of </w:t>
      </w:r>
      <w:proofErr w:type="gramStart"/>
      <w:r w:rsidRPr="00031E2A">
        <w:rPr>
          <w:rFonts w:eastAsia="Cambria"/>
          <w:u w:val="single"/>
        </w:rPr>
        <w:t>whether or not</w:t>
      </w:r>
      <w:proofErr w:type="gramEnd"/>
      <w:r w:rsidRPr="00031E2A">
        <w:rPr>
          <w:rFonts w:eastAsia="Cambria"/>
          <w:u w:val="single"/>
        </w:rPr>
        <w:t xml:space="preserve"> to develop a domestic nuclear deterrent, she said. </w:t>
      </w:r>
      <w:r w:rsidRPr="00031E2A">
        <w:rPr>
          <w:rFonts w:eastAsia="Cambria"/>
          <w:sz w:val="12"/>
        </w:rPr>
        <w:t xml:space="preserve">Should that </w:t>
      </w:r>
      <w:r w:rsidRPr="00031E2A">
        <w:rPr>
          <w:rFonts w:eastAsia="Cambria"/>
          <w:sz w:val="12"/>
        </w:rPr>
        <w:lastRenderedPageBreak/>
        <w:t>happen, however, the reverberations would be felt far beyond North Korea and could arguably destabilize the entire northeast Asian region, where Russia, China and Japan are also major powers, Park explained.</w:t>
      </w:r>
    </w:p>
    <w:p w14:paraId="415DF8F5" w14:textId="77777777" w:rsidR="00815B42" w:rsidRPr="00835CB5" w:rsidRDefault="00815B42" w:rsidP="00815B42">
      <w:pPr>
        <w:keepNext/>
        <w:keepLines/>
        <w:spacing w:before="40" w:after="0"/>
        <w:outlineLvl w:val="3"/>
        <w:rPr>
          <w:rFonts w:eastAsia="MS Gothic"/>
          <w:b/>
          <w:iCs/>
          <w:sz w:val="26"/>
        </w:rPr>
      </w:pPr>
      <w:r w:rsidRPr="00835CB5">
        <w:rPr>
          <w:rFonts w:eastAsia="MS Gothic"/>
          <w:b/>
          <w:iCs/>
          <w:sz w:val="26"/>
        </w:rPr>
        <w:t>North Korea sees the South’s launches as a double standard – that emboldens the regime and increases aggression.</w:t>
      </w:r>
    </w:p>
    <w:p w14:paraId="4D24A7F1" w14:textId="77777777" w:rsidR="00815B42" w:rsidRPr="00835CB5" w:rsidRDefault="00815B42" w:rsidP="00815B42">
      <w:pPr>
        <w:rPr>
          <w:rFonts w:eastAsia="Cambria"/>
        </w:rPr>
      </w:pPr>
      <w:r w:rsidRPr="00835CB5">
        <w:rPr>
          <w:rFonts w:eastAsia="MS Gothic"/>
          <w:b/>
          <w:iCs/>
          <w:sz w:val="26"/>
        </w:rPr>
        <w:t>Parry 21</w:t>
      </w:r>
      <w:r w:rsidRPr="00835CB5">
        <w:rPr>
          <w:rFonts w:eastAsia="Cambria"/>
        </w:rPr>
        <w:t xml:space="preserve"> [Richard Lloyd Parry, Richard Lloyd Parry has lived since 1995 in Tokyo, where he is the Asia editor of The Times. He has reported from 29 countries, including Afghanistan, Iraq and North Korea, and has been named Foreign Correspondent of the Year Asia Editor, 10-21-2021, "South Korea heightens tensions with space launch," The Times, </w:t>
      </w:r>
      <w:hyperlink r:id="rId19" w:history="1">
        <w:r w:rsidRPr="00835CB5">
          <w:rPr>
            <w:rFonts w:eastAsia="Cambria"/>
          </w:rPr>
          <w:t>https://www.thetimes.co.uk/article/south-korea-heightens-tensions-with-space-launch-jb8mnwwdp accessed 1/12/2022</w:t>
        </w:r>
      </w:hyperlink>
      <w:r w:rsidRPr="00835CB5">
        <w:rPr>
          <w:rFonts w:eastAsia="Cambria"/>
        </w:rPr>
        <w:t>] Adam</w:t>
      </w:r>
    </w:p>
    <w:p w14:paraId="124BB9B2" w14:textId="77777777" w:rsidR="00815B42" w:rsidRPr="00E15762" w:rsidRDefault="00815B42" w:rsidP="00815B42">
      <w:pPr>
        <w:rPr>
          <w:rFonts w:eastAsia="Cambria"/>
          <w:u w:val="single"/>
        </w:rPr>
      </w:pPr>
      <w:r w:rsidRPr="00F97D26">
        <w:rPr>
          <w:rFonts w:eastAsia="Cambria"/>
          <w:highlight w:val="cyan"/>
          <w:u w:val="single"/>
        </w:rPr>
        <w:t>South</w:t>
      </w:r>
      <w:r w:rsidRPr="00835CB5">
        <w:rPr>
          <w:rFonts w:eastAsia="Cambria"/>
          <w:u w:val="single"/>
        </w:rPr>
        <w:t xml:space="preserve"> Korea </w:t>
      </w:r>
      <w:r w:rsidRPr="00F97D26">
        <w:rPr>
          <w:rFonts w:eastAsia="Cambria"/>
          <w:highlight w:val="cyan"/>
          <w:u w:val="single"/>
        </w:rPr>
        <w:t>launched</w:t>
      </w:r>
      <w:r w:rsidRPr="00835CB5">
        <w:rPr>
          <w:rFonts w:eastAsia="Cambria"/>
          <w:u w:val="single"/>
        </w:rPr>
        <w:t xml:space="preserve"> a domestically built </w:t>
      </w:r>
      <w:r w:rsidRPr="00F97D26">
        <w:rPr>
          <w:rFonts w:eastAsia="Cambria"/>
          <w:highlight w:val="cyan"/>
          <w:u w:val="single"/>
        </w:rPr>
        <w:t>rocket</w:t>
      </w:r>
      <w:r w:rsidRPr="00835CB5">
        <w:rPr>
          <w:rFonts w:eastAsia="Cambria"/>
          <w:u w:val="single"/>
        </w:rPr>
        <w:t xml:space="preserve"> </w:t>
      </w:r>
      <w:r w:rsidRPr="00F97D26">
        <w:rPr>
          <w:rFonts w:eastAsia="Cambria"/>
          <w:highlight w:val="cyan"/>
          <w:u w:val="single"/>
        </w:rPr>
        <w:t>into</w:t>
      </w:r>
      <w:r w:rsidRPr="00835CB5">
        <w:rPr>
          <w:rFonts w:eastAsia="Cambria"/>
          <w:u w:val="single"/>
        </w:rPr>
        <w:t xml:space="preserve"> </w:t>
      </w:r>
      <w:r w:rsidRPr="00F97D26">
        <w:rPr>
          <w:rFonts w:eastAsia="Cambria"/>
          <w:highlight w:val="cyan"/>
          <w:u w:val="single"/>
        </w:rPr>
        <w:t>space</w:t>
      </w:r>
      <w:r w:rsidRPr="00835CB5">
        <w:rPr>
          <w:rFonts w:eastAsia="Cambria"/>
          <w:u w:val="single"/>
        </w:rPr>
        <w:t xml:space="preserve"> today</w:t>
      </w:r>
      <w:r w:rsidRPr="00835CB5">
        <w:rPr>
          <w:rFonts w:eastAsia="Cambria"/>
        </w:rPr>
        <w:t xml:space="preserve"> in a breakthrough </w:t>
      </w:r>
      <w:r w:rsidRPr="00835CB5">
        <w:rPr>
          <w:rFonts w:eastAsia="Cambria"/>
          <w:u w:val="single"/>
        </w:rPr>
        <w:t>that</w:t>
      </w:r>
      <w:r w:rsidRPr="00835CB5">
        <w:rPr>
          <w:rFonts w:eastAsia="Cambria"/>
        </w:rPr>
        <w:t xml:space="preserve"> </w:t>
      </w:r>
      <w:r w:rsidRPr="00835CB5">
        <w:rPr>
          <w:rFonts w:eastAsia="Cambria"/>
          <w:u w:val="single"/>
        </w:rPr>
        <w:t xml:space="preserve">will </w:t>
      </w:r>
      <w:r w:rsidRPr="00F97D26">
        <w:rPr>
          <w:rFonts w:eastAsia="Cambria"/>
          <w:highlight w:val="cyan"/>
          <w:u w:val="single"/>
        </w:rPr>
        <w:t>embolden</w:t>
      </w:r>
      <w:r w:rsidRPr="00835CB5">
        <w:rPr>
          <w:rFonts w:eastAsia="Cambria"/>
          <w:u w:val="single"/>
        </w:rPr>
        <w:t xml:space="preserve"> </w:t>
      </w:r>
      <w:r w:rsidRPr="00F97D26">
        <w:rPr>
          <w:rFonts w:eastAsia="Cambria"/>
          <w:highlight w:val="cyan"/>
          <w:u w:val="single"/>
        </w:rPr>
        <w:t>North</w:t>
      </w:r>
      <w:r w:rsidRPr="00835CB5">
        <w:rPr>
          <w:rFonts w:eastAsia="Cambria"/>
          <w:u w:val="single"/>
        </w:rPr>
        <w:t xml:space="preserve"> </w:t>
      </w:r>
      <w:r w:rsidRPr="00F97D26">
        <w:rPr>
          <w:rFonts w:eastAsia="Cambria"/>
          <w:highlight w:val="cyan"/>
          <w:u w:val="single"/>
        </w:rPr>
        <w:t>Korea</w:t>
      </w:r>
      <w:r w:rsidRPr="00835CB5">
        <w:rPr>
          <w:rFonts w:eastAsia="Cambria"/>
          <w:u w:val="single"/>
        </w:rPr>
        <w:t>n accusations of hypocrisy.</w:t>
      </w:r>
      <w:r w:rsidRPr="00835CB5">
        <w:rPr>
          <w:rFonts w:eastAsia="Cambria"/>
        </w:rPr>
        <w:t xml:space="preserve"> The </w:t>
      </w:r>
      <w:r w:rsidRPr="00835CB5">
        <w:rPr>
          <w:rFonts w:eastAsia="Cambria"/>
          <w:u w:val="single"/>
        </w:rPr>
        <w:t>three-stage KSLV-II Nuri entered orbit</w:t>
      </w:r>
      <w:r w:rsidRPr="00835CB5">
        <w:rPr>
          <w:rFonts w:eastAsia="Cambria"/>
        </w:rPr>
        <w:t xml:space="preserve"> after being launched from the </w:t>
      </w:r>
      <w:proofErr w:type="spellStart"/>
      <w:r w:rsidRPr="00835CB5">
        <w:rPr>
          <w:rFonts w:eastAsia="Cambria"/>
        </w:rPr>
        <w:t>Naro</w:t>
      </w:r>
      <w:proofErr w:type="spellEnd"/>
      <w:r w:rsidRPr="00835CB5">
        <w:rPr>
          <w:rFonts w:eastAsia="Cambria"/>
        </w:rPr>
        <w:t xml:space="preserve"> Space Centre on a small island off the country’s southwest coast, although it failed in its final task — putting into orbit a dummy satellite. Even so, </w:t>
      </w:r>
      <w:r w:rsidRPr="00835CB5">
        <w:rPr>
          <w:rFonts w:eastAsia="Cambria"/>
          <w:u w:val="single"/>
        </w:rPr>
        <w:t xml:space="preserve">it was a welcome half-success after years of setbacks and failures. </w:t>
      </w:r>
      <w:r w:rsidRPr="00835CB5">
        <w:rPr>
          <w:rFonts w:eastAsia="Cambria"/>
        </w:rPr>
        <w:t xml:space="preserve">The </w:t>
      </w:r>
      <w:r w:rsidRPr="00835CB5">
        <w:rPr>
          <w:rFonts w:eastAsia="Cambria"/>
          <w:u w:val="single"/>
        </w:rPr>
        <w:t xml:space="preserve">mission is likely to be </w:t>
      </w:r>
      <w:r w:rsidRPr="00F97D26">
        <w:rPr>
          <w:rFonts w:eastAsia="Cambria"/>
          <w:highlight w:val="cyan"/>
          <w:u w:val="single"/>
        </w:rPr>
        <w:t>seized</w:t>
      </w:r>
      <w:r w:rsidRPr="00835CB5">
        <w:rPr>
          <w:rFonts w:eastAsia="Cambria"/>
          <w:u w:val="single"/>
        </w:rPr>
        <w:t xml:space="preserve"> upon </w:t>
      </w:r>
      <w:r w:rsidRPr="00F97D26">
        <w:rPr>
          <w:rFonts w:eastAsia="Cambria"/>
          <w:highlight w:val="cyan"/>
          <w:u w:val="single"/>
        </w:rPr>
        <w:t>by</w:t>
      </w:r>
      <w:r w:rsidRPr="00835CB5">
        <w:rPr>
          <w:rFonts w:eastAsia="Cambria"/>
          <w:u w:val="single"/>
        </w:rPr>
        <w:t> </w:t>
      </w:r>
      <w:hyperlink r:id="rId20" w:tgtFrame="_blank" w:history="1">
        <w:r w:rsidRPr="00F97D26">
          <w:rPr>
            <w:rFonts w:eastAsia="Cambria"/>
            <w:highlight w:val="cyan"/>
            <w:u w:val="single"/>
          </w:rPr>
          <w:t>North</w:t>
        </w:r>
        <w:r w:rsidRPr="00835CB5">
          <w:rPr>
            <w:rFonts w:eastAsia="Cambria"/>
            <w:u w:val="single"/>
          </w:rPr>
          <w:t xml:space="preserve"> Korea</w:t>
        </w:r>
      </w:hyperlink>
      <w:r w:rsidRPr="00835CB5">
        <w:rPr>
          <w:rFonts w:eastAsia="Cambria"/>
          <w:u w:val="single"/>
        </w:rPr>
        <w:t> </w:t>
      </w:r>
      <w:r w:rsidRPr="00F97D26">
        <w:rPr>
          <w:rFonts w:eastAsia="Cambria"/>
          <w:highlight w:val="cyan"/>
          <w:u w:val="single"/>
        </w:rPr>
        <w:t>as</w:t>
      </w:r>
      <w:r w:rsidRPr="00835CB5">
        <w:rPr>
          <w:rFonts w:eastAsia="Cambria"/>
          <w:u w:val="single"/>
        </w:rPr>
        <w:t xml:space="preserve"> an </w:t>
      </w:r>
      <w:r w:rsidRPr="00F97D26">
        <w:rPr>
          <w:rFonts w:eastAsia="Cambria"/>
          <w:highlight w:val="cyan"/>
          <w:u w:val="single"/>
        </w:rPr>
        <w:t>example</w:t>
      </w:r>
      <w:r w:rsidRPr="00835CB5">
        <w:rPr>
          <w:rFonts w:eastAsia="Cambria"/>
          <w:u w:val="single"/>
        </w:rPr>
        <w:t xml:space="preserve"> </w:t>
      </w:r>
      <w:r w:rsidRPr="00F97D26">
        <w:rPr>
          <w:rFonts w:eastAsia="Cambria"/>
          <w:highlight w:val="cyan"/>
          <w:u w:val="single"/>
        </w:rPr>
        <w:t>of</w:t>
      </w:r>
      <w:r w:rsidRPr="00835CB5">
        <w:rPr>
          <w:rFonts w:eastAsia="Cambria"/>
          <w:u w:val="single"/>
        </w:rPr>
        <w:t xml:space="preserve"> </w:t>
      </w:r>
      <w:r w:rsidRPr="00F97D26">
        <w:rPr>
          <w:rFonts w:eastAsia="Cambria"/>
          <w:highlight w:val="cyan"/>
          <w:u w:val="single"/>
        </w:rPr>
        <w:t>double</w:t>
      </w:r>
      <w:r w:rsidRPr="00835CB5">
        <w:rPr>
          <w:rFonts w:eastAsia="Cambria"/>
          <w:u w:val="single"/>
        </w:rPr>
        <w:t xml:space="preserve"> </w:t>
      </w:r>
      <w:r w:rsidRPr="00F97D26">
        <w:rPr>
          <w:rFonts w:eastAsia="Cambria"/>
          <w:highlight w:val="cyan"/>
          <w:u w:val="single"/>
        </w:rPr>
        <w:t>standards</w:t>
      </w:r>
      <w:r w:rsidRPr="00835CB5">
        <w:rPr>
          <w:rFonts w:eastAsia="Cambria"/>
        </w:rPr>
        <w:t xml:space="preserve">. Beginning in 1998 </w:t>
      </w:r>
      <w:r w:rsidRPr="00835CB5">
        <w:rPr>
          <w:rFonts w:eastAsia="Cambria"/>
          <w:u w:val="single"/>
        </w:rPr>
        <w:t xml:space="preserve">the </w:t>
      </w:r>
      <w:r w:rsidRPr="00C853D9">
        <w:rPr>
          <w:rFonts w:eastAsia="Cambria"/>
          <w:highlight w:val="cyan"/>
          <w:u w:val="single"/>
        </w:rPr>
        <w:t>North</w:t>
      </w:r>
      <w:r w:rsidRPr="00835CB5">
        <w:rPr>
          <w:rFonts w:eastAsia="Cambria"/>
          <w:u w:val="single"/>
        </w:rPr>
        <w:t xml:space="preserve"> fired off a series of what it called civilian rockets</w:t>
      </w:r>
      <w:r w:rsidRPr="00835CB5">
        <w:rPr>
          <w:rFonts w:eastAsia="Cambria"/>
        </w:rPr>
        <w:t xml:space="preserve">, which were </w:t>
      </w:r>
      <w:r w:rsidRPr="00C853D9">
        <w:rPr>
          <w:rFonts w:eastAsia="Cambria"/>
          <w:highlight w:val="cyan"/>
          <w:u w:val="single"/>
        </w:rPr>
        <w:t>denounced</w:t>
      </w:r>
      <w:r w:rsidRPr="00835CB5">
        <w:rPr>
          <w:rFonts w:eastAsia="Cambria"/>
          <w:u w:val="single"/>
        </w:rPr>
        <w:t xml:space="preserve"> </w:t>
      </w:r>
      <w:r w:rsidRPr="00C853D9">
        <w:rPr>
          <w:rFonts w:eastAsia="Cambria"/>
          <w:highlight w:val="cyan"/>
          <w:u w:val="single"/>
        </w:rPr>
        <w:t>by the US and So</w:t>
      </w:r>
      <w:r w:rsidRPr="00835CB5">
        <w:rPr>
          <w:rFonts w:eastAsia="Cambria"/>
          <w:u w:val="single"/>
        </w:rPr>
        <w:t xml:space="preserve">uth </w:t>
      </w:r>
      <w:r w:rsidRPr="00C853D9">
        <w:rPr>
          <w:rFonts w:eastAsia="Cambria"/>
          <w:highlight w:val="cyan"/>
          <w:u w:val="single"/>
        </w:rPr>
        <w:t>Ko</w:t>
      </w:r>
      <w:r w:rsidRPr="00835CB5">
        <w:rPr>
          <w:rFonts w:eastAsia="Cambria"/>
          <w:u w:val="single"/>
        </w:rPr>
        <w:t xml:space="preserve">rea </w:t>
      </w:r>
      <w:r w:rsidRPr="00C853D9">
        <w:rPr>
          <w:rFonts w:eastAsia="Cambria"/>
          <w:highlight w:val="cyan"/>
          <w:u w:val="single"/>
        </w:rPr>
        <w:t>as a front for developing long-range missiles</w:t>
      </w:r>
      <w:r w:rsidRPr="00835CB5">
        <w:rPr>
          <w:rFonts w:eastAsia="Cambria"/>
          <w:u w:val="single"/>
        </w:rPr>
        <w:t>.</w:t>
      </w:r>
      <w:r w:rsidRPr="00835CB5">
        <w:rPr>
          <w:rFonts w:eastAsia="Cambria"/>
        </w:rPr>
        <w:t xml:space="preserve"> These </w:t>
      </w:r>
      <w:r w:rsidRPr="00835CB5">
        <w:rPr>
          <w:rFonts w:eastAsia="Cambria"/>
          <w:u w:val="single"/>
        </w:rPr>
        <w:t xml:space="preserve">predictions turned out to be correct and </w:t>
      </w:r>
      <w:r w:rsidRPr="00F97D26">
        <w:rPr>
          <w:rFonts w:eastAsia="Cambria"/>
          <w:highlight w:val="cyan"/>
          <w:u w:val="single"/>
        </w:rPr>
        <w:t>North</w:t>
      </w:r>
      <w:r w:rsidRPr="00835CB5">
        <w:rPr>
          <w:rFonts w:eastAsia="Cambria"/>
          <w:u w:val="single"/>
        </w:rPr>
        <w:t xml:space="preserve"> Korea now </w:t>
      </w:r>
      <w:r w:rsidRPr="00F97D26">
        <w:rPr>
          <w:rFonts w:eastAsia="Cambria"/>
          <w:highlight w:val="cyan"/>
          <w:u w:val="single"/>
        </w:rPr>
        <w:t>has</w:t>
      </w:r>
      <w:r w:rsidRPr="00835CB5">
        <w:rPr>
          <w:rFonts w:eastAsia="Cambria"/>
          <w:u w:val="single"/>
        </w:rPr>
        <w:t xml:space="preserve"> an </w:t>
      </w:r>
      <w:r w:rsidRPr="00F97D26">
        <w:rPr>
          <w:rFonts w:eastAsia="Cambria"/>
          <w:highlight w:val="cyan"/>
          <w:u w:val="single"/>
        </w:rPr>
        <w:t>arsenal</w:t>
      </w:r>
      <w:r w:rsidRPr="00835CB5">
        <w:rPr>
          <w:rFonts w:eastAsia="Cambria"/>
          <w:u w:val="single"/>
        </w:rPr>
        <w:t xml:space="preserve"> </w:t>
      </w:r>
      <w:r w:rsidRPr="00F97D26">
        <w:rPr>
          <w:rFonts w:eastAsia="Cambria"/>
          <w:highlight w:val="cyan"/>
          <w:u w:val="single"/>
        </w:rPr>
        <w:t>of</w:t>
      </w:r>
      <w:r w:rsidRPr="00835CB5">
        <w:rPr>
          <w:rFonts w:eastAsia="Cambria"/>
          <w:u w:val="single"/>
        </w:rPr>
        <w:t xml:space="preserve"> </w:t>
      </w:r>
      <w:r w:rsidRPr="00F97D26">
        <w:rPr>
          <w:rFonts w:eastAsia="Cambria"/>
          <w:highlight w:val="cyan"/>
          <w:u w:val="single"/>
        </w:rPr>
        <w:t>ballistic</w:t>
      </w:r>
      <w:r w:rsidRPr="00835CB5">
        <w:rPr>
          <w:rFonts w:eastAsia="Cambria"/>
          <w:u w:val="single"/>
        </w:rPr>
        <w:t xml:space="preserve"> </w:t>
      </w:r>
      <w:r w:rsidRPr="00F97D26">
        <w:rPr>
          <w:rFonts w:eastAsia="Cambria"/>
          <w:highlight w:val="cyan"/>
          <w:u w:val="single"/>
        </w:rPr>
        <w:t>missiles</w:t>
      </w:r>
      <w:r w:rsidRPr="00835CB5">
        <w:rPr>
          <w:rFonts w:eastAsia="Cambria"/>
        </w:rPr>
        <w:t xml:space="preserve">, including weapons with the range to potentially strike the mainland United States. </w:t>
      </w:r>
      <w:r w:rsidRPr="00835CB5">
        <w:rPr>
          <w:rFonts w:eastAsia="Cambria"/>
          <w:u w:val="single"/>
        </w:rPr>
        <w:t xml:space="preserve">South Korea says its </w:t>
      </w:r>
      <w:proofErr w:type="spellStart"/>
      <w:r w:rsidRPr="00835CB5">
        <w:rPr>
          <w:rFonts w:eastAsia="Cambria"/>
          <w:u w:val="single"/>
        </w:rPr>
        <w:t>programme</w:t>
      </w:r>
      <w:proofErr w:type="spellEnd"/>
      <w:r w:rsidRPr="00835CB5">
        <w:rPr>
          <w:rFonts w:eastAsia="Cambria"/>
          <w:u w:val="single"/>
        </w:rPr>
        <w:t xml:space="preserve"> is intended for nothing more than launching civilian satellites</w:t>
      </w:r>
      <w:r w:rsidRPr="00835CB5">
        <w:rPr>
          <w:rFonts w:eastAsia="Cambria"/>
        </w:rPr>
        <w:t xml:space="preserve">. It was a </w:t>
      </w:r>
      <w:r w:rsidRPr="00835CB5">
        <w:rPr>
          <w:rFonts w:eastAsia="Cambria"/>
          <w:u w:val="single"/>
        </w:rPr>
        <w:t>nervous day for South Korea</w:t>
      </w:r>
      <w:r w:rsidRPr="00835CB5">
        <w:rPr>
          <w:rFonts w:eastAsia="Cambria"/>
        </w:rPr>
        <w:t xml:space="preserve">. In 2010 an earlier version of the Nuri exploded two minutes after </w:t>
      </w:r>
      <w:proofErr w:type="spellStart"/>
      <w:proofErr w:type="gramStart"/>
      <w:r w:rsidRPr="00835CB5">
        <w:rPr>
          <w:rFonts w:eastAsia="Cambria"/>
        </w:rPr>
        <w:t>take</w:t>
      </w:r>
      <w:proofErr w:type="gramEnd"/>
      <w:r w:rsidRPr="00835CB5">
        <w:rPr>
          <w:rFonts w:eastAsia="Cambria"/>
        </w:rPr>
        <w:t xml:space="preserve"> off</w:t>
      </w:r>
      <w:proofErr w:type="spellEnd"/>
      <w:r w:rsidRPr="00835CB5">
        <w:rPr>
          <w:rFonts w:eastAsia="Cambria"/>
        </w:rPr>
        <w:t xml:space="preserve">, and until this afternoon the failure rate for the country’s rockets was 70 per cent. The launch was postponed by an hour as engineers checked valves in the rocket — among its three million separate parts. But just after 5pm local time the Nuri lifted off smoothly into clear skies and jettisoned its first and second stages on schedule. The launch confirms South Korea as only the seventh country in the world to have developed a domestic space vehicle that can carry a payload heavier than a </w:t>
      </w:r>
      <w:proofErr w:type="spellStart"/>
      <w:r w:rsidRPr="00835CB5">
        <w:rPr>
          <w:rFonts w:eastAsia="Cambria"/>
        </w:rPr>
        <w:t>tonne</w:t>
      </w:r>
      <w:proofErr w:type="spellEnd"/>
      <w:r w:rsidRPr="00835CB5">
        <w:rPr>
          <w:rFonts w:eastAsia="Cambria"/>
        </w:rPr>
        <w:t xml:space="preserve">, after China, France, India, Japan, </w:t>
      </w:r>
      <w:proofErr w:type="gramStart"/>
      <w:r w:rsidRPr="00835CB5">
        <w:rPr>
          <w:rFonts w:eastAsia="Cambria"/>
        </w:rPr>
        <w:t>Russia</w:t>
      </w:r>
      <w:proofErr w:type="gramEnd"/>
      <w:r w:rsidRPr="00835CB5">
        <w:rPr>
          <w:rFonts w:eastAsia="Cambria"/>
        </w:rPr>
        <w:t xml:space="preserve"> and the United States. However, Nuri failed to launch its 1.5-tonne dummy satellite of steel and </w:t>
      </w:r>
      <w:proofErr w:type="spellStart"/>
      <w:r w:rsidRPr="00835CB5">
        <w:rPr>
          <w:rFonts w:eastAsia="Cambria"/>
        </w:rPr>
        <w:t>aluminium</w:t>
      </w:r>
      <w:proofErr w:type="spellEnd"/>
      <w:r w:rsidRPr="00835CB5">
        <w:rPr>
          <w:rFonts w:eastAsia="Cambria"/>
        </w:rPr>
        <w:t xml:space="preserve">, which was supposed to have been placed into a low earth orbit of 600km to 800km. “It’s very difficult for newcomers to achieve this,” President Moon said at the Space Centre after the launch. “But we achieved it, with no help from other countries.” A version of the Nuri was successfully launched in 2013, though its first stage was manufactured in Russia. </w:t>
      </w:r>
      <w:r w:rsidRPr="00835CB5">
        <w:rPr>
          <w:rFonts w:eastAsia="Cambria"/>
          <w:u w:val="single"/>
        </w:rPr>
        <w:t>There is no immediate prospect that South Korea will convert its rocket technology to military use</w:t>
      </w:r>
      <w:r w:rsidRPr="00835CB5">
        <w:rPr>
          <w:rFonts w:eastAsia="Cambria"/>
        </w:rPr>
        <w:t xml:space="preserve">. It </w:t>
      </w:r>
      <w:r w:rsidRPr="00835CB5">
        <w:rPr>
          <w:rFonts w:eastAsia="Cambria"/>
          <w:u w:val="single"/>
        </w:rPr>
        <w:t>already has short and medium-range ballistic missiles although it is bound by an agreement with its US ally</w:t>
      </w:r>
      <w:r w:rsidRPr="00835CB5">
        <w:rPr>
          <w:rFonts w:eastAsia="Cambria"/>
        </w:rPr>
        <w:t xml:space="preserve"> to limit these in range to 800km. Last month South Korea joined the small group of countries able to fire ballistic missiles from a submarine. With a range of 500km, the </w:t>
      </w:r>
      <w:proofErr w:type="spellStart"/>
      <w:r w:rsidRPr="00835CB5">
        <w:rPr>
          <w:rFonts w:eastAsia="Cambria"/>
        </w:rPr>
        <w:t>Hyunmoo</w:t>
      </w:r>
      <w:proofErr w:type="spellEnd"/>
      <w:r w:rsidRPr="00835CB5">
        <w:rPr>
          <w:rFonts w:eastAsia="Cambria"/>
        </w:rPr>
        <w:t xml:space="preserve"> 4-4 missile fired from a 3,000-tonne </w:t>
      </w:r>
      <w:proofErr w:type="spellStart"/>
      <w:r w:rsidRPr="00835CB5">
        <w:rPr>
          <w:rFonts w:eastAsia="Cambria"/>
        </w:rPr>
        <w:t>Dosan</w:t>
      </w:r>
      <w:proofErr w:type="spellEnd"/>
      <w:r w:rsidRPr="00835CB5">
        <w:rPr>
          <w:rFonts w:eastAsia="Cambria"/>
        </w:rPr>
        <w:t xml:space="preserve"> </w:t>
      </w:r>
      <w:proofErr w:type="spellStart"/>
      <w:r w:rsidRPr="00835CB5">
        <w:rPr>
          <w:rFonts w:eastAsia="Cambria"/>
        </w:rPr>
        <w:t>Ahn</w:t>
      </w:r>
      <w:proofErr w:type="spellEnd"/>
      <w:r w:rsidRPr="00835CB5">
        <w:rPr>
          <w:rFonts w:eastAsia="Cambria"/>
        </w:rPr>
        <w:t xml:space="preserve"> Chang-ho class submarine has </w:t>
      </w:r>
      <w:proofErr w:type="gramStart"/>
      <w:r w:rsidRPr="00835CB5">
        <w:rPr>
          <w:rFonts w:eastAsia="Cambria"/>
        </w:rPr>
        <w:t>all of</w:t>
      </w:r>
      <w:proofErr w:type="gramEnd"/>
      <w:r w:rsidRPr="00835CB5">
        <w:rPr>
          <w:rFonts w:eastAsia="Cambria"/>
        </w:rPr>
        <w:t xml:space="preserve"> North Korea within its range. But </w:t>
      </w:r>
      <w:r w:rsidRPr="00F97D26">
        <w:rPr>
          <w:rFonts w:eastAsia="Cambria"/>
          <w:highlight w:val="cyan"/>
          <w:u w:val="single"/>
        </w:rPr>
        <w:t>when</w:t>
      </w:r>
      <w:r w:rsidRPr="00835CB5">
        <w:rPr>
          <w:rFonts w:eastAsia="Cambria"/>
          <w:u w:val="single"/>
        </w:rPr>
        <w:t xml:space="preserve"> </w:t>
      </w:r>
      <w:r w:rsidRPr="00F97D26">
        <w:rPr>
          <w:rFonts w:eastAsia="Cambria"/>
          <w:highlight w:val="cyan"/>
          <w:u w:val="single"/>
        </w:rPr>
        <w:t>North</w:t>
      </w:r>
      <w:r w:rsidRPr="00835CB5">
        <w:rPr>
          <w:rFonts w:eastAsia="Cambria"/>
          <w:u w:val="single"/>
        </w:rPr>
        <w:t xml:space="preserve"> Korea </w:t>
      </w:r>
      <w:r w:rsidRPr="00F97D26">
        <w:rPr>
          <w:rFonts w:eastAsia="Cambria"/>
          <w:highlight w:val="cyan"/>
          <w:u w:val="single"/>
        </w:rPr>
        <w:t>carried</w:t>
      </w:r>
      <w:r w:rsidRPr="00835CB5">
        <w:rPr>
          <w:rFonts w:eastAsia="Cambria"/>
          <w:u w:val="single"/>
        </w:rPr>
        <w:t xml:space="preserve"> </w:t>
      </w:r>
      <w:r w:rsidRPr="00F97D26">
        <w:rPr>
          <w:rFonts w:eastAsia="Cambria"/>
          <w:highlight w:val="cyan"/>
          <w:u w:val="single"/>
        </w:rPr>
        <w:t>out</w:t>
      </w:r>
      <w:r w:rsidRPr="00835CB5">
        <w:rPr>
          <w:rFonts w:eastAsia="Cambria"/>
          <w:u w:val="single"/>
        </w:rPr>
        <w:t xml:space="preserve"> its </w:t>
      </w:r>
      <w:hyperlink r:id="rId21" w:tgtFrame="_blank" w:history="1">
        <w:r w:rsidRPr="00F97D26">
          <w:rPr>
            <w:rFonts w:eastAsia="Cambria"/>
            <w:highlight w:val="cyan"/>
            <w:u w:val="single"/>
          </w:rPr>
          <w:t>own</w:t>
        </w:r>
        <w:r w:rsidRPr="00835CB5">
          <w:rPr>
            <w:rFonts w:eastAsia="Cambria"/>
            <w:u w:val="single"/>
          </w:rPr>
          <w:t xml:space="preserve"> submarine missile </w:t>
        </w:r>
        <w:r w:rsidRPr="00F97D26">
          <w:rPr>
            <w:rFonts w:eastAsia="Cambria"/>
            <w:highlight w:val="cyan"/>
            <w:u w:val="single"/>
          </w:rPr>
          <w:t>launch</w:t>
        </w:r>
      </w:hyperlink>
      <w:r w:rsidRPr="00835CB5">
        <w:rPr>
          <w:rFonts w:eastAsia="Cambria"/>
          <w:u w:val="single"/>
        </w:rPr>
        <w:t> this week</w:t>
      </w:r>
      <w:r w:rsidRPr="00835CB5">
        <w:rPr>
          <w:rFonts w:eastAsia="Cambria"/>
        </w:rPr>
        <w:t xml:space="preserve">, the </w:t>
      </w:r>
      <w:r w:rsidRPr="00F97D26">
        <w:rPr>
          <w:rFonts w:eastAsia="Cambria"/>
          <w:highlight w:val="cyan"/>
          <w:u w:val="single"/>
        </w:rPr>
        <w:t>South</w:t>
      </w:r>
      <w:r w:rsidRPr="00835CB5">
        <w:rPr>
          <w:rFonts w:eastAsia="Cambria"/>
          <w:u w:val="single"/>
        </w:rPr>
        <w:t xml:space="preserve"> </w:t>
      </w:r>
      <w:r w:rsidRPr="00F97D26">
        <w:rPr>
          <w:rFonts w:eastAsia="Cambria"/>
          <w:highlight w:val="cyan"/>
          <w:u w:val="single"/>
        </w:rPr>
        <w:t>expressed</w:t>
      </w:r>
      <w:r w:rsidRPr="00835CB5">
        <w:rPr>
          <w:rFonts w:eastAsia="Cambria"/>
          <w:u w:val="single"/>
        </w:rPr>
        <w:t xml:space="preserve"> its “</w:t>
      </w:r>
      <w:r w:rsidRPr="00F97D26">
        <w:rPr>
          <w:rFonts w:eastAsia="Cambria"/>
          <w:highlight w:val="cyan"/>
          <w:u w:val="single"/>
        </w:rPr>
        <w:t>regret</w:t>
      </w:r>
      <w:r w:rsidRPr="00835CB5">
        <w:rPr>
          <w:rFonts w:eastAsia="Cambria"/>
          <w:u w:val="single"/>
        </w:rPr>
        <w:t xml:space="preserve">” and the </w:t>
      </w:r>
      <w:r w:rsidRPr="00C853D9">
        <w:rPr>
          <w:rFonts w:eastAsia="Cambria"/>
          <w:highlight w:val="cyan"/>
          <w:u w:val="single"/>
        </w:rPr>
        <w:t>US condemned</w:t>
      </w:r>
      <w:r w:rsidRPr="00835CB5">
        <w:rPr>
          <w:rFonts w:eastAsia="Cambria"/>
          <w:u w:val="single"/>
        </w:rPr>
        <w:t xml:space="preserve"> the action</w:t>
      </w:r>
      <w:r w:rsidRPr="00835CB5">
        <w:rPr>
          <w:rFonts w:eastAsia="Cambria"/>
        </w:rPr>
        <w:t xml:space="preserve">. “To </w:t>
      </w:r>
      <w:proofErr w:type="spellStart"/>
      <w:r w:rsidRPr="00835CB5">
        <w:rPr>
          <w:rFonts w:eastAsia="Cambria"/>
        </w:rPr>
        <w:t>criticise</w:t>
      </w:r>
      <w:proofErr w:type="spellEnd"/>
      <w:r w:rsidRPr="00835CB5">
        <w:rPr>
          <w:rFonts w:eastAsia="Cambria"/>
        </w:rPr>
        <w:t xml:space="preserve"> [North Korea] for developing and test-firing the same weapon system as the one the US possesses or is developing is a </w:t>
      </w:r>
      <w:r w:rsidRPr="00F97D26">
        <w:rPr>
          <w:rFonts w:eastAsia="Cambria"/>
          <w:highlight w:val="cyan"/>
          <w:u w:val="single"/>
        </w:rPr>
        <w:t>clear</w:t>
      </w:r>
      <w:r w:rsidRPr="00835CB5">
        <w:rPr>
          <w:rFonts w:eastAsia="Cambria"/>
          <w:u w:val="single"/>
        </w:rPr>
        <w:t xml:space="preserve"> expression of </w:t>
      </w:r>
      <w:r w:rsidRPr="00F97D26">
        <w:rPr>
          <w:rFonts w:eastAsia="Cambria"/>
          <w:highlight w:val="cyan"/>
          <w:u w:val="single"/>
        </w:rPr>
        <w:t>double</w:t>
      </w:r>
      <w:r w:rsidRPr="00835CB5">
        <w:rPr>
          <w:rFonts w:eastAsia="Cambria"/>
          <w:u w:val="single"/>
        </w:rPr>
        <w:t xml:space="preserve"> </w:t>
      </w:r>
      <w:r w:rsidRPr="00F97D26">
        <w:rPr>
          <w:rFonts w:eastAsia="Cambria"/>
          <w:highlight w:val="cyan"/>
          <w:u w:val="single"/>
        </w:rPr>
        <w:t>standards</w:t>
      </w:r>
      <w:r w:rsidRPr="00835CB5">
        <w:rPr>
          <w:rFonts w:eastAsia="Cambria"/>
          <w:u w:val="single"/>
        </w:rPr>
        <w:t xml:space="preserve"> and it </w:t>
      </w:r>
      <w:r w:rsidRPr="00C853D9">
        <w:rPr>
          <w:rFonts w:eastAsia="Cambria"/>
          <w:highlight w:val="cyan"/>
          <w:u w:val="single"/>
        </w:rPr>
        <w:t>only</w:t>
      </w:r>
      <w:r w:rsidRPr="00835CB5">
        <w:rPr>
          <w:rFonts w:eastAsia="Cambria"/>
          <w:u w:val="single"/>
        </w:rPr>
        <w:t xml:space="preserve"> excites our suspicion about the ‘authenticity’ of its statement that it does not </w:t>
      </w:r>
      <w:proofErr w:type="spellStart"/>
      <w:r w:rsidRPr="00F97D26">
        <w:rPr>
          <w:rFonts w:eastAsia="Cambria"/>
          <w:highlight w:val="cyan"/>
          <w:u w:val="single"/>
        </w:rPr>
        <w:t>antagonise</w:t>
      </w:r>
      <w:proofErr w:type="spellEnd"/>
      <w:r w:rsidRPr="00835CB5">
        <w:rPr>
          <w:rFonts w:eastAsia="Cambria"/>
          <w:u w:val="single"/>
        </w:rPr>
        <w:t xml:space="preserve"> [</w:t>
      </w:r>
      <w:r w:rsidRPr="00F97D26">
        <w:rPr>
          <w:rFonts w:eastAsia="Cambria"/>
          <w:highlight w:val="cyan"/>
          <w:u w:val="single"/>
        </w:rPr>
        <w:t>North</w:t>
      </w:r>
      <w:r w:rsidRPr="00835CB5">
        <w:rPr>
          <w:rFonts w:eastAsia="Cambria"/>
          <w:u w:val="single"/>
        </w:rPr>
        <w:t xml:space="preserve"> </w:t>
      </w:r>
      <w:r w:rsidRPr="00F97D26">
        <w:rPr>
          <w:rFonts w:eastAsia="Cambria"/>
          <w:highlight w:val="cyan"/>
          <w:u w:val="single"/>
        </w:rPr>
        <w:t>Korea</w:t>
      </w:r>
      <w:r w:rsidRPr="00835CB5">
        <w:rPr>
          <w:rFonts w:eastAsia="Cambria"/>
          <w:u w:val="single"/>
        </w:rPr>
        <w:t>],” a spokesman in Pyongyang said.</w:t>
      </w:r>
    </w:p>
    <w:p w14:paraId="2D5A3FFA" w14:textId="77777777" w:rsidR="00815B42" w:rsidRPr="00031E2A" w:rsidRDefault="00815B42" w:rsidP="00815B42">
      <w:pPr>
        <w:keepNext/>
        <w:keepLines/>
        <w:spacing w:before="40" w:after="0"/>
        <w:outlineLvl w:val="3"/>
        <w:rPr>
          <w:rFonts w:eastAsia="MS Gothic"/>
          <w:b/>
          <w:iCs/>
          <w:sz w:val="26"/>
        </w:rPr>
      </w:pPr>
      <w:r>
        <w:rPr>
          <w:rFonts w:eastAsia="MS Gothic"/>
          <w:b/>
          <w:iCs/>
          <w:sz w:val="26"/>
        </w:rPr>
        <w:lastRenderedPageBreak/>
        <w:t>Causes</w:t>
      </w:r>
      <w:r w:rsidRPr="00031E2A">
        <w:rPr>
          <w:rFonts w:eastAsia="MS Gothic"/>
          <w:b/>
          <w:iCs/>
          <w:sz w:val="26"/>
        </w:rPr>
        <w:t xml:space="preserve"> East Asian war--</w:t>
      </w:r>
      <w:r>
        <w:rPr>
          <w:rFonts w:eastAsia="MS Gothic"/>
          <w:b/>
          <w:iCs/>
          <w:sz w:val="26"/>
        </w:rPr>
        <w:t>-</w:t>
      </w:r>
      <w:r w:rsidRPr="00031E2A">
        <w:rPr>
          <w:rFonts w:eastAsia="MS Gothic"/>
          <w:b/>
          <w:iCs/>
          <w:sz w:val="26"/>
        </w:rPr>
        <w:t xml:space="preserve">escalation, </w:t>
      </w:r>
      <w:proofErr w:type="spellStart"/>
      <w:r w:rsidRPr="00031E2A">
        <w:rPr>
          <w:rFonts w:eastAsia="MS Gothic"/>
          <w:b/>
          <w:iCs/>
          <w:sz w:val="26"/>
        </w:rPr>
        <w:t>miscalc</w:t>
      </w:r>
      <w:proofErr w:type="spellEnd"/>
      <w:r w:rsidRPr="00031E2A">
        <w:rPr>
          <w:rFonts w:eastAsia="MS Gothic"/>
          <w:b/>
          <w:iCs/>
          <w:sz w:val="26"/>
        </w:rPr>
        <w:t>, and cyberattacks.</w:t>
      </w:r>
    </w:p>
    <w:p w14:paraId="7A552366" w14:textId="77777777" w:rsidR="00815B42" w:rsidRPr="00031E2A" w:rsidRDefault="00815B42" w:rsidP="00815B42">
      <w:pPr>
        <w:rPr>
          <w:rFonts w:eastAsia="Cambria"/>
        </w:rPr>
      </w:pPr>
      <w:proofErr w:type="spellStart"/>
      <w:r w:rsidRPr="00031E2A">
        <w:rPr>
          <w:rFonts w:eastAsia="Cambria"/>
          <w:b/>
          <w:bCs/>
          <w:sz w:val="26"/>
        </w:rPr>
        <w:t>Sukin</w:t>
      </w:r>
      <w:proofErr w:type="spellEnd"/>
      <w:r w:rsidRPr="00031E2A">
        <w:rPr>
          <w:rFonts w:eastAsia="Cambria"/>
          <w:b/>
          <w:bCs/>
          <w:sz w:val="26"/>
        </w:rPr>
        <w:t xml:space="preserve"> and Dalton 21</w:t>
      </w:r>
      <w:r w:rsidRPr="00031E2A">
        <w:rPr>
          <w:rFonts w:eastAsia="Cambria"/>
        </w:rPr>
        <w:t xml:space="preserve"> Lauren </w:t>
      </w:r>
      <w:proofErr w:type="spellStart"/>
      <w:r w:rsidRPr="00031E2A">
        <w:rPr>
          <w:rFonts w:eastAsia="Cambria"/>
        </w:rPr>
        <w:t>Sukin</w:t>
      </w:r>
      <w:proofErr w:type="spellEnd"/>
      <w:r w:rsidRPr="00031E2A">
        <w:rPr>
          <w:rFonts w:eastAsia="Cambria"/>
        </w:rPr>
        <w:t xml:space="preserve">, 10-26-2021, (Lauren </w:t>
      </w:r>
      <w:proofErr w:type="spellStart"/>
      <w:r w:rsidRPr="00031E2A">
        <w:rPr>
          <w:rFonts w:eastAsia="Cambria"/>
        </w:rPr>
        <w:t>Sukin</w:t>
      </w:r>
      <w:proofErr w:type="spellEnd"/>
      <w:r w:rsidRPr="00031E2A">
        <w:rPr>
          <w:rFonts w:eastAsia="Cambria"/>
        </w:rPr>
        <w:t xml:space="preserve"> is a Ph.D. candidate at Stanford University’s department of political science and a pre-doctoral fellow at the Center for International Security and Cooperation. Toby Dalton is a senior fellow at, and co-director of, the Nuclear Policy Program at the Carnegie Endowment for International Peace.)"Why South Korea Shouldn’t Build Its Own Nuclear Bombs," War on the Rocks, </w:t>
      </w:r>
      <w:hyperlink r:id="rId22" w:history="1">
        <w:r w:rsidRPr="00031E2A">
          <w:rPr>
            <w:rFonts w:eastAsia="Cambria"/>
          </w:rPr>
          <w:t>https://warontherocks.com/2021/10/why-south-korea-shouldnt-build-its-own-nuclear-bombs/</w:t>
        </w:r>
      </w:hyperlink>
      <w:r w:rsidRPr="00031E2A">
        <w:rPr>
          <w:rFonts w:eastAsia="Cambria"/>
        </w:rPr>
        <w:t xml:space="preserve"> //Jay</w:t>
      </w:r>
    </w:p>
    <w:p w14:paraId="2F3BE822" w14:textId="77777777" w:rsidR="00815B42" w:rsidRPr="00031E2A" w:rsidRDefault="00815B42" w:rsidP="00815B42">
      <w:pPr>
        <w:rPr>
          <w:rFonts w:eastAsia="Cambria"/>
          <w:sz w:val="12"/>
        </w:rPr>
      </w:pPr>
      <w:r w:rsidRPr="00031E2A">
        <w:rPr>
          <w:rFonts w:eastAsia="Cambria"/>
          <w:sz w:val="12"/>
        </w:rPr>
        <w:t xml:space="preserve">Lind and </w:t>
      </w:r>
      <w:proofErr w:type="gramStart"/>
      <w:r w:rsidRPr="00031E2A">
        <w:rPr>
          <w:rFonts w:eastAsia="Cambria"/>
          <w:sz w:val="12"/>
        </w:rPr>
        <w:t>Press</w:t>
      </w:r>
      <w:proofErr w:type="gramEnd"/>
      <w:r w:rsidRPr="00031E2A">
        <w:rPr>
          <w:rFonts w:eastAsia="Cambria"/>
          <w:sz w:val="12"/>
        </w:rPr>
        <w:t xml:space="preserve"> also point to alliance credibility challenges as a reason why South Korea should build its own nuclear weapons. They are certainly not alone in warning that U.S. nuclear credibility may be crumbling, yet t</w:t>
      </w:r>
      <w:r w:rsidRPr="00031E2A">
        <w:rPr>
          <w:rFonts w:eastAsia="Cambria"/>
          <w:u w:val="single"/>
        </w:rPr>
        <w:t xml:space="preserve">here is plenty of evidence indicating the political and military </w:t>
      </w:r>
      <w:r w:rsidRPr="00F97D26">
        <w:rPr>
          <w:rFonts w:eastAsia="Cambria"/>
          <w:highlight w:val="cyan"/>
          <w:u w:val="single"/>
        </w:rPr>
        <w:t>foundations of</w:t>
      </w:r>
      <w:r w:rsidRPr="00031E2A">
        <w:rPr>
          <w:rFonts w:eastAsia="Cambria"/>
          <w:u w:val="single"/>
        </w:rPr>
        <w:t xml:space="preserve"> </w:t>
      </w:r>
      <w:r w:rsidRPr="00F97D26">
        <w:rPr>
          <w:rFonts w:eastAsia="Cambria"/>
          <w:highlight w:val="cyan"/>
          <w:u w:val="single"/>
        </w:rPr>
        <w:t>the U.S.-South Korean defense relationship remain strong</w:t>
      </w:r>
      <w:r w:rsidRPr="00031E2A">
        <w:rPr>
          <w:rFonts w:eastAsia="Cambria"/>
          <w:u w:val="single"/>
        </w:rPr>
        <w:t xml:space="preserve">. Recent public opinion surveys by the Chicago Council for Global Affairs showed that </w:t>
      </w:r>
      <w:r w:rsidRPr="00F97D26">
        <w:rPr>
          <w:rFonts w:eastAsia="Cambria"/>
          <w:highlight w:val="cyan"/>
          <w:u w:val="single"/>
        </w:rPr>
        <w:t>62 percent of Americans support</w:t>
      </w:r>
      <w:r w:rsidRPr="00031E2A">
        <w:rPr>
          <w:rFonts w:eastAsia="Cambria"/>
          <w:u w:val="single"/>
        </w:rPr>
        <w:t xml:space="preserve"> the use of U.S. military forces to defend South Korea against a North Korean attack</w:t>
      </w:r>
      <w:r w:rsidRPr="00031E2A">
        <w:rPr>
          <w:rFonts w:eastAsia="Cambria"/>
          <w:sz w:val="12"/>
        </w:rPr>
        <w:t xml:space="preserve">. This is matched by attitudes </w:t>
      </w:r>
      <w:r w:rsidRPr="00031E2A">
        <w:rPr>
          <w:rFonts w:eastAsia="Cambria"/>
          <w:u w:val="single"/>
        </w:rPr>
        <w:t xml:space="preserve">in </w:t>
      </w:r>
      <w:r w:rsidRPr="00F97D26">
        <w:rPr>
          <w:rFonts w:eastAsia="Cambria"/>
          <w:highlight w:val="cyan"/>
          <w:u w:val="single"/>
        </w:rPr>
        <w:t>South Korea</w:t>
      </w:r>
      <w:r w:rsidRPr="00031E2A">
        <w:rPr>
          <w:rFonts w:eastAsia="Cambria"/>
          <w:u w:val="single"/>
        </w:rPr>
        <w:t xml:space="preserve">, where the </w:t>
      </w:r>
      <w:r w:rsidRPr="00F97D26">
        <w:rPr>
          <w:rFonts w:eastAsia="Cambria"/>
          <w:highlight w:val="cyan"/>
          <w:u w:val="single"/>
        </w:rPr>
        <w:t>public</w:t>
      </w:r>
      <w:r w:rsidRPr="00031E2A">
        <w:rPr>
          <w:rFonts w:eastAsia="Cambria"/>
          <w:u w:val="single"/>
        </w:rPr>
        <w:t xml:space="preserve"> also continues to express high levels of support for</w:t>
      </w:r>
      <w:r w:rsidRPr="00031E2A">
        <w:rPr>
          <w:rFonts w:eastAsia="Cambria"/>
          <w:sz w:val="12"/>
        </w:rPr>
        <w:t xml:space="preserve">, and confidence in, </w:t>
      </w:r>
      <w:r w:rsidRPr="00031E2A">
        <w:rPr>
          <w:rFonts w:eastAsia="Cambria"/>
          <w:u w:val="single"/>
        </w:rPr>
        <w:t>the alliance</w:t>
      </w:r>
      <w:r w:rsidRPr="00031E2A">
        <w:rPr>
          <w:rFonts w:eastAsia="Cambria"/>
          <w:sz w:val="12"/>
        </w:rPr>
        <w:t xml:space="preserve">. </w:t>
      </w:r>
      <w:r w:rsidRPr="00031E2A">
        <w:rPr>
          <w:rFonts w:eastAsia="Cambria"/>
          <w:u w:val="single"/>
        </w:rPr>
        <w:t xml:space="preserve">A September 2021 Asan Institute poll, for example, showed </w:t>
      </w:r>
      <w:r w:rsidRPr="00F97D26">
        <w:rPr>
          <w:rFonts w:eastAsia="Cambria"/>
          <w:highlight w:val="cyan"/>
          <w:u w:val="single"/>
        </w:rPr>
        <w:t>78 percent support</w:t>
      </w:r>
      <w:r w:rsidRPr="00031E2A">
        <w:rPr>
          <w:rFonts w:eastAsia="Cambria"/>
          <w:u w:val="single"/>
        </w:rPr>
        <w:t xml:space="preserve"> for maintaining or strengthening the U.S.-South Korean alliance. </w:t>
      </w:r>
      <w:r w:rsidRPr="00031E2A">
        <w:rPr>
          <w:rFonts w:eastAsia="Cambria"/>
          <w:sz w:val="12"/>
        </w:rPr>
        <w:t xml:space="preserve">Proponents of a South Korean nuclear weapons program </w:t>
      </w:r>
      <w:proofErr w:type="gramStart"/>
      <w:r w:rsidRPr="00031E2A">
        <w:rPr>
          <w:rFonts w:eastAsia="Cambria"/>
          <w:sz w:val="12"/>
        </w:rPr>
        <w:t>argue</w:t>
      </w:r>
      <w:proofErr w:type="gramEnd"/>
      <w:r w:rsidRPr="00031E2A">
        <w:rPr>
          <w:rFonts w:eastAsia="Cambria"/>
          <w:sz w:val="12"/>
        </w:rPr>
        <w:t xml:space="preserve">, however, that South Koreans are no longer confident in the United States — they point to high levels of public support for nuclear proliferation (70 percent in the recent Asan poll) and concerns that South Korea’s military alone is not sufficient to deter North Korea (72 percent, according to Asan). But deeper research paints a more nuanced picture of the credibility challenge. For example, research by Lauren </w:t>
      </w:r>
      <w:proofErr w:type="spellStart"/>
      <w:r w:rsidRPr="00031E2A">
        <w:rPr>
          <w:rFonts w:eastAsia="Cambria"/>
          <w:sz w:val="12"/>
        </w:rPr>
        <w:t>Sukin</w:t>
      </w:r>
      <w:proofErr w:type="spellEnd"/>
      <w:r w:rsidRPr="00031E2A">
        <w:rPr>
          <w:rFonts w:eastAsia="Cambria"/>
          <w:sz w:val="12"/>
        </w:rPr>
        <w:t xml:space="preserve"> found that, in 2019, 58 percent of South Korean survey respondents believed the United States would use nuclear weapons to defend South Korea from a North Korean nuclear attack. Other work shows </w:t>
      </w:r>
      <w:r w:rsidRPr="00031E2A">
        <w:rPr>
          <w:rFonts w:eastAsia="Cambria"/>
          <w:u w:val="single"/>
        </w:rPr>
        <w:t>robust U.S. public support for the nuclear security guarantee to South Korea</w:t>
      </w:r>
      <w:r w:rsidRPr="00031E2A">
        <w:rPr>
          <w:rFonts w:eastAsia="Cambria"/>
          <w:sz w:val="12"/>
        </w:rPr>
        <w:t xml:space="preserve">. Scholars have similarly found that the U.S. public is willing to use nuclear weapons, including against North Korea, and even when there is a high risk of nuclear retaliation. </w:t>
      </w:r>
      <w:proofErr w:type="gramStart"/>
      <w:r w:rsidRPr="00031E2A">
        <w:rPr>
          <w:rFonts w:eastAsia="Cambria"/>
          <w:sz w:val="12"/>
        </w:rPr>
        <w:t>So</w:t>
      </w:r>
      <w:proofErr w:type="gramEnd"/>
      <w:r w:rsidRPr="00031E2A">
        <w:rPr>
          <w:rFonts w:eastAsia="Cambria"/>
          <w:sz w:val="12"/>
        </w:rPr>
        <w:t xml:space="preserve"> the claim by Lind and Press that “South Korea can’t be sure it can depend on its U.S. ally for protection” seems overblown. This is not to argue that concerns about alliance credibility have no basis. </w:t>
      </w:r>
      <w:r w:rsidRPr="00031E2A">
        <w:rPr>
          <w:rFonts w:eastAsia="Cambria"/>
          <w:u w:val="single"/>
        </w:rPr>
        <w:t>Building confidence in the alliance among the South Korean public is an ongoing challenge</w:t>
      </w:r>
      <w:r w:rsidRPr="00031E2A">
        <w:rPr>
          <w:rFonts w:eastAsia="Cambria"/>
          <w:sz w:val="12"/>
        </w:rPr>
        <w:t xml:space="preserve">, made much </w:t>
      </w:r>
      <w:r w:rsidRPr="00031E2A">
        <w:rPr>
          <w:rFonts w:eastAsia="Cambria"/>
          <w:u w:val="single"/>
        </w:rPr>
        <w:t>harder in the wake of the Trump administration’s</w:t>
      </w:r>
      <w:r w:rsidRPr="00031E2A">
        <w:rPr>
          <w:rFonts w:eastAsia="Cambria"/>
          <w:sz w:val="12"/>
        </w:rPr>
        <w:t xml:space="preserve"> extortionate approach to alliance burden-sharing negotiations. South Koreans were also alarmed in 2017 that President Donald Trump’s “fire and fury” might result in a war they did not want. Yet, </w:t>
      </w:r>
      <w:r w:rsidRPr="00031E2A">
        <w:rPr>
          <w:rFonts w:eastAsia="Cambria"/>
          <w:u w:val="single"/>
        </w:rPr>
        <w:t>neither of these are problems are fundamentally about the reliability of U.S. promises to aid South Korea in a security crisis</w:t>
      </w:r>
      <w:r w:rsidRPr="00031E2A">
        <w:rPr>
          <w:rFonts w:eastAsia="Cambria"/>
          <w:sz w:val="12"/>
        </w:rPr>
        <w:t xml:space="preserve">. Rather, they point to a need for better alliance political and military cohesion, especially coordination about contingencies involving North Korea that could escalate to use of nuclear weapons. In sum, alliance credibility problems are real but not as severe as many have suggested, and nuclear weapons are far from a clear remedy for the problems that persist. </w:t>
      </w:r>
      <w:r w:rsidRPr="00031E2A">
        <w:rPr>
          <w:rFonts w:eastAsia="Cambria"/>
          <w:b/>
          <w:bCs/>
          <w:u w:val="single"/>
        </w:rPr>
        <w:t xml:space="preserve">Would </w:t>
      </w:r>
      <w:proofErr w:type="gramStart"/>
      <w:r w:rsidRPr="00031E2A">
        <w:rPr>
          <w:rFonts w:eastAsia="Cambria"/>
          <w:b/>
          <w:bCs/>
          <w:u w:val="single"/>
        </w:rPr>
        <w:t>Nuclear Weapons</w:t>
      </w:r>
      <w:proofErr w:type="gramEnd"/>
      <w:r w:rsidRPr="00031E2A">
        <w:rPr>
          <w:rFonts w:eastAsia="Cambria"/>
          <w:b/>
          <w:bCs/>
          <w:u w:val="single"/>
        </w:rPr>
        <w:t xml:space="preserve"> Improve South Korean Security? </w:t>
      </w:r>
      <w:r w:rsidRPr="00F97D26">
        <w:rPr>
          <w:rFonts w:eastAsia="Cambria"/>
          <w:highlight w:val="cyan"/>
          <w:u w:val="single"/>
        </w:rPr>
        <w:t>Even if</w:t>
      </w:r>
      <w:r w:rsidRPr="00031E2A">
        <w:rPr>
          <w:rFonts w:eastAsia="Cambria"/>
          <w:u w:val="single"/>
        </w:rPr>
        <w:t xml:space="preserve"> the </w:t>
      </w:r>
      <w:r w:rsidRPr="00F97D26">
        <w:rPr>
          <w:rFonts w:eastAsia="Cambria"/>
          <w:highlight w:val="cyan"/>
          <w:u w:val="single"/>
        </w:rPr>
        <w:t>alliance problems were</w:t>
      </w:r>
      <w:r w:rsidRPr="00031E2A">
        <w:rPr>
          <w:rFonts w:eastAsia="Cambria"/>
          <w:u w:val="single"/>
        </w:rPr>
        <w:t xml:space="preserve"> as </w:t>
      </w:r>
      <w:r w:rsidRPr="00F97D26">
        <w:rPr>
          <w:rFonts w:eastAsia="Cambria"/>
          <w:highlight w:val="cyan"/>
          <w:u w:val="single"/>
        </w:rPr>
        <w:t>profound</w:t>
      </w:r>
      <w:r w:rsidRPr="00031E2A">
        <w:rPr>
          <w:rFonts w:eastAsia="Cambria"/>
          <w:u w:val="single"/>
        </w:rPr>
        <w:t xml:space="preserve"> as some analysts contend — and if South Korean nuclear </w:t>
      </w:r>
      <w:r w:rsidRPr="00F97D26">
        <w:rPr>
          <w:rFonts w:eastAsia="Cambria"/>
          <w:highlight w:val="cyan"/>
          <w:u w:val="single"/>
        </w:rPr>
        <w:t>proliferation</w:t>
      </w:r>
      <w:r w:rsidRPr="00031E2A">
        <w:rPr>
          <w:rFonts w:eastAsia="Cambria"/>
          <w:u w:val="single"/>
        </w:rPr>
        <w:t xml:space="preserve"> did not somehow </w:t>
      </w:r>
      <w:r w:rsidRPr="00F97D26">
        <w:rPr>
          <w:rFonts w:eastAsia="Cambria"/>
          <w:highlight w:val="cyan"/>
          <w:u w:val="single"/>
        </w:rPr>
        <w:t>make them worse</w:t>
      </w:r>
      <w:r w:rsidRPr="00031E2A">
        <w:rPr>
          <w:rFonts w:eastAsia="Cambria"/>
          <w:u w:val="single"/>
        </w:rPr>
        <w:t xml:space="preserve"> — a South Korean decision to acquire nuclear weapons would not necessarily improve Seoul’s security against North Korea or China</w:t>
      </w:r>
      <w:r w:rsidRPr="00031E2A">
        <w:rPr>
          <w:rFonts w:eastAsia="Cambria"/>
          <w:sz w:val="12"/>
        </w:rPr>
        <w:t xml:space="preserve">, as advocates have claimed. Indeed, a lot would depend on how North Korea and China would react to South Korean proliferation. South Korean nuclear weapons may not be especially useful politico-military tools against China. </w:t>
      </w:r>
      <w:r w:rsidRPr="00031E2A">
        <w:rPr>
          <w:rFonts w:eastAsia="Cambria"/>
          <w:u w:val="single"/>
        </w:rPr>
        <w:t xml:space="preserve">U.S. </w:t>
      </w:r>
      <w:r w:rsidRPr="00F97D26">
        <w:rPr>
          <w:rFonts w:eastAsia="Cambria"/>
          <w:highlight w:val="cyan"/>
          <w:u w:val="single"/>
        </w:rPr>
        <w:t>nuclear threats</w:t>
      </w:r>
      <w:r w:rsidRPr="00031E2A">
        <w:rPr>
          <w:rFonts w:eastAsia="Cambria"/>
          <w:u w:val="single"/>
        </w:rPr>
        <w:t xml:space="preserve"> against China during the Korean War </w:t>
      </w:r>
      <w:r w:rsidRPr="00F97D26">
        <w:rPr>
          <w:rFonts w:eastAsia="Cambria"/>
          <w:highlight w:val="cyan"/>
          <w:u w:val="single"/>
        </w:rPr>
        <w:t>did not dissuade Beijing from continuing to fight</w:t>
      </w:r>
      <w:r w:rsidRPr="00031E2A">
        <w:rPr>
          <w:rFonts w:eastAsia="Cambria"/>
          <w:u w:val="single"/>
        </w:rPr>
        <w:t>.</w:t>
      </w:r>
      <w:r w:rsidRPr="00031E2A">
        <w:rPr>
          <w:rFonts w:eastAsia="Cambria"/>
          <w:sz w:val="12"/>
        </w:rPr>
        <w:t xml:space="preserve"> Nor has China hesitated to leverage its conventional military strength in territorial contests with nuclear-armed India. China’s ongoing modernization of its nuclear forces — whether by constructing missile silos or testing </w:t>
      </w:r>
      <w:proofErr w:type="spellStart"/>
      <w:r w:rsidRPr="00031E2A">
        <w:rPr>
          <w:rFonts w:eastAsia="Cambria"/>
          <w:sz w:val="12"/>
        </w:rPr>
        <w:t>hypersonics</w:t>
      </w:r>
      <w:proofErr w:type="spellEnd"/>
      <w:r w:rsidRPr="00031E2A">
        <w:rPr>
          <w:rFonts w:eastAsia="Cambria"/>
          <w:sz w:val="12"/>
        </w:rPr>
        <w:t xml:space="preserve"> — suggests Beijing may view the survivability and effectiveness of its arsenal as vital for deterring the United States, especially in the Taiwan Strait. Would South Korean nuclear weapons dissuade Beijing from undertaking coercive operations against Seoul? It seems unlikely. If anything, </w:t>
      </w:r>
      <w:r w:rsidRPr="00031E2A">
        <w:rPr>
          <w:rFonts w:eastAsia="Cambria"/>
          <w:u w:val="single"/>
        </w:rPr>
        <w:t xml:space="preserve">South Korean proliferation could plausibly invite more </w:t>
      </w:r>
      <w:r w:rsidRPr="00031E2A">
        <w:rPr>
          <w:rFonts w:eastAsia="Cambria"/>
          <w:b/>
          <w:bCs/>
          <w:u w:val="single"/>
        </w:rPr>
        <w:t>coercive Chinese economic and military pressures</w:t>
      </w:r>
      <w:r w:rsidRPr="00031E2A">
        <w:rPr>
          <w:rFonts w:eastAsia="Cambria"/>
          <w:u w:val="single"/>
        </w:rPr>
        <w:t xml:space="preserve"> </w:t>
      </w:r>
      <w:r w:rsidRPr="00F97D26">
        <w:rPr>
          <w:rFonts w:eastAsia="Cambria"/>
          <w:highlight w:val="cyan"/>
          <w:u w:val="single"/>
        </w:rPr>
        <w:t>if Beijing interpreted Seoul’s nuclear</w:t>
      </w:r>
      <w:r w:rsidRPr="00031E2A">
        <w:rPr>
          <w:rFonts w:eastAsia="Cambria"/>
          <w:u w:val="single"/>
        </w:rPr>
        <w:t xml:space="preserve"> </w:t>
      </w:r>
      <w:r w:rsidRPr="00F97D26">
        <w:rPr>
          <w:rFonts w:eastAsia="Cambria"/>
          <w:highlight w:val="cyan"/>
          <w:u w:val="single"/>
        </w:rPr>
        <w:t>arsenal as a direct challenge</w:t>
      </w:r>
      <w:r w:rsidRPr="00031E2A">
        <w:rPr>
          <w:rFonts w:eastAsia="Cambria"/>
          <w:u w:val="single"/>
        </w:rPr>
        <w:t xml:space="preserve"> to its regional aspirations. Vis-à-vis China, then, </w:t>
      </w:r>
      <w:r w:rsidRPr="00F97D26">
        <w:rPr>
          <w:rFonts w:eastAsia="Cambria"/>
          <w:highlight w:val="cyan"/>
          <w:u w:val="single"/>
        </w:rPr>
        <w:t>South Korea could wind up</w:t>
      </w:r>
      <w:r w:rsidRPr="00031E2A">
        <w:rPr>
          <w:rFonts w:eastAsia="Cambria"/>
          <w:u w:val="single"/>
        </w:rPr>
        <w:t xml:space="preserve"> counterintuitively </w:t>
      </w:r>
      <w:r w:rsidRPr="00F97D26">
        <w:rPr>
          <w:rFonts w:eastAsia="Cambria"/>
          <w:highlight w:val="cyan"/>
          <w:u w:val="single"/>
        </w:rPr>
        <w:t>less secure with nuclear weapons than without them</w:t>
      </w:r>
      <w:r w:rsidRPr="00031E2A">
        <w:rPr>
          <w:rFonts w:eastAsia="Cambria"/>
          <w:u w:val="single"/>
        </w:rPr>
        <w:t xml:space="preserve">. </w:t>
      </w:r>
      <w:r w:rsidRPr="00031E2A">
        <w:rPr>
          <w:rFonts w:eastAsia="Cambria"/>
          <w:sz w:val="12"/>
        </w:rPr>
        <w:t xml:space="preserve">South Korean nuclear weapons </w:t>
      </w:r>
      <w:r w:rsidRPr="00F97D26">
        <w:rPr>
          <w:rFonts w:eastAsia="Cambria"/>
          <w:highlight w:val="cyan"/>
          <w:u w:val="single"/>
        </w:rPr>
        <w:t>could</w:t>
      </w:r>
      <w:r w:rsidRPr="00031E2A">
        <w:rPr>
          <w:rFonts w:eastAsia="Cambria"/>
          <w:u w:val="single"/>
        </w:rPr>
        <w:t xml:space="preserve"> </w:t>
      </w:r>
      <w:r w:rsidRPr="00F97D26">
        <w:rPr>
          <w:rFonts w:eastAsia="Cambria"/>
          <w:highlight w:val="cyan"/>
          <w:u w:val="single"/>
        </w:rPr>
        <w:t>similarly make the situation with North Korea much more dangerous</w:t>
      </w:r>
      <w:r w:rsidRPr="00031E2A">
        <w:rPr>
          <w:rFonts w:eastAsia="Cambria"/>
          <w:sz w:val="12"/>
        </w:rPr>
        <w:t xml:space="preserve">. Already, joint </w:t>
      </w:r>
      <w:r w:rsidRPr="00031E2A">
        <w:rPr>
          <w:rFonts w:eastAsia="Cambria"/>
          <w:u w:val="single"/>
        </w:rPr>
        <w:t>U.S.-South Korean military exercises</w:t>
      </w:r>
      <w:r w:rsidRPr="00031E2A">
        <w:rPr>
          <w:rFonts w:eastAsia="Cambria"/>
          <w:sz w:val="12"/>
        </w:rPr>
        <w:t xml:space="preserve">, which Pyongyang calls “exercises for a nuclear war,” </w:t>
      </w:r>
      <w:r w:rsidRPr="00031E2A">
        <w:rPr>
          <w:rFonts w:eastAsia="Cambria"/>
          <w:u w:val="single"/>
        </w:rPr>
        <w:t>have repeatedly prompted North Korea to issue aggressive rhetoric</w:t>
      </w:r>
      <w:r w:rsidRPr="00031E2A">
        <w:rPr>
          <w:rFonts w:eastAsia="Cambria"/>
          <w:sz w:val="12"/>
        </w:rPr>
        <w:t xml:space="preserve">, </w:t>
      </w:r>
      <w:r w:rsidRPr="00031E2A">
        <w:rPr>
          <w:rFonts w:eastAsia="Cambria"/>
          <w:u w:val="single"/>
        </w:rPr>
        <w:t xml:space="preserve">engage in cross-border provocations, and conduct missile tests. In the face of a South Korean nuclear weapons program, it would be unreasonable to expect North Korea to take no countervailing actions. For example, it seems likely that South Korean </w:t>
      </w:r>
      <w:r w:rsidRPr="00F97D26">
        <w:rPr>
          <w:rFonts w:eastAsia="Cambria"/>
          <w:highlight w:val="cyan"/>
          <w:u w:val="single"/>
        </w:rPr>
        <w:t>proliferation could cause N</w:t>
      </w:r>
      <w:r w:rsidRPr="00F97D26">
        <w:rPr>
          <w:rFonts w:eastAsia="Cambria"/>
          <w:b/>
          <w:bCs/>
          <w:highlight w:val="cyan"/>
          <w:u w:val="single"/>
        </w:rPr>
        <w:t xml:space="preserve">orth Korea to further </w:t>
      </w:r>
      <w:r w:rsidRPr="00F97D26">
        <w:rPr>
          <w:rFonts w:eastAsia="Cambria"/>
          <w:b/>
          <w:bCs/>
          <w:highlight w:val="cyan"/>
          <w:u w:val="single"/>
        </w:rPr>
        <w:lastRenderedPageBreak/>
        <w:t>augment</w:t>
      </w:r>
      <w:r w:rsidRPr="00F97D26">
        <w:rPr>
          <w:rFonts w:eastAsia="Cambria"/>
          <w:highlight w:val="cyan"/>
          <w:u w:val="single"/>
        </w:rPr>
        <w:t xml:space="preserve"> its</w:t>
      </w:r>
      <w:r w:rsidRPr="00031E2A">
        <w:rPr>
          <w:rFonts w:eastAsia="Cambria"/>
          <w:u w:val="single"/>
        </w:rPr>
        <w:t xml:space="preserve"> nuclear </w:t>
      </w:r>
      <w:r w:rsidRPr="00F97D26">
        <w:rPr>
          <w:rFonts w:eastAsia="Cambria"/>
          <w:highlight w:val="cyan"/>
          <w:u w:val="single"/>
        </w:rPr>
        <w:t>arsenal</w:t>
      </w:r>
      <w:r w:rsidRPr="00031E2A">
        <w:rPr>
          <w:rFonts w:eastAsia="Cambria"/>
          <w:u w:val="single"/>
        </w:rPr>
        <w:t xml:space="preserve">, </w:t>
      </w:r>
      <w:r w:rsidRPr="00F97D26">
        <w:rPr>
          <w:rFonts w:eastAsia="Cambria"/>
          <w:highlight w:val="cyan"/>
          <w:u w:val="single"/>
        </w:rPr>
        <w:t>posture</w:t>
      </w:r>
      <w:r w:rsidRPr="00031E2A">
        <w:rPr>
          <w:rFonts w:eastAsia="Cambria"/>
          <w:u w:val="single"/>
        </w:rPr>
        <w:t xml:space="preserve"> its nuclear </w:t>
      </w:r>
      <w:r w:rsidRPr="00F97D26">
        <w:rPr>
          <w:rFonts w:eastAsia="Cambria"/>
          <w:highlight w:val="cyan"/>
          <w:u w:val="single"/>
        </w:rPr>
        <w:t>weapons for first use</w:t>
      </w:r>
      <w:r w:rsidRPr="00031E2A">
        <w:rPr>
          <w:rFonts w:eastAsia="Cambria"/>
          <w:u w:val="single"/>
        </w:rPr>
        <w:t xml:space="preserve">, or </w:t>
      </w:r>
      <w:r w:rsidRPr="00F97D26">
        <w:rPr>
          <w:rFonts w:eastAsia="Cambria"/>
          <w:highlight w:val="cyan"/>
          <w:u w:val="single"/>
        </w:rPr>
        <w:t>take</w:t>
      </w:r>
      <w:r w:rsidRPr="00031E2A">
        <w:rPr>
          <w:rFonts w:eastAsia="Cambria"/>
          <w:u w:val="single"/>
        </w:rPr>
        <w:t xml:space="preserve"> </w:t>
      </w:r>
      <w:r w:rsidRPr="00F97D26">
        <w:rPr>
          <w:rFonts w:eastAsia="Cambria"/>
          <w:highlight w:val="cyan"/>
          <w:u w:val="single"/>
        </w:rPr>
        <w:t>greater risks</w:t>
      </w:r>
      <w:r w:rsidRPr="00031E2A">
        <w:rPr>
          <w:rFonts w:eastAsia="Cambria"/>
          <w:u w:val="single"/>
        </w:rPr>
        <w:t xml:space="preserve"> to gain the upper hand </w:t>
      </w:r>
      <w:r w:rsidRPr="00F97D26">
        <w:rPr>
          <w:rFonts w:eastAsia="Cambria"/>
          <w:highlight w:val="cyan"/>
          <w:u w:val="single"/>
        </w:rPr>
        <w:t>in an escalating military crisis</w:t>
      </w:r>
      <w:r w:rsidRPr="00031E2A">
        <w:rPr>
          <w:rFonts w:eastAsia="Cambria"/>
          <w:u w:val="single"/>
        </w:rPr>
        <w:t xml:space="preserve">. After all, even the United States, with its far superior nuclear arsenal, has had limited success deterring or compelling North Korea. </w:t>
      </w:r>
      <w:r w:rsidRPr="00031E2A">
        <w:rPr>
          <w:rFonts w:eastAsia="Cambria"/>
          <w:sz w:val="12"/>
        </w:rPr>
        <w:t xml:space="preserve">Moreover, </w:t>
      </w:r>
      <w:r w:rsidRPr="00031E2A">
        <w:rPr>
          <w:rFonts w:eastAsia="Cambria"/>
          <w:u w:val="single"/>
        </w:rPr>
        <w:t xml:space="preserve">even if South Korean nuclear weapons likely would deter large-scale violence by China or North Korea, they could </w:t>
      </w:r>
      <w:r w:rsidRPr="00F97D26">
        <w:rPr>
          <w:rFonts w:eastAsia="Cambria"/>
          <w:highlight w:val="cyan"/>
          <w:u w:val="single"/>
        </w:rPr>
        <w:t>make the threat of low-level conflict escalation greater</w:t>
      </w:r>
      <w:r w:rsidRPr="00031E2A">
        <w:rPr>
          <w:rFonts w:eastAsia="Cambria"/>
          <w:u w:val="single"/>
        </w:rPr>
        <w:t xml:space="preserve"> than it already is today</w:t>
      </w:r>
      <w:r w:rsidRPr="00031E2A">
        <w:rPr>
          <w:rFonts w:eastAsia="Cambria"/>
          <w:sz w:val="12"/>
        </w:rPr>
        <w:t xml:space="preserve">. This is especially important in the Indo-Pacific context, where the most prevalent threats and sources of crisis escalation — such as China’s overflights of contested territory or </w:t>
      </w:r>
      <w:r w:rsidRPr="00F97D26">
        <w:rPr>
          <w:rFonts w:eastAsia="Cambria"/>
          <w:highlight w:val="cyan"/>
          <w:u w:val="single"/>
        </w:rPr>
        <w:t>North Korea’s offensive</w:t>
      </w:r>
      <w:r w:rsidRPr="00031E2A">
        <w:rPr>
          <w:rFonts w:eastAsia="Cambria"/>
          <w:u w:val="single"/>
        </w:rPr>
        <w:t xml:space="preserve"> use of </w:t>
      </w:r>
      <w:r w:rsidRPr="00F97D26">
        <w:rPr>
          <w:rFonts w:eastAsia="Cambria"/>
          <w:b/>
          <w:bCs/>
          <w:highlight w:val="cyan"/>
          <w:u w:val="single"/>
        </w:rPr>
        <w:t>cyber</w:t>
      </w:r>
      <w:r w:rsidRPr="00F97D26">
        <w:rPr>
          <w:rFonts w:eastAsia="Cambria"/>
          <w:highlight w:val="cyan"/>
          <w:u w:val="single"/>
        </w:rPr>
        <w:t xml:space="preserve"> capabilities</w:t>
      </w:r>
      <w:r w:rsidRPr="00F97D26">
        <w:rPr>
          <w:rFonts w:eastAsia="Cambria"/>
          <w:sz w:val="12"/>
          <w:highlight w:val="cyan"/>
        </w:rPr>
        <w:t xml:space="preserve"> </w:t>
      </w:r>
      <w:r w:rsidRPr="00F97D26">
        <w:rPr>
          <w:rFonts w:eastAsia="Cambria"/>
          <w:highlight w:val="cyan"/>
          <w:u w:val="single"/>
        </w:rPr>
        <w:t>— exist far below the nuclear threshold</w:t>
      </w:r>
      <w:r w:rsidRPr="00031E2A">
        <w:rPr>
          <w:rFonts w:eastAsia="Cambria"/>
          <w:sz w:val="12"/>
        </w:rPr>
        <w:t xml:space="preserve">. The “stability-instability paradox” of nuclear weapons suggests that, although mutual possession of nuclear weapons may reduce the chances of nuclear war, it may, at the same time, make conventional wars and militarized crises more likely, as well as </w:t>
      </w:r>
      <w:r w:rsidRPr="00031E2A">
        <w:rPr>
          <w:rFonts w:eastAsia="Cambria"/>
          <w:u w:val="single"/>
        </w:rPr>
        <w:t>incentivize greater risk taking at lower levels</w:t>
      </w:r>
      <w:r w:rsidRPr="00031E2A">
        <w:rPr>
          <w:rFonts w:eastAsia="Cambria"/>
          <w:sz w:val="12"/>
        </w:rPr>
        <w:t xml:space="preserve">. A more moderated version of this argument suggests that nuclear weapons may not necessarily make low-level conflict more likely, but neither do they prevent it. For instance, a </w:t>
      </w:r>
      <w:r w:rsidRPr="00F97D26">
        <w:rPr>
          <w:rFonts w:eastAsia="Cambria"/>
          <w:highlight w:val="cyan"/>
          <w:u w:val="single"/>
        </w:rPr>
        <w:t>nuclear-armed South Korea could be emboldened to respond</w:t>
      </w:r>
      <w:r w:rsidRPr="00031E2A">
        <w:rPr>
          <w:rFonts w:eastAsia="Cambria"/>
          <w:u w:val="single"/>
        </w:rPr>
        <w:t xml:space="preserve"> more </w:t>
      </w:r>
      <w:r w:rsidRPr="00F97D26">
        <w:rPr>
          <w:rFonts w:eastAsia="Cambria"/>
          <w:highlight w:val="cyan"/>
          <w:u w:val="single"/>
        </w:rPr>
        <w:t>aggressively to</w:t>
      </w:r>
      <w:r w:rsidRPr="00031E2A">
        <w:rPr>
          <w:rFonts w:eastAsia="Cambria"/>
          <w:u w:val="single"/>
        </w:rPr>
        <w:t xml:space="preserve"> North Korean </w:t>
      </w:r>
      <w:r w:rsidRPr="00F97D26">
        <w:rPr>
          <w:rFonts w:eastAsia="Cambria"/>
          <w:highlight w:val="cyan"/>
          <w:u w:val="single"/>
        </w:rPr>
        <w:t>provocations</w:t>
      </w:r>
      <w:r w:rsidRPr="00031E2A">
        <w:rPr>
          <w:rFonts w:eastAsia="Cambria"/>
          <w:u w:val="single"/>
        </w:rPr>
        <w:t xml:space="preserve"> with proactive deterrence or “quid pro quo plus” military operations,</w:t>
      </w:r>
      <w:r w:rsidRPr="00031E2A">
        <w:rPr>
          <w:rFonts w:eastAsia="Cambria"/>
          <w:sz w:val="12"/>
        </w:rPr>
        <w:t xml:space="preserve"> the inherent escalation risks of which are intended to dissuade North Korea in the first place. </w:t>
      </w:r>
      <w:r w:rsidRPr="00031E2A">
        <w:rPr>
          <w:rFonts w:eastAsia="Cambria"/>
          <w:u w:val="single"/>
        </w:rPr>
        <w:t xml:space="preserve">Facing perceived “use or lose” pressures, North Korea may be quicker to cross certain </w:t>
      </w:r>
      <w:r w:rsidRPr="00031E2A">
        <w:rPr>
          <w:rFonts w:eastAsia="Cambria"/>
          <w:b/>
          <w:bCs/>
          <w:u w:val="single"/>
        </w:rPr>
        <w:t>escalation</w:t>
      </w:r>
      <w:r w:rsidRPr="00031E2A">
        <w:rPr>
          <w:rFonts w:eastAsia="Cambria"/>
          <w:u w:val="single"/>
        </w:rPr>
        <w:t xml:space="preserve"> thresholds, such as the use of long-range rocket systems, as it seeks escalation dominance</w:t>
      </w:r>
      <w:r w:rsidRPr="00031E2A">
        <w:rPr>
          <w:rFonts w:eastAsia="Cambria"/>
          <w:sz w:val="12"/>
        </w:rPr>
        <w:t>. T</w:t>
      </w:r>
      <w:r w:rsidRPr="00031E2A">
        <w:rPr>
          <w:rFonts w:eastAsia="Cambria"/>
          <w:u w:val="single"/>
        </w:rPr>
        <w:t>he potential for these action-reaction dynamics</w:t>
      </w:r>
      <w:r w:rsidRPr="00031E2A">
        <w:rPr>
          <w:rFonts w:eastAsia="Cambria"/>
          <w:sz w:val="12"/>
        </w:rPr>
        <w:t xml:space="preserve"> to spiral into a race up the escalation ladder is clear. To be certain, this potential is already present, but it seems </w:t>
      </w:r>
      <w:r w:rsidRPr="00031E2A">
        <w:rPr>
          <w:rFonts w:eastAsia="Cambria"/>
          <w:u w:val="single"/>
        </w:rPr>
        <w:t>likely to worsen if South Korea possessed nuclear weapons</w:t>
      </w:r>
      <w:r w:rsidRPr="00031E2A">
        <w:rPr>
          <w:rFonts w:eastAsia="Cambria"/>
          <w:sz w:val="12"/>
        </w:rPr>
        <w:t xml:space="preserve">. </w:t>
      </w:r>
      <w:r w:rsidRPr="00F97D26">
        <w:rPr>
          <w:rFonts w:eastAsia="Cambria"/>
          <w:highlight w:val="cyan"/>
          <w:u w:val="single"/>
        </w:rPr>
        <w:t>Reaction times</w:t>
      </w:r>
      <w:r w:rsidRPr="00031E2A">
        <w:rPr>
          <w:rFonts w:eastAsia="Cambria"/>
          <w:u w:val="single"/>
        </w:rPr>
        <w:t xml:space="preserve"> during moments of crisis </w:t>
      </w:r>
      <w:r w:rsidRPr="00F97D26">
        <w:rPr>
          <w:rFonts w:eastAsia="Cambria"/>
          <w:highlight w:val="cyan"/>
          <w:u w:val="single"/>
        </w:rPr>
        <w:t>would be shorter</w:t>
      </w:r>
      <w:r w:rsidRPr="00031E2A">
        <w:rPr>
          <w:rFonts w:eastAsia="Cambria"/>
          <w:u w:val="single"/>
        </w:rPr>
        <w:t xml:space="preserve">, </w:t>
      </w:r>
      <w:r w:rsidRPr="00F97D26">
        <w:rPr>
          <w:rFonts w:eastAsia="Cambria"/>
          <w:highlight w:val="cyan"/>
          <w:u w:val="single"/>
        </w:rPr>
        <w:t xml:space="preserve">tensions </w:t>
      </w:r>
      <w:proofErr w:type="gramStart"/>
      <w:r w:rsidRPr="00F97D26">
        <w:rPr>
          <w:rFonts w:eastAsia="Cambria"/>
          <w:highlight w:val="cyan"/>
          <w:u w:val="single"/>
        </w:rPr>
        <w:t>higher;</w:t>
      </w:r>
      <w:proofErr w:type="gramEnd"/>
      <w:r w:rsidRPr="00F97D26">
        <w:rPr>
          <w:rFonts w:eastAsia="Cambria"/>
          <w:highlight w:val="cyan"/>
          <w:u w:val="single"/>
        </w:rPr>
        <w:t xml:space="preserve"> </w:t>
      </w:r>
      <w:r w:rsidRPr="00F97D26">
        <w:rPr>
          <w:rFonts w:eastAsia="Cambria"/>
          <w:b/>
          <w:bCs/>
          <w:highlight w:val="cyan"/>
          <w:u w:val="single"/>
        </w:rPr>
        <w:t>miscommunication</w:t>
      </w:r>
      <w:r w:rsidRPr="00F97D26">
        <w:rPr>
          <w:rFonts w:eastAsia="Cambria"/>
          <w:highlight w:val="cyan"/>
          <w:u w:val="single"/>
        </w:rPr>
        <w:t xml:space="preserve"> and misperception easier</w:t>
      </w:r>
      <w:r w:rsidRPr="00031E2A">
        <w:rPr>
          <w:rFonts w:eastAsia="Cambria"/>
          <w:u w:val="single"/>
        </w:rPr>
        <w:t>, and nuclear use more accessible.</w:t>
      </w:r>
      <w:r w:rsidRPr="00031E2A">
        <w:rPr>
          <w:rFonts w:eastAsia="Cambria"/>
          <w:sz w:val="12"/>
        </w:rPr>
        <w:t xml:space="preserve"> South Korean proliferation could, then, make conflict more likely at worst and fail to deter it at best.</w:t>
      </w:r>
    </w:p>
    <w:p w14:paraId="5AA87E0A" w14:textId="77777777" w:rsidR="00815B42" w:rsidRDefault="00815B42" w:rsidP="00815B42">
      <w:pPr>
        <w:pStyle w:val="Heading4"/>
      </w:pPr>
      <w:r>
        <w:t>Nuclear war causes extinction</w:t>
      </w:r>
    </w:p>
    <w:p w14:paraId="0CF8397A" w14:textId="77777777" w:rsidR="00815B42" w:rsidRPr="00E530E8" w:rsidRDefault="00815B42" w:rsidP="00815B42">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3" w:history="1">
        <w:r w:rsidRPr="00791635">
          <w:rPr>
            <w:rStyle w:val="Hyperlink"/>
          </w:rPr>
          <w:t>http://www.reachingcriticalwill.org/images/documents/Disarmament-fora/OEWG/2016/Documents/NGO13.pdf</w:t>
        </w:r>
      </w:hyperlink>
      <w:r>
        <w:t xml:space="preserve"> //Re-cut by Elmer</w:t>
      </w:r>
    </w:p>
    <w:p w14:paraId="29C1A9C1" w14:textId="4BDAB8D9" w:rsidR="00815B42" w:rsidRDefault="00815B42" w:rsidP="00815B42">
      <w:pPr>
        <w:rPr>
          <w:sz w:val="16"/>
        </w:rPr>
      </w:pPr>
      <w:r w:rsidRPr="00055D8B">
        <w:rPr>
          <w:sz w:val="16"/>
        </w:rPr>
        <w:t xml:space="preserve">Consequences human survival 12. </w:t>
      </w:r>
      <w:r w:rsidRPr="00B43248">
        <w:rPr>
          <w:rStyle w:val="StyleUnderline"/>
          <w:highlight w:val="cyan"/>
        </w:rPr>
        <w:t>Even if the 'other'</w:t>
      </w:r>
      <w:r w:rsidRPr="00055D8B">
        <w:rPr>
          <w:rStyle w:val="StyleUnderline"/>
        </w:rPr>
        <w:t xml:space="preserve"> side </w:t>
      </w:r>
      <w:r w:rsidRPr="00B43248">
        <w:rPr>
          <w:rStyle w:val="StyleUnderline"/>
          <w:highlight w:val="cyan"/>
        </w:rPr>
        <w:t>does NOT launch</w:t>
      </w:r>
      <w:r w:rsidRPr="00055D8B">
        <w:rPr>
          <w:rStyle w:val="StyleUnderline"/>
        </w:rPr>
        <w:t xml:space="preserve"> in response the smoke</w:t>
      </w:r>
      <w:r w:rsidRPr="00055D8B">
        <w:rPr>
          <w:sz w:val="16"/>
        </w:rPr>
        <w:t xml:space="preserve"> from 'their' burning cities (incinerated by 'us') </w:t>
      </w:r>
      <w:r w:rsidRPr="00B43248">
        <w:rPr>
          <w:rStyle w:val="StyleUnderline"/>
          <w:highlight w:val="cyan"/>
        </w:rPr>
        <w:t>will still make</w:t>
      </w:r>
      <w:r w:rsidRPr="00391E10">
        <w:rPr>
          <w:sz w:val="16"/>
        </w:rPr>
        <w:t xml:space="preserve"> 'our' country (and </w:t>
      </w:r>
      <w:r w:rsidRPr="00391E10">
        <w:rPr>
          <w:rStyle w:val="StyleUnderline"/>
        </w:rPr>
        <w:t xml:space="preserve">the rest of </w:t>
      </w:r>
      <w:r w:rsidRPr="00B43248">
        <w:rPr>
          <w:rStyle w:val="StyleUnderline"/>
          <w:highlight w:val="cyan"/>
        </w:rPr>
        <w:t>the world</w:t>
      </w:r>
      <w:r w:rsidRPr="00391E10">
        <w:rPr>
          <w:sz w:val="16"/>
        </w:rPr>
        <w:t xml:space="preserve">) </w:t>
      </w:r>
      <w:r w:rsidRPr="00B43248">
        <w:rPr>
          <w:rStyle w:val="Emphasis"/>
          <w:highlight w:val="cyan"/>
        </w:rPr>
        <w:t>uninhabitable</w:t>
      </w:r>
      <w:r w:rsidRPr="00391E10">
        <w:rPr>
          <w:sz w:val="16"/>
        </w:rPr>
        <w:t xml:space="preserve">, potentially </w:t>
      </w:r>
      <w:r w:rsidRPr="00B43248">
        <w:rPr>
          <w:rStyle w:val="StyleUnderline"/>
          <w:highlight w:val="cyan"/>
        </w:rPr>
        <w:t>inducing global famine lasting</w:t>
      </w:r>
      <w:r w:rsidRPr="00391E10">
        <w:rPr>
          <w:sz w:val="16"/>
        </w:rPr>
        <w:t xml:space="preserve"> up to </w:t>
      </w:r>
      <w:r w:rsidRPr="00B43248">
        <w:rPr>
          <w:rStyle w:val="Emphasis"/>
          <w:highlight w:val="cya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B43248">
        <w:rPr>
          <w:highlight w:val="cyan"/>
          <w:u w:val="single"/>
        </w:rPr>
        <w:t xml:space="preserve">A nuclear war </w:t>
      </w:r>
      <w:r w:rsidRPr="00391E10">
        <w:rPr>
          <w:u w:val="single"/>
        </w:rPr>
        <w:t xml:space="preserve">between Russia and the United States, even after the arsenal reductions planned under New START, </w:t>
      </w:r>
      <w:r w:rsidRPr="00B43248">
        <w:rPr>
          <w:highlight w:val="cyan"/>
          <w:u w:val="single"/>
        </w:rPr>
        <w:t>could produce a nuclear winter</w:t>
      </w:r>
      <w:r w:rsidRPr="00391E10">
        <w:rPr>
          <w:sz w:val="16"/>
        </w:rPr>
        <w:t xml:space="preserve">. Hence, an attack by either side could be suicidal, </w:t>
      </w:r>
      <w:r w:rsidRPr="00B43248">
        <w:rPr>
          <w:rStyle w:val="StyleUnderline"/>
          <w:highlight w:val="cyan"/>
        </w:rPr>
        <w:t xml:space="preserve">resulting in </w:t>
      </w:r>
      <w:proofErr w:type="spellStart"/>
      <w:r w:rsidRPr="00B43248">
        <w:rPr>
          <w:rStyle w:val="Emphasis"/>
          <w:highlight w:val="cyan"/>
        </w:rPr>
        <w:t>self assured</w:t>
      </w:r>
      <w:proofErr w:type="spellEnd"/>
      <w:r w:rsidRPr="00B43248">
        <w:rPr>
          <w:rStyle w:val="Emphasis"/>
          <w:highlight w:val="cyan"/>
        </w:rPr>
        <w:t xml:space="preserve"> destruction</w:t>
      </w:r>
      <w:r w:rsidRPr="00B43248">
        <w:rPr>
          <w:rStyle w:val="StyleUnderline"/>
          <w:highlight w:val="cyan"/>
        </w:rPr>
        <w:t xml:space="preserve">. </w:t>
      </w:r>
      <w:r w:rsidRPr="00391E10">
        <w:rPr>
          <w:rStyle w:val="StyleUnderline"/>
        </w:rPr>
        <w:t xml:space="preserve">Even </w:t>
      </w:r>
      <w:r w:rsidRPr="00B43248">
        <w:rPr>
          <w:rStyle w:val="StyleUnderline"/>
          <w:highlight w:val="cya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B43248">
        <w:rPr>
          <w:rStyle w:val="StyleUnderline"/>
          <w:highlight w:val="cyan"/>
        </w:rPr>
        <w:t>produce</w:t>
      </w:r>
      <w:r w:rsidRPr="00391E10">
        <w:rPr>
          <w:rStyle w:val="StyleUnderline"/>
        </w:rPr>
        <w:t xml:space="preserve"> so much </w:t>
      </w:r>
      <w:r w:rsidRPr="00B43248">
        <w:rPr>
          <w:rStyle w:val="StyleUnderline"/>
          <w:highlight w:val="cyan"/>
        </w:rPr>
        <w:t>smoke</w:t>
      </w:r>
      <w:r w:rsidRPr="00391E10">
        <w:rPr>
          <w:rStyle w:val="StyleUnderline"/>
        </w:rPr>
        <w:t xml:space="preserve"> that temperatures would fall below those </w:t>
      </w:r>
      <w:r w:rsidRPr="00B43248">
        <w:rPr>
          <w:rStyle w:val="StyleUnderline"/>
          <w:highlight w:val="cyan"/>
        </w:rPr>
        <w:t xml:space="preserve">of the </w:t>
      </w:r>
      <w:r w:rsidRPr="00391E10">
        <w:rPr>
          <w:rStyle w:val="StyleUnderline"/>
        </w:rPr>
        <w:t xml:space="preserve">Little </w:t>
      </w:r>
      <w:r w:rsidRPr="00B43248">
        <w:rPr>
          <w:rStyle w:val="StyleUnderline"/>
          <w:highlight w:val="cya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B43248">
        <w:rPr>
          <w:rStyle w:val="StyleUnderline"/>
          <w:highlight w:val="cyan"/>
        </w:rPr>
        <w:t xml:space="preserve">allowing </w:t>
      </w:r>
      <w:r w:rsidRPr="00391E10">
        <w:rPr>
          <w:rStyle w:val="StyleUnderline"/>
        </w:rPr>
        <w:t xml:space="preserve">more </w:t>
      </w:r>
      <w:r w:rsidRPr="00B43248">
        <w:rPr>
          <w:rStyle w:val="Emphasis"/>
          <w:highlight w:val="cyan"/>
        </w:rPr>
        <w:t>ultraviolet</w:t>
      </w:r>
      <w:r w:rsidRPr="00391E10">
        <w:rPr>
          <w:rStyle w:val="StyleUnderline"/>
        </w:rPr>
        <w:t xml:space="preserve"> </w:t>
      </w:r>
      <w:r w:rsidRPr="00B43248">
        <w:rPr>
          <w:rStyle w:val="StyleUnderline"/>
          <w:highlight w:val="cyan"/>
        </w:rPr>
        <w:t>radiation</w:t>
      </w:r>
      <w:r w:rsidRPr="00391E10">
        <w:rPr>
          <w:sz w:val="16"/>
        </w:rPr>
        <w:t xml:space="preserve"> to reach Earth's surface. </w:t>
      </w:r>
      <w:r w:rsidRPr="00391E10">
        <w:rPr>
          <w:rStyle w:val="Emphasis"/>
        </w:rPr>
        <w:t xml:space="preserve">Recent </w:t>
      </w:r>
      <w:r w:rsidRPr="00B43248">
        <w:rPr>
          <w:rStyle w:val="Emphasis"/>
          <w:highlight w:val="cyan"/>
        </w:rPr>
        <w:t>studies</w:t>
      </w:r>
      <w:r w:rsidRPr="00B43248">
        <w:rPr>
          <w:rStyle w:val="StyleUnderline"/>
          <w:highlight w:val="cyan"/>
        </w:rPr>
        <w:t xml:space="preserve"> predict </w:t>
      </w:r>
      <w:r w:rsidRPr="00391E10">
        <w:rPr>
          <w:rStyle w:val="StyleUnderline"/>
        </w:rPr>
        <w:t xml:space="preserve">that </w:t>
      </w:r>
      <w:r w:rsidRPr="00B43248">
        <w:rPr>
          <w:rStyle w:val="StyleUnderline"/>
          <w:highlight w:val="cya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B43248">
        <w:rPr>
          <w:rStyle w:val="StyleUnderline"/>
          <w:highlight w:val="cyan"/>
        </w:rPr>
        <w:t>would decline</w:t>
      </w:r>
      <w:r w:rsidRPr="00391E10">
        <w:rPr>
          <w:u w:val="single"/>
        </w:rPr>
        <w:t xml:space="preserve"> </w:t>
      </w:r>
      <w:r w:rsidRPr="00B43248">
        <w:rPr>
          <w:highlight w:val="cyan"/>
          <w:u w:val="single"/>
        </w:rPr>
        <w:t xml:space="preserve">by </w:t>
      </w:r>
      <w:r w:rsidRPr="00391E10">
        <w:rPr>
          <w:u w:val="single"/>
        </w:rPr>
        <w:t xml:space="preserve">about </w:t>
      </w:r>
      <w:r w:rsidRPr="00B43248">
        <w:rPr>
          <w:b/>
          <w:bCs/>
          <w:highlight w:val="cyan"/>
          <w:u w:val="single"/>
        </w:rPr>
        <w:t>20 percent</w:t>
      </w:r>
      <w:r w:rsidRPr="00391E10">
        <w:rPr>
          <w:sz w:val="16"/>
        </w:rPr>
        <w:t xml:space="preserve"> for four years, and by 10 percent for a decade.” 14. A conflagration involving </w:t>
      </w:r>
      <w:r w:rsidRPr="00391E10">
        <w:rPr>
          <w:sz w:val="16"/>
        </w:rPr>
        <w:lastRenderedPageBreak/>
        <w:t xml:space="preserve">USA/NATO forces and those of Russian federation would </w:t>
      </w:r>
      <w:r w:rsidRPr="00391E10">
        <w:rPr>
          <w:rStyle w:val="StyleUnderline"/>
        </w:rPr>
        <w:t xml:space="preserve">most likely </w:t>
      </w:r>
      <w:r w:rsidRPr="00B43248">
        <w:rPr>
          <w:rStyle w:val="StyleUnderline"/>
          <w:highlight w:val="cyan"/>
        </w:rPr>
        <w:t>cause the deaths of</w:t>
      </w:r>
      <w:r w:rsidRPr="00391E10">
        <w:rPr>
          <w:rStyle w:val="StyleUnderline"/>
        </w:rPr>
        <w:t xml:space="preserve"> most/nearly all/</w:t>
      </w:r>
      <w:r w:rsidRPr="00B43248">
        <w:rPr>
          <w:rStyle w:val="Emphasis"/>
          <w:highlight w:val="cyan"/>
        </w:rPr>
        <w:t>all humans</w:t>
      </w:r>
      <w:r w:rsidRPr="00391E10">
        <w:rPr>
          <w:rStyle w:val="StyleUnderline"/>
        </w:rPr>
        <w:t xml:space="preserve"> (</w:t>
      </w:r>
      <w:r w:rsidRPr="00B43248">
        <w:rPr>
          <w:rStyle w:val="StyleUnderline"/>
          <w:highlight w:val="cyan"/>
        </w:rPr>
        <w:t>and</w:t>
      </w:r>
      <w:r w:rsidRPr="00391E10">
        <w:rPr>
          <w:rStyle w:val="StyleUnderline"/>
        </w:rPr>
        <w:t xml:space="preserve"> severely impact/extinguish </w:t>
      </w:r>
      <w:r w:rsidRPr="00B43248">
        <w:rPr>
          <w:rStyle w:val="Emphasis"/>
          <w:highlight w:val="cya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B43248">
        <w:rPr>
          <w:rStyle w:val="StyleUnderline"/>
          <w:highlight w:val="cyan"/>
        </w:rPr>
        <w:t>nuclear weapons use</w:t>
      </w:r>
      <w:r w:rsidRPr="00391E10">
        <w:rPr>
          <w:rStyle w:val="StyleUnderline"/>
        </w:rPr>
        <w:t xml:space="preserve"> as one that</w:t>
      </w:r>
      <w:r w:rsidRPr="00391E10">
        <w:rPr>
          <w:sz w:val="16"/>
        </w:rPr>
        <w:t xml:space="preserve"> at least threatens what we now call 'civilization' and that potentially </w:t>
      </w:r>
      <w:r w:rsidRPr="00B43248">
        <w:rPr>
          <w:rStyle w:val="Emphasis"/>
          <w:highlight w:val="cya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20F2333A" w14:textId="1D840E7C" w:rsidR="00725186" w:rsidRDefault="00725186" w:rsidP="00725186">
      <w:pPr>
        <w:pStyle w:val="Heading3"/>
      </w:pPr>
      <w:r>
        <w:lastRenderedPageBreak/>
        <w:t xml:space="preserve">1AC – </w:t>
      </w:r>
      <w:proofErr w:type="spellStart"/>
      <w:r>
        <w:t>Underview</w:t>
      </w:r>
      <w:proofErr w:type="spellEnd"/>
    </w:p>
    <w:p w14:paraId="6E2C6EEE" w14:textId="641927B2" w:rsidR="00725186" w:rsidRPr="008B792F" w:rsidRDefault="00725186" w:rsidP="00725186">
      <w:pPr>
        <w:pStyle w:val="Heading4"/>
      </w:pPr>
      <w:r>
        <w:t xml:space="preserve">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1AR is </w:t>
      </w:r>
      <w:r>
        <w:rPr>
          <w:u w:val="single"/>
        </w:rPr>
        <w:t>too short</w:t>
      </w:r>
      <w:r w:rsidRPr="003975FD">
        <w:t xml:space="preserve"> to</w:t>
      </w:r>
      <w:r>
        <w:t xml:space="preserve"> make up for the time trade-off – no RVIs and no 2NR theory and paradigm issues– 6 min 2NR means they can </w:t>
      </w:r>
      <w:r w:rsidRPr="00313957">
        <w:rPr>
          <w:u w:val="single"/>
        </w:rPr>
        <w:t>brute force</w:t>
      </w:r>
      <w:r>
        <w:t xml:space="preserve"> me every time</w:t>
      </w:r>
      <w:r w:rsidRPr="005218FF">
        <w:t>.</w:t>
      </w:r>
      <w:r>
        <w:t xml:space="preserve"> </w:t>
      </w:r>
      <w:proofErr w:type="spellStart"/>
      <w:r w:rsidRPr="00100AB4">
        <w:t>Aff</w:t>
      </w:r>
      <w:proofErr w:type="spellEnd"/>
      <w:r w:rsidRPr="00100AB4">
        <w:t xml:space="preserve"> theory first – it’s a much larger strategic loss because 1min is ¼ of the 1AR vs 1/7 of the 1NC which means there’s more abuse if I’m devoting a larger fraction of time.</w:t>
      </w:r>
    </w:p>
    <w:p w14:paraId="3BA15E61" w14:textId="77777777" w:rsidR="00815B42" w:rsidRPr="00F601E6" w:rsidRDefault="00815B42" w:rsidP="00F601E6"/>
    <w:sectPr w:rsidR="00815B42"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597A3" w14:textId="77777777" w:rsidR="00FE7882" w:rsidRDefault="00FE7882" w:rsidP="00CB4C00">
      <w:pPr>
        <w:spacing w:after="0" w:line="240" w:lineRule="auto"/>
      </w:pPr>
      <w:r>
        <w:separator/>
      </w:r>
    </w:p>
  </w:endnote>
  <w:endnote w:type="continuationSeparator" w:id="0">
    <w:p w14:paraId="364A0AD2" w14:textId="77777777" w:rsidR="00FE7882" w:rsidRDefault="00FE7882" w:rsidP="00CB4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37FD0" w14:textId="77777777" w:rsidR="00FE7882" w:rsidRDefault="00FE7882" w:rsidP="00CB4C00">
      <w:pPr>
        <w:spacing w:after="0" w:line="240" w:lineRule="auto"/>
      </w:pPr>
      <w:r>
        <w:separator/>
      </w:r>
    </w:p>
  </w:footnote>
  <w:footnote w:type="continuationSeparator" w:id="0">
    <w:p w14:paraId="05A60FAC" w14:textId="77777777" w:rsidR="00FE7882" w:rsidRDefault="00FE7882" w:rsidP="00CB4C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E76E2D"/>
    <w:multiLevelType w:val="multilevel"/>
    <w:tmpl w:val="26029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5A33C4"/>
    <w:multiLevelType w:val="multilevel"/>
    <w:tmpl w:val="59CA1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23679872">
    <w:abstractNumId w:val="10"/>
  </w:num>
  <w:num w:numId="2" w16cid:durableId="936788789">
    <w:abstractNumId w:val="8"/>
  </w:num>
  <w:num w:numId="3" w16cid:durableId="393167422">
    <w:abstractNumId w:val="7"/>
  </w:num>
  <w:num w:numId="4" w16cid:durableId="572082338">
    <w:abstractNumId w:val="6"/>
  </w:num>
  <w:num w:numId="5" w16cid:durableId="445850120">
    <w:abstractNumId w:val="5"/>
  </w:num>
  <w:num w:numId="6" w16cid:durableId="799765543">
    <w:abstractNumId w:val="9"/>
  </w:num>
  <w:num w:numId="7" w16cid:durableId="1869369864">
    <w:abstractNumId w:val="4"/>
  </w:num>
  <w:num w:numId="8" w16cid:durableId="420833989">
    <w:abstractNumId w:val="3"/>
  </w:num>
  <w:num w:numId="9" w16cid:durableId="690422725">
    <w:abstractNumId w:val="2"/>
  </w:num>
  <w:num w:numId="10" w16cid:durableId="1993951091">
    <w:abstractNumId w:val="1"/>
  </w:num>
  <w:num w:numId="11" w16cid:durableId="1653872665">
    <w:abstractNumId w:val="0"/>
  </w:num>
  <w:num w:numId="12" w16cid:durableId="1625884688">
    <w:abstractNumId w:val="12"/>
  </w:num>
  <w:num w:numId="13" w16cid:durableId="834540453">
    <w:abstractNumId w:val="13"/>
  </w:num>
  <w:num w:numId="14" w16cid:durableId="133433736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8"/>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1B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86750"/>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16E"/>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186"/>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B4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B9F"/>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0A3"/>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4C0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041"/>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8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49EFC4"/>
  <w14:defaultImageDpi w14:val="300"/>
  <w15:docId w15:val="{F8903416-8F03-8347-A1E3-2203677CC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404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440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404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4404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D4404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40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4041"/>
  </w:style>
  <w:style w:type="character" w:customStyle="1" w:styleId="Heading1Char">
    <w:name w:val="Heading 1 Char"/>
    <w:aliases w:val="Pocket Char"/>
    <w:basedOn w:val="DefaultParagraphFont"/>
    <w:link w:val="Heading1"/>
    <w:uiPriority w:val="9"/>
    <w:rsid w:val="00D4404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404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44041"/>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D4404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D44041"/>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D44041"/>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
    <w:basedOn w:val="DefaultParagraphFont"/>
    <w:link w:val="textbold"/>
    <w:uiPriority w:val="20"/>
    <w:qFormat/>
    <w:rsid w:val="00D4404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4404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D44041"/>
    <w:rPr>
      <w:color w:val="auto"/>
      <w:u w:val="none"/>
    </w:rPr>
  </w:style>
  <w:style w:type="paragraph" w:styleId="DocumentMap">
    <w:name w:val="Document Map"/>
    <w:basedOn w:val="Normal"/>
    <w:link w:val="DocumentMapChar"/>
    <w:uiPriority w:val="99"/>
    <w:semiHidden/>
    <w:unhideWhenUsed/>
    <w:rsid w:val="00D440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4041"/>
    <w:rPr>
      <w:rFonts w:ascii="Lucida Grande" w:hAnsi="Lucida Grande" w:cs="Lucida Grande"/>
    </w:rPr>
  </w:style>
  <w:style w:type="paragraph" w:customStyle="1" w:styleId="textbold">
    <w:name w:val="text bold"/>
    <w:basedOn w:val="Normal"/>
    <w:link w:val="Emphasis"/>
    <w:autoRedefine/>
    <w:uiPriority w:val="20"/>
    <w:qFormat/>
    <w:rsid w:val="00815B42"/>
    <w:pPr>
      <w:ind w:left="720"/>
      <w:jc w:val="both"/>
    </w:pPr>
    <w:rPr>
      <w:b/>
      <w:iCs/>
      <w:u w:val="single"/>
      <w:bdr w:val="single" w:sz="8" w:space="0" w:color="auto"/>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tag,Dont u"/>
    <w:basedOn w:val="Heading1"/>
    <w:link w:val="Hyperlink"/>
    <w:autoRedefine/>
    <w:uiPriority w:val="99"/>
    <w:qFormat/>
    <w:rsid w:val="00815B4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6"/>
    <w:qFormat/>
    <w:rsid w:val="00815B42"/>
    <w:rPr>
      <w:u w:val="single"/>
    </w:rPr>
  </w:style>
  <w:style w:type="paragraph" w:styleId="Title">
    <w:name w:val="Title"/>
    <w:basedOn w:val="Normal"/>
    <w:next w:val="Normal"/>
    <w:link w:val="TitleChar"/>
    <w:uiPriority w:val="6"/>
    <w:qFormat/>
    <w:rsid w:val="00815B42"/>
    <w:pPr>
      <w:ind w:left="720"/>
      <w:outlineLvl w:val="0"/>
    </w:pPr>
    <w:rPr>
      <w:rFonts w:asciiTheme="minorHAnsi" w:hAnsiTheme="minorHAnsi" w:cstheme="minorBidi"/>
      <w:sz w:val="24"/>
      <w:u w:val="single"/>
    </w:rPr>
  </w:style>
  <w:style w:type="character" w:customStyle="1" w:styleId="TitleChar1">
    <w:name w:val="Title Char1"/>
    <w:basedOn w:val="DefaultParagraphFont"/>
    <w:uiPriority w:val="10"/>
    <w:rsid w:val="00815B42"/>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815B42"/>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paragraph" w:styleId="ListParagraph">
    <w:name w:val="List Paragraph"/>
    <w:aliases w:val="6 font"/>
    <w:basedOn w:val="Normal"/>
    <w:uiPriority w:val="34"/>
    <w:qFormat/>
    <w:rsid w:val="00815B42"/>
    <w:pPr>
      <w:ind w:left="720"/>
      <w:contextualSpacing/>
    </w:pPr>
  </w:style>
  <w:style w:type="paragraph" w:customStyle="1" w:styleId="Underline2">
    <w:name w:val="Underline2"/>
    <w:basedOn w:val="Normal"/>
    <w:link w:val="Underline2Char"/>
    <w:autoRedefine/>
    <w:uiPriority w:val="4"/>
    <w:qFormat/>
    <w:rsid w:val="00815B42"/>
    <w:rPr>
      <w:b/>
      <w:u w:val="single"/>
    </w:rPr>
  </w:style>
  <w:style w:type="character" w:customStyle="1" w:styleId="Underline2Char">
    <w:name w:val="Underline2 Char"/>
    <w:basedOn w:val="DefaultParagraphFont"/>
    <w:link w:val="Underline2"/>
    <w:uiPriority w:val="4"/>
    <w:rsid w:val="00815B42"/>
    <w:rPr>
      <w:rFonts w:ascii="Calibri" w:hAnsi="Calibri" w:cs="Calibri"/>
      <w:b/>
      <w:sz w:val="22"/>
      <w:u w:val="single"/>
    </w:rPr>
  </w:style>
  <w:style w:type="character" w:customStyle="1" w:styleId="BoldUnderline">
    <w:name w:val="BoldUnderline"/>
    <w:basedOn w:val="DefaultParagraphFont"/>
    <w:uiPriority w:val="1"/>
    <w:qFormat/>
    <w:rsid w:val="00815B42"/>
    <w:rPr>
      <w:rFonts w:ascii="Arial" w:hAnsi="Arial"/>
      <w:b/>
      <w:sz w:val="20"/>
      <w:u w:val="single"/>
    </w:rPr>
  </w:style>
  <w:style w:type="character" w:styleId="FootnoteReference">
    <w:name w:val="footnote reference"/>
    <w:aliases w:val="FN Ref,footnote reference,fr,o,FR,(NECG) Footnote Reference"/>
    <w:basedOn w:val="DefaultParagraphFont"/>
    <w:uiPriority w:val="99"/>
    <w:unhideWhenUsed/>
    <w:qFormat/>
    <w:rsid w:val="00CB4C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sit.go.kr/bbs/view.do?sCode=user&amp;mId=113&amp;mPid=112&amp;pageIndex=&amp;bbsSeqNo=94&amp;nttSeqNo=3180691&amp;searchOpt=ALL&amp;searchTxt=" TargetMode="External"/><Relationship Id="rId18" Type="http://schemas.openxmlformats.org/officeDocument/2006/relationships/hyperlink" Target="https://www.dw.com/en/south-korea-space-rocket-test-prompts-fear-of-arms-race-with-north/a-59572929" TargetMode="External"/><Relationship Id="rId3" Type="http://schemas.openxmlformats.org/officeDocument/2006/relationships/customXml" Target="../customXml/item3.xml"/><Relationship Id="rId21" Type="http://schemas.openxmlformats.org/officeDocument/2006/relationships/hyperlink" Target="https://archive.is/o/a0crs/https:/www.thetimes.co.uk/article/north-korea-tests-unidentifed-ballistic-missile-lw5fh0t8k" TargetMode="External"/><Relationship Id="rId7" Type="http://schemas.openxmlformats.org/officeDocument/2006/relationships/settings" Target="settings.xml"/><Relationship Id="rId12" Type="http://schemas.openxmlformats.org/officeDocument/2006/relationships/hyperlink" Target="https://spacenews.com/south-korea-to-spend-593-million-on-public-to-private-transfer-of-rocket-technologies/" TargetMode="External"/><Relationship Id="rId17" Type="http://schemas.openxmlformats.org/officeDocument/2006/relationships/hyperlink" Target="https://spacenews.com/south-koreas-top-airline-to-develop-propellant-tank-for-smallsat-launche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pacenews.com/backed-by-samsung-south-korean-startup-perigee-aims-for-2020-maiden-launch/" TargetMode="External"/><Relationship Id="rId20" Type="http://schemas.openxmlformats.org/officeDocument/2006/relationships/hyperlink" Target="https://archive.is/o/a0crs/https:/www.thetimes.co.uk/article/north-korea-demands-end-to-joint-military-exercises-amid-further-missile-tests-hgwhg3jw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ir.info/2020/07/20/legal-black-holes-in-outer-space-the-regulation-of-private-space-companie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pacenews.com/hanwha-aerospace-bets-big-on-space-business/" TargetMode="External"/><Relationship Id="rId23" Type="http://schemas.openxmlformats.org/officeDocument/2006/relationships/hyperlink" Target="http://www.reachingcriticalwill.org/images/documents/Disarmament-fora/OEWG/2016/Documents/NGO13.pdf" TargetMode="External"/><Relationship Id="rId10" Type="http://schemas.openxmlformats.org/officeDocument/2006/relationships/endnotes" Target="endnotes.xml"/><Relationship Id="rId19" Type="http://schemas.openxmlformats.org/officeDocument/2006/relationships/hyperlink" Target="https://www.thetimes.co.uk/article/south-korea-heightens-tensions-with-space-launch-jb8mnwwdp%20accessed%201/12/202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glish.msit.go.kr/eng/contents/cont.do?sCode=eng&amp;mPid=19&amp;mId=22" TargetMode="External"/><Relationship Id="rId22" Type="http://schemas.openxmlformats.org/officeDocument/2006/relationships/hyperlink" Target="https://warontherocks.com/2021/10/why-south-korea-shouldnt-build-its-own-nuclear-bomb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20</Pages>
  <Words>10628</Words>
  <Characters>60580</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71066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6</cp:revision>
  <dcterms:created xsi:type="dcterms:W3CDTF">2022-03-26T17:53:00Z</dcterms:created>
  <dcterms:modified xsi:type="dcterms:W3CDTF">2022-03-29T13:35:00Z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