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5A429" w14:textId="77777777" w:rsidR="00882808" w:rsidRDefault="00882808" w:rsidP="00882808">
      <w:pPr>
        <w:pStyle w:val="Heading1"/>
      </w:pPr>
      <w:r>
        <w:t xml:space="preserve">1AC </w:t>
      </w:r>
    </w:p>
    <w:p w14:paraId="6E8765A0" w14:textId="77777777" w:rsidR="00882808" w:rsidRDefault="00882808" w:rsidP="00882808">
      <w:pPr>
        <w:pStyle w:val="Heading3"/>
      </w:pPr>
      <w:r>
        <w:lastRenderedPageBreak/>
        <w:t>1AC – Framework</w:t>
      </w:r>
    </w:p>
    <w:p w14:paraId="7D21F434" w14:textId="77777777" w:rsidR="00F3207F" w:rsidRDefault="00F3207F" w:rsidP="00F3207F">
      <w:pPr>
        <w:pStyle w:val="Heading4"/>
      </w:pPr>
      <w:r>
        <w:t xml:space="preserve">Theories cannot be static because we are </w:t>
      </w:r>
      <w:r w:rsidRPr="0025418A">
        <w:rPr>
          <w:u w:val="single"/>
        </w:rPr>
        <w:t>constantly learning</w:t>
      </w:r>
      <w:r>
        <w:t xml:space="preserve">. Historical moral progress proves we shift our norms but only adaptable theories can withstand the </w:t>
      </w:r>
      <w:r w:rsidRPr="008E3A7F">
        <w:rPr>
          <w:u w:val="single"/>
        </w:rPr>
        <w:t>test of time</w:t>
      </w:r>
      <w:r>
        <w:t xml:space="preserve">. </w:t>
      </w:r>
    </w:p>
    <w:p w14:paraId="1AA272EB" w14:textId="77777777" w:rsidR="00F3207F" w:rsidRDefault="00F3207F" w:rsidP="00F3207F">
      <w:pPr>
        <w:pStyle w:val="Heading4"/>
      </w:pPr>
      <w:r>
        <w:t xml:space="preserve">Thus, the meta ethic is </w:t>
      </w:r>
      <w:r w:rsidRPr="008E3A7F">
        <w:rPr>
          <w:u w:val="single"/>
        </w:rPr>
        <w:t>constructivism</w:t>
      </w:r>
      <w:r>
        <w:t xml:space="preserve">. Prefer – </w:t>
      </w:r>
    </w:p>
    <w:p w14:paraId="651F56F1" w14:textId="77777777" w:rsidR="00F3207F" w:rsidRDefault="00F3207F" w:rsidP="00F3207F">
      <w:pPr>
        <w:pStyle w:val="Heading4"/>
      </w:pPr>
      <w:r>
        <w:t xml:space="preserve">1] Temporality – It is impossible to construct perfect theories because they’re </w:t>
      </w:r>
      <w:r w:rsidRPr="008E3A7F">
        <w:rPr>
          <w:u w:val="single"/>
        </w:rPr>
        <w:t>debunked by the future</w:t>
      </w:r>
      <w:r>
        <w:t xml:space="preserve"> when we realize it doesn’t perfectly fit our way of life </w:t>
      </w:r>
    </w:p>
    <w:p w14:paraId="7E5756E1" w14:textId="77777777" w:rsidR="00F3207F" w:rsidRDefault="00F3207F" w:rsidP="00F3207F">
      <w:pPr>
        <w:pStyle w:val="Heading4"/>
      </w:pPr>
      <w:r>
        <w:t xml:space="preserve">2] Epistemology – Formulating correct theories requires an </w:t>
      </w:r>
      <w:r w:rsidRPr="008E3A7F">
        <w:rPr>
          <w:u w:val="single"/>
        </w:rPr>
        <w:t>understand</w:t>
      </w:r>
      <w:r>
        <w:rPr>
          <w:u w:val="single"/>
        </w:rPr>
        <w:t xml:space="preserve">ing of </w:t>
      </w:r>
      <w:r w:rsidRPr="008E3A7F">
        <w:rPr>
          <w:u w:val="single"/>
        </w:rPr>
        <w:t>the mind</w:t>
      </w:r>
      <w:r>
        <w:t xml:space="preserve"> which means the construction of knowledge over time is valuable.</w:t>
      </w:r>
    </w:p>
    <w:p w14:paraId="77ACF530" w14:textId="77777777" w:rsidR="00F3207F" w:rsidRDefault="00F3207F" w:rsidP="00F3207F">
      <w:pPr>
        <w:pStyle w:val="Heading4"/>
      </w:pPr>
      <w:r>
        <w:t xml:space="preserve">3] Subject Formation – experiences </w:t>
      </w:r>
      <w:r w:rsidRPr="008E3A7F">
        <w:rPr>
          <w:u w:val="single"/>
        </w:rPr>
        <w:t>shape identity</w:t>
      </w:r>
      <w:r>
        <w:t xml:space="preserve"> because we construct our thoughts based on how we </w:t>
      </w:r>
      <w:r w:rsidRPr="008E3A7F">
        <w:rPr>
          <w:u w:val="single"/>
        </w:rPr>
        <w:t>feel</w:t>
      </w:r>
      <w:r>
        <w:t>.</w:t>
      </w:r>
    </w:p>
    <w:p w14:paraId="41473197" w14:textId="77777777" w:rsidR="00F3207F" w:rsidRDefault="00F3207F" w:rsidP="00F3207F">
      <w:r w:rsidRPr="006E4CC8">
        <w:rPr>
          <w:sz w:val="16"/>
          <w:szCs w:val="16"/>
        </w:rPr>
        <w:t>University at Buffalo Center for Educational Innovation</w:t>
      </w:r>
      <w:r w:rsidRPr="006E4CC8">
        <w:rPr>
          <w:b/>
          <w:bCs/>
          <w:sz w:val="26"/>
          <w:szCs w:val="26"/>
        </w:rPr>
        <w:t xml:space="preserve"> (</w:t>
      </w:r>
      <w:r w:rsidRPr="008C2758">
        <w:rPr>
          <w:b/>
          <w:bCs/>
          <w:sz w:val="26"/>
          <w:szCs w:val="26"/>
          <w:u w:val="single"/>
        </w:rPr>
        <w:t>U</w:t>
      </w:r>
      <w:r>
        <w:rPr>
          <w:b/>
          <w:bCs/>
          <w:sz w:val="26"/>
          <w:szCs w:val="26"/>
          <w:u w:val="single"/>
        </w:rPr>
        <w:t>@</w:t>
      </w:r>
      <w:r w:rsidRPr="008C2758">
        <w:rPr>
          <w:b/>
          <w:bCs/>
          <w:sz w:val="26"/>
          <w:szCs w:val="26"/>
          <w:u w:val="single"/>
        </w:rPr>
        <w:t xml:space="preserve">Buffalo </w:t>
      </w:r>
      <w:r w:rsidRPr="006E4CC8">
        <w:rPr>
          <w:b/>
          <w:bCs/>
          <w:sz w:val="26"/>
          <w:szCs w:val="26"/>
          <w:u w:val="single"/>
        </w:rPr>
        <w:t>CEI</w:t>
      </w:r>
      <w:r w:rsidRPr="006E4CC8">
        <w:rPr>
          <w:b/>
          <w:bCs/>
          <w:sz w:val="26"/>
          <w:szCs w:val="26"/>
        </w:rPr>
        <w:t>)</w:t>
      </w:r>
      <w:r w:rsidRPr="006E4CC8">
        <w:rPr>
          <w:sz w:val="16"/>
          <w:szCs w:val="16"/>
        </w:rPr>
        <w:t>.</w:t>
      </w:r>
      <w:r w:rsidRPr="006E4CC8">
        <w:t xml:space="preserve"> </w:t>
      </w:r>
      <w:r w:rsidRPr="006E4CC8">
        <w:rPr>
          <w:sz w:val="16"/>
          <w:szCs w:val="16"/>
        </w:rPr>
        <w:t>(</w:t>
      </w:r>
      <w:r w:rsidRPr="006E4CC8">
        <w:rPr>
          <w:b/>
          <w:bCs/>
          <w:sz w:val="26"/>
          <w:szCs w:val="26"/>
          <w:u w:val="single"/>
        </w:rPr>
        <w:t>2020</w:t>
      </w:r>
      <w:r w:rsidRPr="006E4CC8">
        <w:rPr>
          <w:sz w:val="16"/>
          <w:szCs w:val="16"/>
        </w:rPr>
        <w:t>, December 08). Constructivism. Retrieved April 14, 2021, from http://www.buffalo.edu/ubcei/enhance/learning/constructivism.html</w:t>
      </w:r>
    </w:p>
    <w:p w14:paraId="63465122" w14:textId="77777777" w:rsidR="00F3207F" w:rsidRPr="006E4CC8" w:rsidRDefault="00F3207F" w:rsidP="00F3207F">
      <w:pPr>
        <w:rPr>
          <w:sz w:val="16"/>
        </w:rPr>
      </w:pPr>
      <w:r w:rsidRPr="0025418A">
        <w:rPr>
          <w:b/>
          <w:bCs/>
          <w:sz w:val="26"/>
          <w:szCs w:val="26"/>
          <w:u w:val="single"/>
        </w:rPr>
        <w:t>Constructivism</w:t>
      </w:r>
      <w:r w:rsidRPr="0025418A">
        <w:rPr>
          <w:sz w:val="16"/>
        </w:rPr>
        <w:t xml:space="preserve"> is the theory that </w:t>
      </w:r>
      <w:r w:rsidRPr="0025418A">
        <w:rPr>
          <w:b/>
          <w:bCs/>
          <w:sz w:val="26"/>
          <w:szCs w:val="26"/>
          <w:u w:val="single"/>
        </w:rPr>
        <w:t xml:space="preserve">says </w:t>
      </w:r>
      <w:r w:rsidRPr="006E4CC8">
        <w:rPr>
          <w:b/>
          <w:bCs/>
          <w:sz w:val="26"/>
          <w:szCs w:val="26"/>
          <w:highlight w:val="green"/>
          <w:u w:val="single"/>
        </w:rPr>
        <w:t>learners construct knowledge rather than</w:t>
      </w:r>
      <w:r w:rsidRPr="006E4CC8">
        <w:rPr>
          <w:sz w:val="16"/>
        </w:rPr>
        <w:t xml:space="preserve"> just </w:t>
      </w:r>
      <w:r w:rsidRPr="006E4CC8">
        <w:rPr>
          <w:b/>
          <w:bCs/>
          <w:sz w:val="26"/>
          <w:szCs w:val="26"/>
          <w:highlight w:val="green"/>
          <w:u w:val="single"/>
        </w:rPr>
        <w:t>passively take in information.</w:t>
      </w:r>
      <w:r w:rsidRPr="006E4CC8">
        <w:rPr>
          <w:sz w:val="16"/>
        </w:rPr>
        <w:t xml:space="preserve"> </w:t>
      </w:r>
      <w:r w:rsidRPr="006E4CC8">
        <w:rPr>
          <w:b/>
          <w:bCs/>
          <w:sz w:val="26"/>
          <w:szCs w:val="26"/>
          <w:highlight w:val="green"/>
          <w:u w:val="single"/>
        </w:rPr>
        <w:t xml:space="preserve">As people experience the world </w:t>
      </w:r>
      <w:r w:rsidRPr="0025418A">
        <w:rPr>
          <w:b/>
          <w:bCs/>
          <w:sz w:val="26"/>
          <w:szCs w:val="26"/>
          <w:u w:val="single"/>
        </w:rPr>
        <w:t>and reflect</w:t>
      </w:r>
      <w:r w:rsidRPr="006E4CC8">
        <w:rPr>
          <w:sz w:val="16"/>
        </w:rPr>
        <w:t xml:space="preserve"> upon those experiences, </w:t>
      </w:r>
      <w:r w:rsidRPr="006E4CC8">
        <w:rPr>
          <w:b/>
          <w:bCs/>
          <w:sz w:val="26"/>
          <w:szCs w:val="26"/>
          <w:highlight w:val="green"/>
          <w:u w:val="single"/>
        </w:rPr>
        <w:t xml:space="preserve">they </w:t>
      </w:r>
      <w:r w:rsidRPr="0025418A">
        <w:rPr>
          <w:b/>
          <w:bCs/>
          <w:sz w:val="26"/>
          <w:szCs w:val="26"/>
          <w:u w:val="single"/>
        </w:rPr>
        <w:t xml:space="preserve">build their own representations and </w:t>
      </w:r>
      <w:r w:rsidRPr="006E4CC8">
        <w:rPr>
          <w:b/>
          <w:bCs/>
          <w:sz w:val="26"/>
          <w:szCs w:val="26"/>
          <w:highlight w:val="green"/>
          <w:u w:val="single"/>
        </w:rPr>
        <w:t>incorporate new information into</w:t>
      </w:r>
      <w:r w:rsidRPr="006E4CC8">
        <w:rPr>
          <w:b/>
          <w:bCs/>
          <w:sz w:val="26"/>
          <w:szCs w:val="26"/>
          <w:u w:val="single"/>
        </w:rPr>
        <w:t xml:space="preserve"> their </w:t>
      </w:r>
      <w:r w:rsidRPr="006E4CC8">
        <w:rPr>
          <w:b/>
          <w:bCs/>
          <w:sz w:val="26"/>
          <w:szCs w:val="26"/>
          <w:highlight w:val="green"/>
          <w:u w:val="single"/>
        </w:rPr>
        <w:t>pre-existing</w:t>
      </w:r>
      <w:r w:rsidRPr="006E4CC8">
        <w:rPr>
          <w:b/>
          <w:bCs/>
          <w:sz w:val="26"/>
          <w:szCs w:val="26"/>
          <w:u w:val="single"/>
        </w:rPr>
        <w:t xml:space="preserve"> knowledge (</w:t>
      </w:r>
      <w:r w:rsidRPr="006E4CC8">
        <w:rPr>
          <w:b/>
          <w:bCs/>
          <w:sz w:val="26"/>
          <w:szCs w:val="26"/>
          <w:highlight w:val="green"/>
          <w:u w:val="single"/>
        </w:rPr>
        <w:t>schemas</w:t>
      </w:r>
      <w:r w:rsidRPr="006E4CC8">
        <w:rPr>
          <w:b/>
          <w:bCs/>
          <w:sz w:val="26"/>
          <w:szCs w:val="26"/>
          <w:u w:val="single"/>
        </w:rPr>
        <w:t>).</w:t>
      </w:r>
    </w:p>
    <w:p w14:paraId="1BA3790B" w14:textId="77777777" w:rsidR="00F3207F" w:rsidRPr="006E4CC8" w:rsidRDefault="00F3207F" w:rsidP="00F3207F">
      <w:pPr>
        <w:rPr>
          <w:sz w:val="16"/>
          <w:szCs w:val="16"/>
        </w:rPr>
      </w:pPr>
      <w:r w:rsidRPr="006E4CC8">
        <w:rPr>
          <w:sz w:val="16"/>
          <w:szCs w:val="16"/>
        </w:rPr>
        <w:t>Related to this are the processes of assimilation and accommodation.</w:t>
      </w:r>
    </w:p>
    <w:p w14:paraId="69675FDA" w14:textId="77777777" w:rsidR="00F3207F" w:rsidRPr="006E4CC8" w:rsidRDefault="00F3207F" w:rsidP="00F3207F">
      <w:pPr>
        <w:numPr>
          <w:ilvl w:val="0"/>
          <w:numId w:val="16"/>
        </w:numPr>
        <w:rPr>
          <w:sz w:val="16"/>
          <w:szCs w:val="16"/>
        </w:rPr>
      </w:pPr>
      <w:r w:rsidRPr="006E4CC8">
        <w:rPr>
          <w:b/>
          <w:bCs/>
          <w:sz w:val="16"/>
          <w:szCs w:val="16"/>
        </w:rPr>
        <w:t>Assimilation</w:t>
      </w:r>
      <w:r w:rsidRPr="006E4CC8">
        <w:rPr>
          <w:sz w:val="16"/>
          <w:szCs w:val="16"/>
        </w:rPr>
        <w:t> refers to the process of taking new information and fitting it into an existing schema.</w:t>
      </w:r>
    </w:p>
    <w:p w14:paraId="3DD52BA0" w14:textId="77777777" w:rsidR="00F3207F" w:rsidRPr="006E4CC8" w:rsidRDefault="00F3207F" w:rsidP="00F3207F">
      <w:pPr>
        <w:numPr>
          <w:ilvl w:val="0"/>
          <w:numId w:val="16"/>
        </w:numPr>
        <w:rPr>
          <w:sz w:val="16"/>
          <w:szCs w:val="16"/>
        </w:rPr>
      </w:pPr>
      <w:r w:rsidRPr="006E4CC8">
        <w:rPr>
          <w:b/>
          <w:bCs/>
          <w:sz w:val="16"/>
          <w:szCs w:val="16"/>
        </w:rPr>
        <w:t>Accommodation</w:t>
      </w:r>
      <w:r w:rsidRPr="006E4CC8">
        <w:rPr>
          <w:sz w:val="16"/>
          <w:szCs w:val="16"/>
        </w:rPr>
        <w:t> refers to using newly acquired information to revise and redevelop an existing schema.</w:t>
      </w:r>
    </w:p>
    <w:p w14:paraId="35F77583" w14:textId="77777777" w:rsidR="00F3207F" w:rsidRPr="006E4CC8" w:rsidRDefault="00F3207F" w:rsidP="00F3207F">
      <w:pPr>
        <w:rPr>
          <w:b/>
          <w:bCs/>
          <w:sz w:val="26"/>
          <w:szCs w:val="26"/>
          <w:u w:val="single"/>
        </w:rPr>
      </w:pPr>
      <w:r w:rsidRPr="006E4CC8">
        <w:rPr>
          <w:b/>
          <w:bCs/>
          <w:sz w:val="26"/>
          <w:szCs w:val="26"/>
          <w:u w:val="single"/>
        </w:rPr>
        <w:t xml:space="preserve">For </w:t>
      </w:r>
      <w:r w:rsidRPr="0025418A">
        <w:rPr>
          <w:b/>
          <w:bCs/>
          <w:sz w:val="26"/>
          <w:szCs w:val="26"/>
          <w:u w:val="single"/>
        </w:rPr>
        <w:t>example, if I believe</w:t>
      </w:r>
      <w:r w:rsidRPr="0025418A">
        <w:rPr>
          <w:sz w:val="16"/>
        </w:rPr>
        <w:t xml:space="preserve"> that </w:t>
      </w:r>
      <w:r w:rsidRPr="0025418A">
        <w:rPr>
          <w:b/>
          <w:bCs/>
          <w:sz w:val="26"/>
          <w:szCs w:val="26"/>
          <w:u w:val="single"/>
        </w:rPr>
        <w:t>friends are always nice, and meet a</w:t>
      </w:r>
      <w:r w:rsidRPr="0025418A">
        <w:rPr>
          <w:sz w:val="16"/>
        </w:rPr>
        <w:t xml:space="preserve"> new </w:t>
      </w:r>
      <w:r w:rsidRPr="0025418A">
        <w:rPr>
          <w:b/>
          <w:bCs/>
          <w:sz w:val="26"/>
          <w:szCs w:val="26"/>
          <w:u w:val="single"/>
        </w:rPr>
        <w:t>person who is</w:t>
      </w:r>
      <w:r w:rsidRPr="0025418A">
        <w:rPr>
          <w:sz w:val="16"/>
        </w:rPr>
        <w:t xml:space="preserve"> always </w:t>
      </w:r>
      <w:r w:rsidRPr="0025418A">
        <w:rPr>
          <w:b/>
          <w:bCs/>
          <w:sz w:val="26"/>
          <w:szCs w:val="26"/>
          <w:u w:val="single"/>
        </w:rPr>
        <w:t>nice to me I may call this person a friend, assimilating them into my schema.</w:t>
      </w:r>
      <w:r w:rsidRPr="0025418A">
        <w:rPr>
          <w:sz w:val="16"/>
        </w:rPr>
        <w:t xml:space="preserve"> </w:t>
      </w:r>
      <w:r w:rsidRPr="0025418A">
        <w:rPr>
          <w:b/>
          <w:bCs/>
          <w:sz w:val="26"/>
          <w:szCs w:val="26"/>
          <w:u w:val="single"/>
        </w:rPr>
        <w:t>Perhaps, however, I meet a different person who sometimes pushes me to try harder and is not always nice.</w:t>
      </w:r>
      <w:r w:rsidRPr="0025418A">
        <w:rPr>
          <w:sz w:val="16"/>
        </w:rPr>
        <w:t xml:space="preserve"> </w:t>
      </w:r>
      <w:r w:rsidRPr="0025418A">
        <w:rPr>
          <w:b/>
          <w:bCs/>
          <w:sz w:val="26"/>
          <w:szCs w:val="26"/>
          <w:u w:val="single"/>
        </w:rPr>
        <w:t>I may decide to change my schema to accommodate</w:t>
      </w:r>
      <w:r w:rsidRPr="0025418A">
        <w:rPr>
          <w:sz w:val="16"/>
        </w:rPr>
        <w:t xml:space="preserve"> this person by deciding a friend doesn’t always need to be nice if they have my best interests in mind. </w:t>
      </w:r>
      <w:r w:rsidRPr="0025418A">
        <w:rPr>
          <w:b/>
          <w:bCs/>
          <w:sz w:val="26"/>
          <w:szCs w:val="26"/>
          <w:u w:val="single"/>
        </w:rPr>
        <w:t>Further, this may make me reconsider whether the first person still fits into my friend schema.</w:t>
      </w:r>
    </w:p>
    <w:p w14:paraId="7163FB01" w14:textId="77777777" w:rsidR="00F3207F" w:rsidRPr="006E4CC8" w:rsidRDefault="00F3207F" w:rsidP="00F3207F">
      <w:pPr>
        <w:rPr>
          <w:sz w:val="16"/>
          <w:szCs w:val="16"/>
        </w:rPr>
      </w:pPr>
      <w:r w:rsidRPr="006E4CC8">
        <w:rPr>
          <w:sz w:val="16"/>
          <w:szCs w:val="16"/>
        </w:rPr>
        <w:t>Consequences of constructivist theory are that:</w:t>
      </w:r>
    </w:p>
    <w:p w14:paraId="23A13C18" w14:textId="77777777" w:rsidR="00F3207F" w:rsidRPr="006E4CC8" w:rsidRDefault="00F3207F" w:rsidP="00F3207F">
      <w:pPr>
        <w:numPr>
          <w:ilvl w:val="0"/>
          <w:numId w:val="17"/>
        </w:numPr>
        <w:rPr>
          <w:sz w:val="16"/>
          <w:szCs w:val="16"/>
        </w:rPr>
      </w:pPr>
      <w:r w:rsidRPr="006E4CC8">
        <w:rPr>
          <w:sz w:val="16"/>
          <w:szCs w:val="16"/>
        </w:rPr>
        <w:t>Students learn best when engaged in learning experiences rather passively receiving information.</w:t>
      </w:r>
    </w:p>
    <w:p w14:paraId="7B8B1964" w14:textId="77777777" w:rsidR="00F3207F" w:rsidRPr="006E4CC8" w:rsidRDefault="00F3207F" w:rsidP="00F3207F">
      <w:pPr>
        <w:numPr>
          <w:ilvl w:val="0"/>
          <w:numId w:val="17"/>
        </w:numPr>
        <w:rPr>
          <w:sz w:val="16"/>
          <w:szCs w:val="16"/>
        </w:rPr>
      </w:pPr>
      <w:r w:rsidRPr="006E4CC8">
        <w:rPr>
          <w:sz w:val="16"/>
          <w:szCs w:val="16"/>
        </w:rPr>
        <w:t>Learning is inherently a social process because it is embedded within a social context as students and teachers work together to build knowledge.</w:t>
      </w:r>
    </w:p>
    <w:p w14:paraId="225A05C5" w14:textId="77777777" w:rsidR="00F3207F" w:rsidRPr="006E4CC8" w:rsidRDefault="00F3207F" w:rsidP="00F3207F">
      <w:pPr>
        <w:numPr>
          <w:ilvl w:val="0"/>
          <w:numId w:val="17"/>
        </w:numPr>
        <w:rPr>
          <w:sz w:val="16"/>
          <w:szCs w:val="16"/>
        </w:rPr>
      </w:pPr>
      <w:r w:rsidRPr="006E4CC8">
        <w:rPr>
          <w:sz w:val="16"/>
          <w:szCs w:val="16"/>
        </w:rPr>
        <w:t>Because knowledge cannot be directly imparted to students, the goal of teaching is to provide experiences that facilitate the construction of knowledge.  </w:t>
      </w:r>
    </w:p>
    <w:p w14:paraId="729C1488" w14:textId="63C5C08B" w:rsidR="00F3207F" w:rsidRDefault="00F3207F" w:rsidP="00F3207F">
      <w:pPr>
        <w:rPr>
          <w:sz w:val="16"/>
          <w:szCs w:val="16"/>
        </w:rPr>
      </w:pPr>
      <w:r w:rsidRPr="006E4CC8">
        <w:rPr>
          <w:sz w:val="16"/>
          <w:szCs w:val="16"/>
        </w:rPr>
        <w:t>This last point is worth repeating. A traditional approach to teaching focuses on delivering information to students, yet constructivism argues that you cannot directly impart this information. Only an experience can facilitate students to construct their own knowledge. Therefore, the goal of teaching is to design these experiences.</w:t>
      </w:r>
    </w:p>
    <w:p w14:paraId="34788111" w14:textId="77F919A4" w:rsidR="007F2822" w:rsidRPr="00837B9A" w:rsidRDefault="007F2822" w:rsidP="00F3207F">
      <w:pPr>
        <w:rPr>
          <w:sz w:val="16"/>
          <w:szCs w:val="16"/>
        </w:rPr>
      </w:pPr>
    </w:p>
    <w:p w14:paraId="6ED7EB57" w14:textId="4BF072DD" w:rsidR="00882808" w:rsidRPr="00AC7DEA" w:rsidRDefault="00882808" w:rsidP="00882808">
      <w:pPr>
        <w:pStyle w:val="Heading4"/>
        <w:rPr>
          <w:sz w:val="8"/>
        </w:rPr>
      </w:pPr>
      <w:r>
        <w:t>1</w:t>
      </w:r>
      <w:r w:rsidR="00AC7DEA">
        <w:t xml:space="preserve">] </w:t>
      </w:r>
      <w:r>
        <w:t>Dogmatism Paradox – disregard the 1NC</w:t>
      </w:r>
    </w:p>
    <w:p w14:paraId="6C6C54E0" w14:textId="77777777" w:rsidR="00882808" w:rsidRDefault="00882808" w:rsidP="00882808">
      <w:r w:rsidRPr="00D010E3">
        <w:rPr>
          <w:rStyle w:val="Style13ptBold"/>
        </w:rPr>
        <w:t>Sorensen</w:t>
      </w:r>
      <w:r>
        <w:t xml:space="preserve"> Sorensen, Roy, </w:t>
      </w:r>
      <w:r w:rsidRPr="00F61760">
        <w:t>Professor of Philosophy at Washington University in St. Louis</w:t>
      </w:r>
      <w:r>
        <w:t xml:space="preserve">. "Epistemic Paradoxes.” Stanford Encyclopedia of Philosophy. 21 June 2006. </w:t>
      </w:r>
      <w:hyperlink r:id="rId11" w:history="1">
        <w:r w:rsidRPr="00D20E15">
          <w:rPr>
            <w:rStyle w:val="Hyperlink"/>
          </w:rPr>
          <w:t>https://plato.stanford.edu/entries/epistemic-paradoxes/</w:t>
        </w:r>
      </w:hyperlink>
      <w:r>
        <w:t>. PeteZ</w:t>
      </w:r>
    </w:p>
    <w:p w14:paraId="1301015A" w14:textId="77777777" w:rsidR="00882808" w:rsidRDefault="00882808" w:rsidP="00882808">
      <w:pPr>
        <w:rPr>
          <w:sz w:val="16"/>
        </w:rPr>
      </w:pPr>
      <w:r w:rsidRPr="00D010E3">
        <w:rPr>
          <w:sz w:val="16"/>
        </w:rPr>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w:t>
      </w:r>
    </w:p>
    <w:p w14:paraId="289D836F" w14:textId="77777777" w:rsidR="00882808" w:rsidRDefault="00882808" w:rsidP="00882808">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3DC7F378" w14:textId="015142BD" w:rsidR="00882808" w:rsidRDefault="00AC7DEA" w:rsidP="00882808">
      <w:pPr>
        <w:pStyle w:val="Heading4"/>
      </w:pPr>
      <w:r>
        <w:t>2</w:t>
      </w:r>
      <w:r w:rsidR="00882808">
        <w:t>] Principle of explosion is true which proves the resolution true.</w:t>
      </w:r>
    </w:p>
    <w:p w14:paraId="3AD41AA3" w14:textId="77777777" w:rsidR="00882808" w:rsidRPr="007D3843" w:rsidRDefault="00882808" w:rsidP="00882808">
      <w:pPr>
        <w:rPr>
          <w:sz w:val="16"/>
        </w:rPr>
      </w:pPr>
      <w:r w:rsidRPr="007D3843">
        <w:rPr>
          <w:b/>
          <w:bCs/>
          <w:sz w:val="26"/>
          <w:szCs w:val="26"/>
          <w:u w:val="single"/>
        </w:rPr>
        <w:t>Wikiwand</w:t>
      </w:r>
      <w:r w:rsidRPr="007D3843">
        <w:rPr>
          <w:sz w:val="16"/>
        </w:rPr>
        <w:t xml:space="preserve">. “Principle of Explosion.” Wikiwand, 0AD, </w:t>
      </w:r>
      <w:hyperlink r:id="rId12" w:history="1">
        <w:r w:rsidRPr="007D3843">
          <w:rPr>
            <w:rStyle w:val="Hyperlink"/>
            <w:sz w:val="16"/>
          </w:rPr>
          <w:t>www.wikiwand.com/en/Principle_of_explosion</w:t>
        </w:r>
      </w:hyperlink>
      <w:r w:rsidRPr="007D3843">
        <w:rPr>
          <w:sz w:val="16"/>
        </w:rPr>
        <w:t>. //Massa</w:t>
      </w:r>
    </w:p>
    <w:p w14:paraId="760EA319" w14:textId="77777777" w:rsidR="00882808" w:rsidRPr="00732D31" w:rsidRDefault="00882808" w:rsidP="00882808">
      <w:r>
        <w:rPr>
          <w:noProof/>
        </w:rPr>
        <w:drawing>
          <wp:inline distT="0" distB="0" distL="0" distR="0" wp14:anchorId="451CFA3D" wp14:editId="03B8DB18">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3"/>
                    <a:stretch>
                      <a:fillRect/>
                    </a:stretch>
                  </pic:blipFill>
                  <pic:spPr>
                    <a:xfrm>
                      <a:off x="0" y="0"/>
                      <a:ext cx="2656996" cy="1698448"/>
                    </a:xfrm>
                    <a:prstGeom prst="rect">
                      <a:avLst/>
                    </a:prstGeom>
                  </pic:spPr>
                </pic:pic>
              </a:graphicData>
            </a:graphic>
          </wp:inline>
        </w:drawing>
      </w:r>
    </w:p>
    <w:p w14:paraId="2A93E5A7" w14:textId="77777777" w:rsidR="00882808" w:rsidRPr="007D3843" w:rsidRDefault="00882808" w:rsidP="00882808">
      <w:pPr>
        <w:rPr>
          <w:sz w:val="16"/>
          <w:szCs w:val="26"/>
        </w:rPr>
      </w:pPr>
      <w:r w:rsidRPr="007D3843">
        <w:rPr>
          <w:sz w:val="16"/>
          <w:szCs w:val="26"/>
        </w:rPr>
        <w:t xml:space="preserve">The principle of explosion (Latin: ex falso (sequitur) quodlibet (EFQ), "from falsehood, anything (follows)", or ex contradictione (sequitur) quodlibet (ECQ), </w:t>
      </w:r>
      <w:r w:rsidRPr="007D3843">
        <w:rPr>
          <w:b/>
          <w:bCs/>
          <w:sz w:val="26"/>
          <w:szCs w:val="26"/>
          <w:u w:val="single"/>
        </w:rPr>
        <w:t>"from contradiction, anything (follows)"), or the principle of </w:t>
      </w:r>
      <w:hyperlink r:id="rId14" w:tooltip="Pseudo-Scotus" w:history="1">
        <w:r w:rsidRPr="007D3843">
          <w:rPr>
            <w:rStyle w:val="Hyperlink"/>
            <w:b/>
            <w:bCs/>
            <w:sz w:val="26"/>
            <w:szCs w:val="26"/>
            <w:u w:val="single"/>
          </w:rPr>
          <w:t>Pseudo-Scotus</w:t>
        </w:r>
      </w:hyperlink>
      <w:r w:rsidRPr="007D3843">
        <w:rPr>
          <w:sz w:val="16"/>
          <w:szCs w:val="26"/>
        </w:rPr>
        <w:t>, is the law of </w:t>
      </w:r>
      <w:hyperlink r:id="rId15" w:tooltip="Classical logic" w:history="1">
        <w:r w:rsidRPr="007D3843">
          <w:rPr>
            <w:rStyle w:val="Hyperlink"/>
            <w:sz w:val="16"/>
            <w:szCs w:val="26"/>
          </w:rPr>
          <w:t>classical logic</w:t>
        </w:r>
      </w:hyperlink>
      <w:r w:rsidRPr="007D3843">
        <w:rPr>
          <w:sz w:val="16"/>
          <w:szCs w:val="26"/>
        </w:rPr>
        <w:t>, </w:t>
      </w:r>
      <w:hyperlink r:id="rId16"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7"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8" w:anchor="citenote2" w:history="1">
        <w:r w:rsidRPr="007D3843">
          <w:rPr>
            <w:rStyle w:val="Hyperlink"/>
            <w:sz w:val="16"/>
            <w:szCs w:val="26"/>
          </w:rPr>
          <w:t>[2]</w:t>
        </w:r>
      </w:hyperlink>
      <w:hyperlink r:id="rId19"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0" w:history="1">
        <w:r w:rsidRPr="007D3843">
          <w:rPr>
            <w:rStyle w:val="Hyperlink"/>
            <w:sz w:val="16"/>
            <w:szCs w:val="26"/>
          </w:rPr>
          <w:t>William of Soissons</w:t>
        </w:r>
      </w:hyperlink>
      <w:r w:rsidRPr="007D3843">
        <w:rPr>
          <w:sz w:val="16"/>
          <w:szCs w:val="26"/>
        </w:rPr>
        <w:t>.</w:t>
      </w:r>
      <w:hyperlink r:id="rId21" w:anchor="citenote4" w:history="1">
        <w:r w:rsidRPr="007D3843">
          <w:rPr>
            <w:rStyle w:val="Hyperlink"/>
            <w:sz w:val="16"/>
            <w:szCs w:val="26"/>
          </w:rPr>
          <w:t>[4]</w:t>
        </w:r>
      </w:hyperlink>
    </w:p>
    <w:p w14:paraId="06DDFCFB" w14:textId="77777777" w:rsidR="00882808" w:rsidRPr="007D3843" w:rsidRDefault="00882808" w:rsidP="00882808">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0D3EDD56" w14:textId="77777777" w:rsidR="00882808" w:rsidRPr="00732D31" w:rsidRDefault="00882808" w:rsidP="00882808">
      <w:pPr>
        <w:numPr>
          <w:ilvl w:val="0"/>
          <w:numId w:val="12"/>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3FBDEFE7" w14:textId="77777777" w:rsidR="00882808" w:rsidRPr="00732D31" w:rsidRDefault="00882808" w:rsidP="00882808">
      <w:pPr>
        <w:numPr>
          <w:ilvl w:val="0"/>
          <w:numId w:val="12"/>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74A94B94" w14:textId="77777777" w:rsidR="00882808" w:rsidRDefault="00882808" w:rsidP="00882808">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1DC564BA" w14:textId="77777777" w:rsidR="00882808" w:rsidRDefault="00882808" w:rsidP="00882808">
      <w:pPr>
        <w:ind w:left="720"/>
        <w:rPr>
          <w:sz w:val="14"/>
        </w:rPr>
      </w:pPr>
    </w:p>
    <w:p w14:paraId="38B60611" w14:textId="09E23B94" w:rsidR="00882808" w:rsidRDefault="00AC7DEA" w:rsidP="00882808">
      <w:pPr>
        <w:pStyle w:val="Heading4"/>
      </w:pPr>
      <w:r>
        <w:t>3</w:t>
      </w:r>
      <w:r w:rsidR="00882808">
        <w:t>] Affirm because either the neg is true meaning its bad for us to clash w/ it because it turns us into Fake News people OR it’s not meaning it’s a lie that you can’t vote on for ethics</w:t>
      </w:r>
    </w:p>
    <w:p w14:paraId="5C680E42" w14:textId="7162ABAD" w:rsidR="00882808" w:rsidRDefault="00AC7DEA" w:rsidP="00882808">
      <w:pPr>
        <w:pStyle w:val="Heading4"/>
      </w:pPr>
      <w:r>
        <w:t>4</w:t>
      </w:r>
      <w:r w:rsidR="00882808">
        <w:t xml:space="preserve">] </w:t>
      </w:r>
      <w:r w:rsidR="00882808" w:rsidRPr="001B30FD">
        <w:rPr>
          <w:u w:val="single"/>
        </w:rPr>
        <w:t>Decision Making Paradox</w:t>
      </w:r>
      <w:r w:rsidR="00882808">
        <w:t>- in order to judge we need a decision-making procedure to determine it is a good decision. But to chose a decision-making procedure requires another meta level decision making procedure leading to infinite regress so just vote aff to break the paradox.</w:t>
      </w:r>
    </w:p>
    <w:p w14:paraId="71BC432B" w14:textId="657900BC" w:rsidR="00882808" w:rsidRPr="00E1331E" w:rsidRDefault="00AC7DEA" w:rsidP="00882808">
      <w:pPr>
        <w:pStyle w:val="Heading4"/>
        <w:rPr>
          <w:rFonts w:cs="Calibri"/>
          <w:shd w:val="clear" w:color="auto" w:fill="FFFFFF"/>
          <w:lang w:eastAsia="zh-CN"/>
        </w:rPr>
      </w:pPr>
      <w:r>
        <w:t>5</w:t>
      </w:r>
      <w:r w:rsidR="00882808">
        <w:t xml:space="preserve">] </w:t>
      </w:r>
      <w:r w:rsidR="00882808">
        <w:rPr>
          <w:rFonts w:cs="Calibri"/>
          <w:shd w:val="clear" w:color="auto" w:fill="FFFFFF"/>
          <w:lang w:eastAsia="zh-CN"/>
        </w:rPr>
        <w:t>T</w:t>
      </w:r>
      <w:r w:rsidR="00882808" w:rsidRPr="00E1331E">
        <w:rPr>
          <w:rFonts w:cs="Calibri"/>
          <w:shd w:val="clear" w:color="auto" w:fill="FFFFFF"/>
          <w:lang w:eastAsia="zh-CN"/>
        </w:rPr>
        <w:t xml:space="preserve">here are infinite worlds, the aff is logical in one which is sufficient. </w:t>
      </w:r>
    </w:p>
    <w:p w14:paraId="5E69C753" w14:textId="77777777" w:rsidR="00882808" w:rsidRDefault="00882808" w:rsidP="00882808">
      <w:pPr>
        <w:rPr>
          <w:sz w:val="16"/>
          <w:szCs w:val="16"/>
        </w:rPr>
      </w:pPr>
      <w:r w:rsidRPr="00E1331E">
        <w:rPr>
          <w:rFonts w:eastAsiaTheme="majorEastAsia"/>
          <w:b/>
          <w:bCs/>
          <w:sz w:val="26"/>
          <w:szCs w:val="26"/>
        </w:rPr>
        <w:t>Vaidman 2</w:t>
      </w:r>
      <w:r w:rsidRPr="00E1331E">
        <w:t xml:space="preserve"> </w:t>
      </w:r>
      <w:r w:rsidRPr="00E1331E">
        <w:rPr>
          <w:sz w:val="16"/>
          <w:szCs w:val="16"/>
        </w:rPr>
        <w:t xml:space="preserve">Vaidman, Lev, 3-24-2002, "Many-Worlds Interpretation of Quantum Mechanics (Stanford Encyclopedia of Philosophy)," No Publication, </w:t>
      </w:r>
      <w:hyperlink r:id="rId22" w:history="1">
        <w:r w:rsidRPr="00DA0018">
          <w:rPr>
            <w:rStyle w:val="Hyperlink"/>
            <w:sz w:val="16"/>
            <w:szCs w:val="16"/>
          </w:rPr>
          <w:t>https://plato.stanford.edu/entries/qm-manyworlds/</w:t>
        </w:r>
      </w:hyperlink>
    </w:p>
    <w:p w14:paraId="1B109AFD" w14:textId="77777777" w:rsidR="00882808" w:rsidRPr="00E1331E" w:rsidRDefault="00882808" w:rsidP="00882808">
      <w:pPr>
        <w:rPr>
          <w:sz w:val="16"/>
          <w:szCs w:val="16"/>
        </w:rPr>
      </w:pPr>
      <w:r>
        <w:rPr>
          <w:sz w:val="16"/>
          <w:szCs w:val="16"/>
        </w:rPr>
        <w:t>-MWI: Multiple Worlds Interpretation</w:t>
      </w:r>
    </w:p>
    <w:p w14:paraId="67169B99" w14:textId="77777777" w:rsidR="00882808" w:rsidRDefault="00882808" w:rsidP="00882808">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695C258E" w14:textId="3689BFD5" w:rsidR="00882808" w:rsidRPr="00F72822" w:rsidRDefault="00AC7DEA" w:rsidP="00882808">
      <w:pPr>
        <w:pStyle w:val="Heading4"/>
        <w:rPr>
          <w:rFonts w:cs="Calibri"/>
        </w:rPr>
      </w:pPr>
      <w:r>
        <w:t>6</w:t>
      </w:r>
      <w:r w:rsidR="00882808">
        <w:t xml:space="preserve">] </w:t>
      </w:r>
      <w:r w:rsidR="00882808" w:rsidRPr="00F72822">
        <w:rPr>
          <w:rFonts w:cs="Calibri"/>
        </w:rPr>
        <w:t xml:space="preserve">The rules of logic claim that the only time a statement is invalid is if the antecedent is true, but the consequent is false.  </w:t>
      </w:r>
    </w:p>
    <w:p w14:paraId="0F19A4C9" w14:textId="77777777" w:rsidR="00882808" w:rsidRDefault="00882808" w:rsidP="00882808">
      <w:r w:rsidRPr="00E62FB2">
        <w:rPr>
          <w:rStyle w:val="StyleUnderline"/>
        </w:rPr>
        <w:t>SEP</w:t>
      </w:r>
      <w:r>
        <w:t xml:space="preserve"> [Stanford Encyclopedia of Philosophy.] “An Introduction to Philosophy.” Stanford University. </w:t>
      </w:r>
      <w:hyperlink r:id="rId23" w:history="1">
        <w:r>
          <w:rPr>
            <w:rStyle w:val="Hyperlink"/>
          </w:rPr>
          <w:t>https://web.stanford.edu/~</w:t>
        </w:r>
        <w:r>
          <w:rPr>
            <w:rStyle w:val="Hyperlink"/>
          </w:rPr>
          <w:t>b</w:t>
        </w:r>
        <w:r>
          <w:rPr>
            <w:rStyle w:val="Hyperlink"/>
          </w:rPr>
          <w:t>obonich/dictionary/dictionary.html</w:t>
        </w:r>
      </w:hyperlink>
      <w:r>
        <w:t xml:space="preserve"> TG </w:t>
      </w:r>
      <w:r w:rsidRPr="00A07974">
        <w:rPr>
          <w:color w:val="FFFFFF" w:themeColor="background1"/>
        </w:rPr>
        <w:t>Massa</w:t>
      </w:r>
    </w:p>
    <w:p w14:paraId="65D37195" w14:textId="77777777" w:rsidR="00882808" w:rsidRPr="0083660B" w:rsidRDefault="00882808" w:rsidP="00882808">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7BB954AA" w14:textId="77777777" w:rsidR="00882808" w:rsidRDefault="00882808" w:rsidP="00882808">
      <w:pPr>
        <w:pStyle w:val="Heading4"/>
        <w:rPr>
          <w:rFonts w:cs="Calibri"/>
        </w:rPr>
      </w:pPr>
      <w:r>
        <w:rPr>
          <w:rFonts w:cs="Calibri"/>
        </w:rPr>
        <w:t>I</w:t>
      </w:r>
      <w:r w:rsidRPr="00F72822">
        <w:rPr>
          <w:rFonts w:cs="Calibri"/>
        </w:rPr>
        <w:t>f the aff is winning, they get the ballot is a tacit ballot conditional which means denying the premise proves the conclusion that I should get the ballot.</w:t>
      </w:r>
    </w:p>
    <w:p w14:paraId="0005A1B7" w14:textId="3DFBC09B" w:rsidR="00882808" w:rsidRPr="00D00CAB" w:rsidRDefault="00AC7DEA" w:rsidP="00882808">
      <w:pPr>
        <w:pStyle w:val="Heading4"/>
      </w:pPr>
      <w:r>
        <w:t>7</w:t>
      </w:r>
      <w:r w:rsidR="00882808" w:rsidRPr="00D75B1C">
        <w:t xml:space="preserve">] Negating affirms because it assumes that the 1ac is a statement that is worthy of contestation which means are arguments are legitimate. </w:t>
      </w:r>
    </w:p>
    <w:p w14:paraId="65E0ABB4" w14:textId="77777777" w:rsidR="00882808" w:rsidRDefault="00882808" w:rsidP="00882808"/>
    <w:p w14:paraId="6D99B12F" w14:textId="636FC2FF" w:rsidR="00F3207F" w:rsidRPr="00F3207F" w:rsidRDefault="00882808" w:rsidP="00F3207F">
      <w:pPr>
        <w:pStyle w:val="Heading4"/>
      </w:pPr>
      <w:r>
        <w:rPr>
          <w:rStyle w:val="Style13ptBold"/>
          <w:b/>
          <w:bCs w:val="0"/>
        </w:rPr>
        <w:lastRenderedPageBreak/>
        <w:t xml:space="preserve">Only a pragmatic deliberation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453523">
        <w:rPr>
          <w:u w:val="single"/>
        </w:rPr>
        <w:t xml:space="preserve">consistency with </w:t>
      </w:r>
      <w:r>
        <w:rPr>
          <w:u w:val="single"/>
        </w:rPr>
        <w:t>pragmatic deliberation</w:t>
      </w:r>
      <w:r>
        <w:t>.</w:t>
      </w:r>
    </w:p>
    <w:p w14:paraId="538D0735" w14:textId="519889E0" w:rsidR="00882808" w:rsidRDefault="00882808" w:rsidP="00882808">
      <w:pPr>
        <w:rPr>
          <w:sz w:val="13"/>
          <w:szCs w:val="13"/>
        </w:rPr>
      </w:pPr>
      <w:r w:rsidRPr="00A17E50">
        <w:rPr>
          <w:sz w:val="13"/>
          <w:szCs w:val="13"/>
        </w:rPr>
        <w:t>Procedural, weigh with scope, magnitude, intrinsicness, resolution focus on whether appropriation is consistent or not is offense</w:t>
      </w:r>
    </w:p>
    <w:p w14:paraId="45A8098A" w14:textId="77777777" w:rsidR="00F3207F" w:rsidRPr="004A5125" w:rsidRDefault="00F3207F" w:rsidP="00F3207F">
      <w:r w:rsidRPr="004A5125">
        <w:rPr>
          <w:rStyle w:val="Style13ptBold"/>
        </w:rPr>
        <w:t>Serra 1</w:t>
      </w:r>
      <w:r w:rsidRPr="004A5125">
        <w:t xml:space="preserve"> [Juan Pablo Serra. What Is and What Should Pragmatic Ethics Be? Some Remarks on Recent Scholarship. EUROPEAN JOURNAL OF PRAGMATISM AND AMERICAN PHILOSOPHY. 2009. Francisco de Vitoria College, Humanities Department, Faculty member]</w:t>
      </w:r>
    </w:p>
    <w:p w14:paraId="5A82BE5C" w14:textId="77777777" w:rsidR="00F3207F" w:rsidRPr="0068040D" w:rsidRDefault="00F3207F" w:rsidP="00F3207F">
      <w:pPr>
        <w:widowControl w:val="0"/>
        <w:autoSpaceDE w:val="0"/>
        <w:autoSpaceDN w:val="0"/>
        <w:adjustRightInd w:val="0"/>
        <w:spacing w:after="240"/>
        <w:rPr>
          <w:sz w:val="10"/>
          <w:szCs w:val="16"/>
        </w:rPr>
      </w:pPr>
      <w:r w:rsidRPr="0068040D">
        <w:rPr>
          <w:sz w:val="10"/>
          <w:szCs w:val="16"/>
        </w:rPr>
        <w:t xml:space="preserve">This separation of theory and practice runs parallel to another split, namely, that of ethics and morals or, better put, of ethical theory and moral practice. Peirce denies that morality is subject to rationality and thinks that </w:t>
      </w:r>
      <w:r w:rsidRPr="0065012C">
        <w:rPr>
          <w:rStyle w:val="StyleUnderline"/>
          <w:szCs w:val="26"/>
          <w:highlight w:val="green"/>
        </w:rPr>
        <w:t>ethics</w:t>
      </w:r>
      <w:r w:rsidRPr="0065012C">
        <w:rPr>
          <w:b/>
          <w:sz w:val="26"/>
          <w:szCs w:val="26"/>
          <w:highlight w:val="green"/>
          <w:u w:val="single"/>
        </w:rPr>
        <w:t xml:space="preserve"> </w:t>
      </w:r>
      <w:r w:rsidRPr="0065012C">
        <w:rPr>
          <w:rStyle w:val="StyleUnderline"/>
          <w:szCs w:val="26"/>
          <w:highlight w:val="green"/>
        </w:rPr>
        <w:t>is</w:t>
      </w:r>
      <w:r w:rsidRPr="0065012C">
        <w:rPr>
          <w:b/>
          <w:sz w:val="26"/>
          <w:szCs w:val="26"/>
          <w:highlight w:val="green"/>
          <w:u w:val="single"/>
        </w:rPr>
        <w:t xml:space="preserve"> </w:t>
      </w:r>
      <w:r w:rsidRPr="0065012C">
        <w:rPr>
          <w:rStyle w:val="StyleUnderline"/>
          <w:szCs w:val="26"/>
          <w:highlight w:val="green"/>
        </w:rPr>
        <w:t>valuable</w:t>
      </w:r>
      <w:r w:rsidRPr="0068040D">
        <w:rPr>
          <w:sz w:val="10"/>
          <w:szCs w:val="16"/>
        </w:rPr>
        <w:t xml:space="preserve"> as a science in a broad sense. But he also regards ethics as a science which bears on human conduct only indirectly, </w:t>
      </w:r>
      <w:r w:rsidRPr="0065012C">
        <w:rPr>
          <w:rStyle w:val="StyleUnderline"/>
          <w:szCs w:val="26"/>
          <w:highlight w:val="green"/>
        </w:rPr>
        <w:t>through</w:t>
      </w:r>
      <w:r w:rsidRPr="0068040D">
        <w:rPr>
          <w:sz w:val="10"/>
          <w:szCs w:val="16"/>
        </w:rPr>
        <w:t xml:space="preserve"> the </w:t>
      </w:r>
      <w:r w:rsidRPr="0068040D">
        <w:rPr>
          <w:sz w:val="10"/>
        </w:rPr>
        <w:t>examination of past actions and the</w:t>
      </w:r>
      <w:r w:rsidRPr="0068040D">
        <w:rPr>
          <w:sz w:val="10"/>
          <w:szCs w:val="16"/>
        </w:rPr>
        <w:t xml:space="preserve"> </w:t>
      </w:r>
      <w:r w:rsidRPr="0065012C">
        <w:rPr>
          <w:rStyle w:val="StyleUnderline"/>
          <w:szCs w:val="26"/>
          <w:highlight w:val="green"/>
        </w:rPr>
        <w:t>self-correction</w:t>
      </w:r>
      <w:r w:rsidRPr="0068040D">
        <w:rPr>
          <w:sz w:val="10"/>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8040D">
        <w:rPr>
          <w:rStyle w:val="StyleUnderline"/>
          <w:szCs w:val="26"/>
        </w:rPr>
        <w:t>moral</w:t>
      </w:r>
      <w:r w:rsidRPr="0068040D">
        <w:rPr>
          <w:b/>
          <w:sz w:val="26"/>
          <w:szCs w:val="26"/>
          <w:u w:val="single"/>
        </w:rPr>
        <w:t xml:space="preserve"> </w:t>
      </w:r>
      <w:r w:rsidRPr="0068040D">
        <w:rPr>
          <w:rStyle w:val="StyleUnderline"/>
          <w:szCs w:val="26"/>
        </w:rPr>
        <w:t>inquiry</w:t>
      </w:r>
      <w:r w:rsidRPr="0068040D">
        <w:rPr>
          <w:b/>
          <w:sz w:val="26"/>
          <w:szCs w:val="26"/>
          <w:u w:val="single"/>
        </w:rPr>
        <w:t xml:space="preserve"> </w:t>
      </w:r>
      <w:r w:rsidRPr="0068040D">
        <w:rPr>
          <w:rStyle w:val="StyleUnderline"/>
          <w:szCs w:val="26"/>
        </w:rPr>
        <w:t>is</w:t>
      </w:r>
      <w:r w:rsidRPr="0068040D">
        <w:rPr>
          <w:b/>
          <w:sz w:val="26"/>
          <w:szCs w:val="26"/>
          <w:u w:val="single"/>
        </w:rPr>
        <w:t xml:space="preserve"> </w:t>
      </w:r>
      <w:r w:rsidRPr="0065012C">
        <w:rPr>
          <w:rStyle w:val="StyleUnderline"/>
          <w:szCs w:val="26"/>
          <w:highlight w:val="green"/>
        </w:rPr>
        <w:t>performed</w:t>
      </w:r>
      <w:r w:rsidRPr="0065012C">
        <w:rPr>
          <w:b/>
          <w:sz w:val="26"/>
          <w:szCs w:val="26"/>
          <w:highlight w:val="green"/>
          <w:u w:val="single"/>
        </w:rPr>
        <w:t xml:space="preserve"> </w:t>
      </w:r>
      <w:r w:rsidRPr="0065012C">
        <w:rPr>
          <w:rStyle w:val="StyleUnderline"/>
          <w:szCs w:val="26"/>
          <w:highlight w:val="green"/>
        </w:rPr>
        <w:t>in a deliberative</w:t>
      </w:r>
      <w:r w:rsidRPr="0065012C">
        <w:rPr>
          <w:b/>
          <w:sz w:val="26"/>
          <w:szCs w:val="26"/>
          <w:highlight w:val="green"/>
          <w:u w:val="single"/>
        </w:rPr>
        <w:t xml:space="preserve"> </w:t>
      </w:r>
      <w:r w:rsidRPr="0065012C">
        <w:rPr>
          <w:rStyle w:val="StyleUnderline"/>
          <w:szCs w:val="26"/>
          <w:highlight w:val="green"/>
        </w:rPr>
        <w:t>way</w:t>
      </w:r>
      <w:r w:rsidRPr="0065012C">
        <w:rPr>
          <w:b/>
          <w:sz w:val="26"/>
          <w:szCs w:val="26"/>
          <w:highlight w:val="green"/>
          <w:u w:val="single"/>
        </w:rPr>
        <w:t xml:space="preserve">, </w:t>
      </w:r>
      <w:r w:rsidRPr="0068040D">
        <w:rPr>
          <w:rStyle w:val="StyleUnderline"/>
          <w:szCs w:val="26"/>
        </w:rPr>
        <w:t>weighing</w:t>
      </w:r>
      <w:r w:rsidRPr="0068040D">
        <w:rPr>
          <w:sz w:val="10"/>
          <w:szCs w:val="16"/>
        </w:rPr>
        <w:t xml:space="preserve"> up </w:t>
      </w:r>
      <w:r w:rsidRPr="0068040D">
        <w:rPr>
          <w:rStyle w:val="StyleUnderline"/>
          <w:szCs w:val="26"/>
        </w:rPr>
        <w:t>argumentations</w:t>
      </w:r>
      <w:r w:rsidRPr="0068040D">
        <w:rPr>
          <w:sz w:val="10"/>
          <w:szCs w:val="16"/>
        </w:rPr>
        <w:t xml:space="preserve">, beliefs </w:t>
      </w:r>
      <w:r w:rsidRPr="0068040D">
        <w:rPr>
          <w:rStyle w:val="StyleUnderline"/>
          <w:szCs w:val="26"/>
        </w:rPr>
        <w:t>and</w:t>
      </w:r>
      <w:r w:rsidRPr="0068040D">
        <w:rPr>
          <w:b/>
          <w:sz w:val="26"/>
          <w:szCs w:val="26"/>
          <w:u w:val="single"/>
        </w:rPr>
        <w:t xml:space="preserve"> </w:t>
      </w:r>
      <w:r w:rsidRPr="0068040D">
        <w:rPr>
          <w:rStyle w:val="StyleUnderline"/>
          <w:szCs w:val="26"/>
        </w:rPr>
        <w:t>principles</w:t>
      </w:r>
      <w:r w:rsidRPr="0068040D">
        <w:rPr>
          <w:b/>
          <w:sz w:val="26"/>
          <w:szCs w:val="26"/>
          <w:u w:val="single"/>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comparing</w:t>
      </w:r>
      <w:r w:rsidRPr="0068040D">
        <w:rPr>
          <w:b/>
          <w:sz w:val="26"/>
          <w:szCs w:val="26"/>
          <w:u w:val="single"/>
        </w:rPr>
        <w:t xml:space="preserve"> </w:t>
      </w:r>
      <w:r w:rsidRPr="0068040D">
        <w:rPr>
          <w:rStyle w:val="StyleUnderline"/>
          <w:szCs w:val="26"/>
        </w:rPr>
        <w:t>them</w:t>
      </w:r>
      <w:r w:rsidRPr="0068040D">
        <w:rPr>
          <w:sz w:val="10"/>
          <w:szCs w:val="16"/>
        </w:rPr>
        <w:t xml:space="preserve"> either </w:t>
      </w:r>
      <w:r w:rsidRPr="0068040D">
        <w:rPr>
          <w:rStyle w:val="StyleUnderline"/>
          <w:szCs w:val="26"/>
        </w:rPr>
        <w:t>with</w:t>
      </w:r>
      <w:r w:rsidRPr="0068040D">
        <w:rPr>
          <w:sz w:val="10"/>
          <w:szCs w:val="16"/>
        </w:rPr>
        <w:t xml:space="preserve"> their probable or conceivable </w:t>
      </w:r>
      <w:r w:rsidRPr="0068040D">
        <w:rPr>
          <w:rStyle w:val="StyleUnderline"/>
          <w:szCs w:val="26"/>
        </w:rPr>
        <w:t>consequences</w:t>
      </w:r>
      <w:r w:rsidRPr="0068040D">
        <w:rPr>
          <w:sz w:val="10"/>
          <w:szCs w:val="16"/>
        </w:rPr>
        <w:t xml:space="preserve"> </w:t>
      </w:r>
      <w:r w:rsidRPr="0068040D">
        <w:rPr>
          <w:rStyle w:val="StyleUnderline"/>
          <w:szCs w:val="26"/>
        </w:rPr>
        <w:t>or</w:t>
      </w:r>
      <w:r w:rsidRPr="0068040D">
        <w:rPr>
          <w:sz w:val="10"/>
          <w:szCs w:val="16"/>
        </w:rPr>
        <w:t xml:space="preserve"> with lived as well as possible </w:t>
      </w:r>
      <w:r w:rsidRPr="0068040D">
        <w:rPr>
          <w:rStyle w:val="StyleUnderline"/>
          <w:szCs w:val="26"/>
        </w:rPr>
        <w:t>experiences</w:t>
      </w:r>
      <w:r w:rsidRPr="0068040D">
        <w:rPr>
          <w:b/>
          <w:sz w:val="26"/>
          <w:szCs w:val="26"/>
          <w:u w:val="single"/>
        </w:rPr>
        <w:t xml:space="preserve"> </w:t>
      </w:r>
      <w:r w:rsidRPr="0068040D">
        <w:rPr>
          <w:rStyle w:val="StyleUnderline"/>
          <w:szCs w:val="26"/>
        </w:rPr>
        <w:t>that</w:t>
      </w:r>
      <w:r w:rsidRPr="0068040D">
        <w:rPr>
          <w:b/>
          <w:sz w:val="10"/>
          <w:szCs w:val="26"/>
        </w:rPr>
        <w:t xml:space="preserve"> </w:t>
      </w:r>
      <w:r w:rsidRPr="0068040D">
        <w:rPr>
          <w:sz w:val="10"/>
          <w:szCs w:val="16"/>
        </w:rPr>
        <w:t xml:space="preserve">can be forceful or </w:t>
      </w:r>
      <w:r w:rsidRPr="0068040D">
        <w:rPr>
          <w:rStyle w:val="StyleUnderline"/>
          <w:szCs w:val="26"/>
        </w:rPr>
        <w:t>impinge</w:t>
      </w:r>
      <w:r w:rsidRPr="0068040D">
        <w:rPr>
          <w:b/>
          <w:sz w:val="10"/>
          <w:szCs w:val="26"/>
        </w:rPr>
        <w:t xml:space="preserve"> </w:t>
      </w:r>
      <w:r w:rsidRPr="0068040D">
        <w:rPr>
          <w:rStyle w:val="StyleUnderline"/>
          <w:szCs w:val="26"/>
        </w:rPr>
        <w:t>upon</w:t>
      </w:r>
      <w:r w:rsidRPr="0068040D">
        <w:rPr>
          <w:b/>
          <w:sz w:val="10"/>
          <w:szCs w:val="26"/>
        </w:rPr>
        <w:t xml:space="preserve"> </w:t>
      </w:r>
      <w:r w:rsidRPr="0068040D">
        <w:rPr>
          <w:rStyle w:val="StyleUnderline"/>
          <w:szCs w:val="26"/>
        </w:rPr>
        <w:t>the</w:t>
      </w:r>
      <w:r w:rsidRPr="0068040D">
        <w:rPr>
          <w:sz w:val="10"/>
          <w:szCs w:val="16"/>
        </w:rPr>
        <w:t xml:space="preserve"> deliberative </w:t>
      </w:r>
      <w:r w:rsidRPr="0068040D">
        <w:rPr>
          <w:rStyle w:val="StyleUnderline"/>
          <w:szCs w:val="26"/>
        </w:rPr>
        <w:t>subject</w:t>
      </w:r>
      <w:r w:rsidRPr="0068040D">
        <w:rPr>
          <w:sz w:val="10"/>
          <w:szCs w:val="16"/>
        </w:rPr>
        <w:t xml:space="preserve"> in such a way as to acquire the compulsory resistance due to reality. As Misak puts it succint- ly, “the practice of moral deliberation is responsive to experience, reason, argument, and thought experiments... </w:t>
      </w:r>
      <w:r w:rsidRPr="0065012C">
        <w:rPr>
          <w:rStyle w:val="StyleUnderline"/>
          <w:szCs w:val="26"/>
        </w:rPr>
        <w:t>Such</w:t>
      </w:r>
      <w:r w:rsidRPr="0065012C">
        <w:rPr>
          <w:b/>
          <w:sz w:val="26"/>
          <w:szCs w:val="26"/>
          <w:u w:val="single"/>
        </w:rPr>
        <w:t xml:space="preserve"> </w:t>
      </w:r>
      <w:r w:rsidRPr="0065012C">
        <w:rPr>
          <w:rStyle w:val="StyleUnderline"/>
          <w:szCs w:val="26"/>
        </w:rPr>
        <w:t>responsiveness</w:t>
      </w:r>
      <w:r w:rsidRPr="0065012C">
        <w:rPr>
          <w:b/>
          <w:sz w:val="26"/>
          <w:szCs w:val="26"/>
          <w:u w:val="single"/>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part</w:t>
      </w:r>
      <w:r w:rsidRPr="0065012C">
        <w:rPr>
          <w:b/>
          <w:sz w:val="26"/>
          <w:szCs w:val="26"/>
          <w:u w:val="single"/>
        </w:rPr>
        <w:t xml:space="preserve"> </w:t>
      </w:r>
      <w:r w:rsidRPr="0065012C">
        <w:rPr>
          <w:rStyle w:val="StyleUnderline"/>
          <w:szCs w:val="26"/>
        </w:rPr>
        <w:t>of</w:t>
      </w:r>
      <w:r w:rsidRPr="0068040D">
        <w:rPr>
          <w:b/>
          <w:sz w:val="10"/>
          <w:szCs w:val="26"/>
        </w:rPr>
        <w:t xml:space="preserve"> </w:t>
      </w:r>
      <w:r w:rsidRPr="0065012C">
        <w:rPr>
          <w:rStyle w:val="StyleUnderline"/>
          <w:szCs w:val="26"/>
        </w:rPr>
        <w:t>what</w:t>
      </w:r>
      <w:r w:rsidRPr="0065012C">
        <w:rPr>
          <w:b/>
          <w:sz w:val="26"/>
          <w:szCs w:val="26"/>
          <w:u w:val="single"/>
        </w:rPr>
        <w:t xml:space="preserve"> </w:t>
      </w:r>
      <w:r w:rsidRPr="0065012C">
        <w:rPr>
          <w:rStyle w:val="StyleUnderline"/>
          <w:szCs w:val="26"/>
        </w:rPr>
        <w:t>it</w:t>
      </w:r>
      <w:r w:rsidRPr="0068040D">
        <w:rPr>
          <w:b/>
          <w:sz w:val="10"/>
          <w:szCs w:val="26"/>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to</w:t>
      </w:r>
      <w:r w:rsidRPr="0065012C">
        <w:rPr>
          <w:b/>
          <w:sz w:val="26"/>
          <w:szCs w:val="26"/>
          <w:u w:val="single"/>
        </w:rPr>
        <w:t xml:space="preserve"> </w:t>
      </w:r>
      <w:r w:rsidRPr="0065012C">
        <w:rPr>
          <w:rStyle w:val="StyleUnderline"/>
          <w:szCs w:val="26"/>
        </w:rPr>
        <w:t>make</w:t>
      </w:r>
      <w:r w:rsidRPr="0065012C">
        <w:rPr>
          <w:b/>
          <w:sz w:val="26"/>
          <w:szCs w:val="26"/>
          <w:u w:val="single"/>
        </w:rPr>
        <w:t xml:space="preserve"> </w:t>
      </w:r>
      <w:r w:rsidRPr="0065012C">
        <w:rPr>
          <w:rStyle w:val="StyleUnderline"/>
          <w:szCs w:val="26"/>
        </w:rPr>
        <w:t>a moral decision</w:t>
      </w:r>
      <w:r w:rsidRPr="0068040D">
        <w:rPr>
          <w:sz w:val="10"/>
          <w:szCs w:val="16"/>
        </w:rPr>
        <w:t xml:space="preserve"> and part of what it is to try to live a moral life” (2000: 52)3. Likewise, </w:t>
      </w:r>
      <w:r w:rsidRPr="0065012C">
        <w:rPr>
          <w:rStyle w:val="StyleUnderline"/>
          <w:szCs w:val="26"/>
          <w:highlight w:val="green"/>
        </w:rPr>
        <w:t>this</w:t>
      </w:r>
      <w:r w:rsidRPr="0068040D">
        <w:rPr>
          <w:sz w:val="10"/>
          <w:szCs w:val="16"/>
        </w:rPr>
        <w:t xml:space="preserve"> same </w:t>
      </w:r>
      <w:r w:rsidRPr="0065012C">
        <w:rPr>
          <w:rStyle w:val="StyleUnderline"/>
          <w:szCs w:val="26"/>
          <w:highlight w:val="green"/>
        </w:rPr>
        <w:t>deliberative</w:t>
      </w:r>
      <w:r w:rsidRPr="0065012C">
        <w:rPr>
          <w:b/>
          <w:sz w:val="26"/>
          <w:szCs w:val="26"/>
          <w:highlight w:val="green"/>
          <w:u w:val="single"/>
        </w:rPr>
        <w:t xml:space="preserve"> </w:t>
      </w:r>
      <w:r w:rsidRPr="0065012C">
        <w:rPr>
          <w:rStyle w:val="StyleUnderline"/>
          <w:szCs w:val="26"/>
          <w:highlight w:val="green"/>
        </w:rPr>
        <w:t>activity</w:t>
      </w:r>
      <w:r w:rsidRPr="0065012C">
        <w:rPr>
          <w:b/>
          <w:sz w:val="26"/>
          <w:szCs w:val="26"/>
          <w:highlight w:val="green"/>
          <w:u w:val="single"/>
        </w:rPr>
        <w:t xml:space="preserve"> </w:t>
      </w:r>
      <w:r w:rsidRPr="0065012C">
        <w:rPr>
          <w:rStyle w:val="StyleUnderline"/>
          <w:szCs w:val="26"/>
          <w:highlight w:val="green"/>
        </w:rPr>
        <w:t>implies</w:t>
      </w:r>
      <w:r w:rsidRPr="0065012C">
        <w:rPr>
          <w:b/>
          <w:sz w:val="26"/>
          <w:szCs w:val="26"/>
          <w:highlight w:val="green"/>
          <w:u w:val="single"/>
        </w:rPr>
        <w:t xml:space="preserve"> </w:t>
      </w:r>
      <w:r w:rsidRPr="0065012C">
        <w:rPr>
          <w:rStyle w:val="StyleUnderline"/>
          <w:szCs w:val="26"/>
          <w:highlight w:val="green"/>
        </w:rPr>
        <w:t>an</w:t>
      </w:r>
      <w:r w:rsidRPr="0065012C">
        <w:rPr>
          <w:b/>
          <w:sz w:val="26"/>
          <w:szCs w:val="26"/>
          <w:highlight w:val="green"/>
          <w:u w:val="single"/>
        </w:rPr>
        <w:t xml:space="preserve"> </w:t>
      </w:r>
      <w:r w:rsidRPr="0065012C">
        <w:rPr>
          <w:rStyle w:val="StyleUnderline"/>
          <w:szCs w:val="26"/>
          <w:highlight w:val="green"/>
        </w:rPr>
        <w:t>effort</w:t>
      </w:r>
      <w:r w:rsidRPr="0065012C">
        <w:rPr>
          <w:b/>
          <w:sz w:val="26"/>
          <w:szCs w:val="26"/>
          <w:highlight w:val="green"/>
          <w:u w:val="single"/>
        </w:rPr>
        <w:t xml:space="preserve"> </w:t>
      </w:r>
      <w:r w:rsidRPr="0065012C">
        <w:rPr>
          <w:rStyle w:val="StyleUnderline"/>
          <w:szCs w:val="26"/>
          <w:highlight w:val="green"/>
        </w:rPr>
        <w:t>to</w:t>
      </w:r>
      <w:r w:rsidRPr="0065012C">
        <w:rPr>
          <w:b/>
          <w:sz w:val="26"/>
          <w:szCs w:val="26"/>
          <w:highlight w:val="green"/>
          <w:u w:val="single"/>
        </w:rPr>
        <w:t xml:space="preserve"> </w:t>
      </w:r>
      <w:r w:rsidRPr="0065012C">
        <w:rPr>
          <w:rStyle w:val="StyleUnderline"/>
          <w:szCs w:val="26"/>
          <w:highlight w:val="green"/>
        </w:rPr>
        <w:t>acquire</w:t>
      </w:r>
      <w:r w:rsidRPr="0065012C">
        <w:rPr>
          <w:b/>
          <w:sz w:val="26"/>
          <w:szCs w:val="26"/>
          <w:highlight w:val="green"/>
          <w:u w:val="single"/>
        </w:rPr>
        <w:t xml:space="preserve"> </w:t>
      </w:r>
      <w:r w:rsidRPr="0065012C">
        <w:rPr>
          <w:rStyle w:val="StyleUnderline"/>
          <w:szCs w:val="26"/>
          <w:highlight w:val="green"/>
        </w:rPr>
        <w:t>habits</w:t>
      </w:r>
      <w:r w:rsidRPr="0068040D">
        <w:rPr>
          <w:b/>
          <w:sz w:val="10"/>
          <w:szCs w:val="26"/>
        </w:rPr>
        <w:t>,</w:t>
      </w:r>
      <w:r w:rsidRPr="0068040D">
        <w:rPr>
          <w:sz w:val="10"/>
          <w:szCs w:val="16"/>
        </w:rPr>
        <w:t xml:space="preserve"> beliefs and principles </w:t>
      </w:r>
      <w:r w:rsidRPr="0065012C">
        <w:rPr>
          <w:rStyle w:val="StyleUnderline"/>
          <w:szCs w:val="26"/>
          <w:highlight w:val="green"/>
        </w:rPr>
        <w:t>that</w:t>
      </w:r>
      <w:r w:rsidRPr="0065012C">
        <w:rPr>
          <w:b/>
          <w:sz w:val="26"/>
          <w:szCs w:val="26"/>
          <w:highlight w:val="green"/>
          <w:u w:val="single"/>
        </w:rPr>
        <w:t xml:space="preserve"> </w:t>
      </w:r>
      <w:r w:rsidRPr="0065012C">
        <w:rPr>
          <w:rStyle w:val="StyleUnderline"/>
          <w:szCs w:val="26"/>
          <w:highlight w:val="green"/>
        </w:rPr>
        <w:t>contribute</w:t>
      </w:r>
      <w:r w:rsidRPr="0065012C">
        <w:rPr>
          <w:b/>
          <w:sz w:val="26"/>
          <w:szCs w:val="26"/>
          <w:highlight w:val="green"/>
          <w:u w:val="single"/>
        </w:rPr>
        <w:t xml:space="preserve"> </w:t>
      </w:r>
      <w:r w:rsidRPr="0065012C">
        <w:rPr>
          <w:rStyle w:val="StyleUnderline"/>
          <w:szCs w:val="26"/>
          <w:highlight w:val="green"/>
        </w:rPr>
        <w:t>to</w:t>
      </w:r>
      <w:r w:rsidRPr="0068040D">
        <w:rPr>
          <w:sz w:val="10"/>
          <w:szCs w:val="16"/>
        </w:rPr>
        <w:t xml:space="preserve"> a truly </w:t>
      </w:r>
      <w:r w:rsidRPr="0065012C">
        <w:rPr>
          <w:rStyle w:val="StyleUnderline"/>
          <w:szCs w:val="26"/>
          <w:highlight w:val="green"/>
        </w:rPr>
        <w:t>free</w:t>
      </w:r>
      <w:r w:rsidRPr="0065012C">
        <w:rPr>
          <w:b/>
          <w:sz w:val="26"/>
          <w:szCs w:val="26"/>
          <w:highlight w:val="green"/>
          <w:u w:val="single"/>
        </w:rPr>
        <w:t xml:space="preserve"> </w:t>
      </w:r>
      <w:r w:rsidRPr="0065012C">
        <w:rPr>
          <w:rStyle w:val="StyleUnderline"/>
          <w:szCs w:val="26"/>
          <w:highlight w:val="green"/>
        </w:rPr>
        <w:t>deliberation</w:t>
      </w:r>
      <w:r w:rsidRPr="0068040D">
        <w:rPr>
          <w:sz w:val="10"/>
          <w:szCs w:val="16"/>
        </w:rPr>
        <w:t xml:space="preserve"> 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 </w:t>
      </w:r>
      <w:r w:rsidRPr="0065012C">
        <w:rPr>
          <w:rStyle w:val="StyleUnderline"/>
          <w:szCs w:val="26"/>
          <w:highlight w:val="green"/>
        </w:rPr>
        <w:t>the</w:t>
      </w:r>
      <w:r w:rsidRPr="0065012C">
        <w:rPr>
          <w:b/>
          <w:sz w:val="26"/>
          <w:szCs w:val="26"/>
          <w:highlight w:val="green"/>
          <w:u w:val="single"/>
        </w:rPr>
        <w:t xml:space="preserve"> </w:t>
      </w:r>
      <w:r w:rsidRPr="0065012C">
        <w:rPr>
          <w:rStyle w:val="StyleUnderline"/>
          <w:szCs w:val="26"/>
          <w:highlight w:val="green"/>
        </w:rPr>
        <w:t>activity</w:t>
      </w:r>
      <w:r w:rsidRPr="0065012C">
        <w:rPr>
          <w:b/>
          <w:sz w:val="26"/>
          <w:szCs w:val="26"/>
          <w:highlight w:val="green"/>
          <w:u w:val="single"/>
        </w:rPr>
        <w:t xml:space="preserve"> </w:t>
      </w:r>
      <w:r w:rsidRPr="0065012C">
        <w:rPr>
          <w:rStyle w:val="StyleUnderline"/>
          <w:szCs w:val="26"/>
          <w:highlight w:val="green"/>
        </w:rPr>
        <w:t>takes</w:t>
      </w:r>
      <w:r w:rsidRPr="0068040D">
        <w:rPr>
          <w:sz w:val="10"/>
          <w:szCs w:val="16"/>
        </w:rPr>
        <w:t xml:space="preserve"> the </w:t>
      </w:r>
      <w:r w:rsidRPr="0065012C">
        <w:rPr>
          <w:rStyle w:val="StyleUnderline"/>
          <w:szCs w:val="26"/>
          <w:highlight w:val="green"/>
        </w:rPr>
        <w:t>form</w:t>
      </w:r>
      <w:r w:rsidRPr="0065012C">
        <w:rPr>
          <w:b/>
          <w:sz w:val="26"/>
          <w:szCs w:val="26"/>
          <w:highlight w:val="green"/>
          <w:u w:val="single"/>
        </w:rPr>
        <w:t xml:space="preserve"> </w:t>
      </w:r>
      <w:r w:rsidRPr="0065012C">
        <w:rPr>
          <w:rStyle w:val="StyleUnderline"/>
          <w:szCs w:val="26"/>
          <w:highlight w:val="green"/>
        </w:rPr>
        <w:t>of</w:t>
      </w:r>
      <w:r w:rsidRPr="0065012C">
        <w:rPr>
          <w:b/>
          <w:sz w:val="26"/>
          <w:szCs w:val="26"/>
          <w:highlight w:val="green"/>
          <w:u w:val="single"/>
        </w:rPr>
        <w:t xml:space="preserve"> </w:t>
      </w:r>
      <w:r w:rsidRPr="0065012C">
        <w:rPr>
          <w:rStyle w:val="StyleUnderline"/>
          <w:szCs w:val="26"/>
          <w:highlight w:val="green"/>
        </w:rPr>
        <w:t>experimentation</w:t>
      </w:r>
      <w:r w:rsidRPr="0068040D">
        <w:rPr>
          <w:sz w:val="10"/>
          <w:szCs w:val="16"/>
        </w:rPr>
        <w:t xml:space="preserve"> in the inner world; </w:t>
      </w:r>
      <w:r w:rsidRPr="0068040D">
        <w:rPr>
          <w:rStyle w:val="StyleUnderline"/>
          <w:szCs w:val="26"/>
        </w:rPr>
        <w:t>and</w:t>
      </w:r>
      <w:r w:rsidRPr="0068040D">
        <w:rPr>
          <w:sz w:val="10"/>
          <w:szCs w:val="16"/>
        </w:rPr>
        <w:t xml:space="preserve"> the conclusion (if it comes to a definite conclusion), is that under given conditions, the interpreter will have formed the habit of acting in a given way whenever he may desire a given kind of result. </w:t>
      </w:r>
      <w:r w:rsidRPr="0068040D">
        <w:rPr>
          <w:rStyle w:val="StyleUnderline"/>
          <w:szCs w:val="26"/>
        </w:rPr>
        <w:t>The</w:t>
      </w:r>
      <w:r w:rsidRPr="0068040D">
        <w:rPr>
          <w:sz w:val="10"/>
          <w:szCs w:val="16"/>
        </w:rPr>
        <w:t xml:space="preserve"> real and </w:t>
      </w:r>
      <w:r w:rsidRPr="0068040D">
        <w:rPr>
          <w:rStyle w:val="StyleUnderline"/>
          <w:szCs w:val="26"/>
        </w:rPr>
        <w:t>living</w:t>
      </w:r>
      <w:r w:rsidRPr="0068040D">
        <w:rPr>
          <w:sz w:val="10"/>
          <w:szCs w:val="16"/>
        </w:rPr>
        <w:t xml:space="preserve"> logical </w:t>
      </w:r>
      <w:r w:rsidRPr="0068040D">
        <w:rPr>
          <w:rStyle w:val="StyleUnderline"/>
          <w:szCs w:val="26"/>
        </w:rPr>
        <w:t>conclusion</w:t>
      </w:r>
      <w:r w:rsidRPr="0068040D">
        <w:rPr>
          <w:b/>
          <w:sz w:val="10"/>
          <w:szCs w:val="26"/>
        </w:rPr>
        <w:t xml:space="preserve"> </w:t>
      </w:r>
      <w:r w:rsidRPr="0068040D">
        <w:rPr>
          <w:rStyle w:val="StyleUnderline"/>
          <w:szCs w:val="26"/>
        </w:rPr>
        <w:t>is</w:t>
      </w:r>
      <w:r w:rsidRPr="0068040D">
        <w:rPr>
          <w:b/>
          <w:sz w:val="10"/>
          <w:szCs w:val="26"/>
        </w:rPr>
        <w:t xml:space="preserve"> </w:t>
      </w:r>
      <w:r w:rsidRPr="0068040D">
        <w:rPr>
          <w:sz w:val="10"/>
          <w:szCs w:val="16"/>
        </w:rPr>
        <w:t xml:space="preserve">that </w:t>
      </w:r>
      <w:r w:rsidRPr="0068040D">
        <w:rPr>
          <w:rStyle w:val="StyleUnderline"/>
          <w:szCs w:val="26"/>
        </w:rPr>
        <w:t>habit</w:t>
      </w:r>
      <w:r w:rsidRPr="0068040D">
        <w:rPr>
          <w:sz w:val="10"/>
          <w:szCs w:val="16"/>
        </w:rPr>
        <w:t xml:space="preserve"> (CP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63EE3D06" w14:textId="77777777" w:rsidR="00F3207F" w:rsidRPr="00A17E50" w:rsidRDefault="00F3207F" w:rsidP="00882808">
      <w:pPr>
        <w:rPr>
          <w:sz w:val="10"/>
          <w:szCs w:val="10"/>
        </w:rPr>
      </w:pPr>
    </w:p>
    <w:p w14:paraId="645A5A49" w14:textId="306FE9D5" w:rsidR="00882808" w:rsidRPr="00004AC0" w:rsidRDefault="00882808" w:rsidP="00882808">
      <w:pPr>
        <w:pStyle w:val="Heading4"/>
      </w:pPr>
      <w:r>
        <w:lastRenderedPageBreak/>
        <w:t>Additionally prefer</w:t>
      </w:r>
    </w:p>
    <w:p w14:paraId="7946A125" w14:textId="29D4ECB5" w:rsidR="00882808" w:rsidRDefault="00882808" w:rsidP="00882808">
      <w:pPr>
        <w:pStyle w:val="Heading4"/>
      </w:pPr>
      <w:r>
        <w:t xml:space="preserve">1] </w:t>
      </w:r>
      <w:r w:rsidRPr="00310BAC">
        <w:rPr>
          <w:u w:val="single"/>
        </w:rPr>
        <w:t>TJFS</w:t>
      </w:r>
      <w:r w:rsidR="00E85042">
        <w:rPr>
          <w:u w:val="single"/>
        </w:rPr>
        <w:t xml:space="preserve"> </w:t>
      </w:r>
      <w:r w:rsidR="00E85042" w:rsidRPr="00E85042">
        <w:t>for Non-extinction inten</w:t>
      </w:r>
      <w:r w:rsidR="00C30CB5">
        <w:t>t</w:t>
      </w:r>
      <w:r w:rsidR="00E85042" w:rsidRPr="00E85042">
        <w:t xml:space="preserve"> based frameworks </w:t>
      </w:r>
      <w:r>
        <w:t>- A</w:t>
      </w:r>
      <w:r w:rsidRPr="00310BAC">
        <w:t xml:space="preserve">] </w:t>
      </w:r>
      <w:r w:rsidRPr="00310BAC">
        <w:rPr>
          <w:u w:val="single"/>
        </w:rPr>
        <w:t>Inclusion</w:t>
      </w:r>
      <w:r w:rsidRPr="00310BAC">
        <w:t xml:space="preserve"> – </w:t>
      </w:r>
      <w:r>
        <w:t>Pragmatism</w:t>
      </w:r>
      <w:r w:rsidRPr="00310BAC">
        <w:t xml:space="preserve"> is a procedural for allowing </w:t>
      </w:r>
      <w:r>
        <w:t>a</w:t>
      </w:r>
      <w:r w:rsidRPr="00310BAC">
        <w:t>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25A10799" w14:textId="77777777" w:rsidR="00882808" w:rsidRDefault="00882808" w:rsidP="00882808">
      <w:pPr>
        <w:pStyle w:val="Heading4"/>
      </w:pPr>
      <w:r>
        <w:t>2</w:t>
      </w:r>
      <w:r w:rsidRPr="00173B38">
        <w:t>] Value – procedural</w:t>
      </w:r>
      <w:r>
        <w:t xml:space="preserve">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2DAD3580" w14:textId="77777777" w:rsidR="00882808" w:rsidRPr="00B56222" w:rsidRDefault="00882808" w:rsidP="00882808">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t xml:space="preserve">LaFollete 2K </w:t>
      </w:r>
      <w:r w:rsidRPr="00AD4023">
        <w:rPr>
          <w:rFonts w:cs="Calibri"/>
        </w:rPr>
        <w:br/>
      </w:r>
      <w:r w:rsidRPr="00AD4023">
        <w:rPr>
          <w:rFonts w:cs="Calibri"/>
          <w:b w:val="0"/>
          <w:sz w:val="18"/>
        </w:rPr>
        <w:t xml:space="preserve">"Pragmatic Ethics" </w:t>
      </w:r>
      <w:hyperlink r:id="rId24" w:history="1">
        <w:r w:rsidRPr="00AD4023">
          <w:rPr>
            <w:rFonts w:cs="Calibri"/>
            <w:b w:val="0"/>
            <w:sz w:val="18"/>
          </w:rPr>
          <w:t>Hugh LaFollette</w:t>
        </w:r>
      </w:hyperlink>
      <w:r w:rsidRPr="00AD4023">
        <w:rPr>
          <w:rFonts w:cs="Calibri"/>
          <w:b w:val="0"/>
          <w:sz w:val="18"/>
        </w:rPr>
        <w:t xml:space="preserve"> In </w:t>
      </w:r>
      <w:hyperlink r:id="rId25"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68EA3CD3" w14:textId="77777777" w:rsidR="00882808" w:rsidRPr="003069FE" w:rsidRDefault="00882808" w:rsidP="00882808">
      <w:pPr>
        <w:rPr>
          <w:sz w:val="12"/>
          <w:szCs w:val="26"/>
        </w:rPr>
      </w:pPr>
      <w:r w:rsidRPr="002A3492">
        <w:rPr>
          <w:sz w:val="12"/>
          <w:szCs w:val="26"/>
        </w:rPr>
        <w:t xml:space="preserve">Employs criteria, but is not criterial The previous discussions enable us to say more precisely why pragmatists reject a criterial view of morality. Pragmatism's core contention that </w:t>
      </w:r>
      <w:r w:rsidRPr="00F3167B">
        <w:rPr>
          <w:rStyle w:val="StyleUnderline"/>
          <w:sz w:val="26"/>
          <w:szCs w:val="26"/>
          <w:highlight w:val="green"/>
        </w:rPr>
        <w:t>practice</w:t>
      </w:r>
      <w:r w:rsidRPr="000E7A47">
        <w:rPr>
          <w:b/>
          <w:sz w:val="26"/>
          <w:szCs w:val="26"/>
          <w:u w:val="single"/>
        </w:rPr>
        <w:t xml:space="preserve"> </w:t>
      </w:r>
      <w:r w:rsidRPr="002A3492">
        <w:rPr>
          <w:sz w:val="12"/>
          <w:szCs w:val="26"/>
        </w:rPr>
        <w:t xml:space="preserve">is primary in philosophy </w:t>
      </w:r>
      <w:r w:rsidRPr="00F3167B">
        <w:rPr>
          <w:rStyle w:val="StyleUnderline"/>
          <w:sz w:val="26"/>
          <w:szCs w:val="26"/>
          <w:highlight w:val="green"/>
        </w:rPr>
        <w:t>rules</w:t>
      </w:r>
      <w:r w:rsidRPr="00F3167B">
        <w:rPr>
          <w:b/>
          <w:sz w:val="26"/>
          <w:szCs w:val="26"/>
          <w:highlight w:val="green"/>
          <w:u w:val="single"/>
        </w:rPr>
        <w:t xml:space="preserve"> </w:t>
      </w:r>
      <w:r w:rsidRPr="00F3167B">
        <w:rPr>
          <w:rStyle w:val="StyleUnderline"/>
          <w:sz w:val="26"/>
          <w:szCs w:val="26"/>
          <w:highlight w:val="green"/>
        </w:rPr>
        <w:t>out</w:t>
      </w:r>
      <w:r w:rsidRPr="000E7A47">
        <w:rPr>
          <w:b/>
          <w:sz w:val="26"/>
          <w:szCs w:val="26"/>
          <w:u w:val="single"/>
        </w:rPr>
        <w:t xml:space="preserve"> </w:t>
      </w:r>
      <w:r w:rsidRPr="002A3492">
        <w:rPr>
          <w:sz w:val="12"/>
          <w:szCs w:val="26"/>
        </w:rPr>
        <w:t xml:space="preserve">the hope of logically prior </w:t>
      </w:r>
      <w:r w:rsidRPr="00F3167B">
        <w:rPr>
          <w:rStyle w:val="StyleUnderline"/>
          <w:sz w:val="26"/>
          <w:szCs w:val="26"/>
          <w:highlight w:val="green"/>
        </w:rPr>
        <w:t>criteria</w:t>
      </w:r>
      <w:r w:rsidRPr="002A3492">
        <w:rPr>
          <w:sz w:val="12"/>
          <w:szCs w:val="26"/>
        </w:rPr>
        <w:t xml:space="preserve">. Any meaningful criteria evolve from our attempt to live morally – in deciding what is the best action in the circumstances.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discovered by pure reason, and they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fixed</w:t>
      </w:r>
      <w:r w:rsidRPr="002A3492">
        <w:rPr>
          <w:sz w:val="12"/>
          <w:szCs w:val="26"/>
        </w:rPr>
        <w:t xml:space="preserve">. As ends of action, they are always revisable. </w:t>
      </w:r>
      <w:r w:rsidRPr="00F3167B">
        <w:rPr>
          <w:rStyle w:val="StyleUnderline"/>
          <w:sz w:val="26"/>
          <w:szCs w:val="26"/>
          <w:highlight w:val="green"/>
        </w:rPr>
        <w:t>As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obtain</w:t>
      </w:r>
      <w:r w:rsidRPr="00F3167B">
        <w:rPr>
          <w:b/>
          <w:sz w:val="26"/>
          <w:szCs w:val="26"/>
          <w:highlight w:val="green"/>
          <w:u w:val="single"/>
        </w:rPr>
        <w:t xml:space="preserve"> </w:t>
      </w:r>
      <w:r w:rsidRPr="00F3167B">
        <w:rPr>
          <w:rStyle w:val="StyleUnderline"/>
          <w:sz w:val="26"/>
          <w:szCs w:val="26"/>
          <w:highlight w:val="green"/>
        </w:rPr>
        <w:t>new</w:t>
      </w:r>
      <w:r w:rsidRPr="00F3167B">
        <w:rPr>
          <w:b/>
          <w:sz w:val="26"/>
          <w:szCs w:val="26"/>
          <w:highlight w:val="green"/>
          <w:u w:val="single"/>
        </w:rPr>
        <w:t xml:space="preserve"> </w:t>
      </w:r>
      <w:r w:rsidRPr="00F3167B">
        <w:rPr>
          <w:rStyle w:val="StyleUnderline"/>
          <w:sz w:val="26"/>
          <w:szCs w:val="26"/>
          <w:highlight w:val="green"/>
        </w:rPr>
        <w:t>evidence</w:t>
      </w:r>
      <w:r w:rsidRPr="00F3167B">
        <w:rPr>
          <w:b/>
          <w:sz w:val="26"/>
          <w:szCs w:val="26"/>
          <w:highlight w:val="green"/>
          <w:u w:val="single"/>
        </w:rPr>
        <w:t xml:space="preserve"> </w:t>
      </w:r>
      <w:r w:rsidRPr="002A3492">
        <w:rPr>
          <w:sz w:val="12"/>
          <w:szCs w:val="26"/>
        </w:rPr>
        <w:t xml:space="preserve">about ourselves and our world, and as our worlds changes,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find</w:t>
      </w:r>
      <w:r w:rsidRPr="00F3167B">
        <w:rPr>
          <w:b/>
          <w:sz w:val="26"/>
          <w:szCs w:val="26"/>
          <w:highlight w:val="green"/>
          <w:u w:val="single"/>
        </w:rPr>
        <w:t xml:space="preserve"> </w:t>
      </w:r>
      <w:r w:rsidRPr="002A3492">
        <w:rPr>
          <w:sz w:val="12"/>
          <w:szCs w:val="26"/>
        </w:rPr>
        <w:t xml:space="preserve">that </w:t>
      </w:r>
      <w:r w:rsidRPr="00F3167B">
        <w:rPr>
          <w:rStyle w:val="StyleUnderline"/>
          <w:sz w:val="26"/>
          <w:szCs w:val="26"/>
          <w:highlight w:val="green"/>
        </w:rPr>
        <w:t>what</w:t>
      </w:r>
      <w:r w:rsidRPr="00F3167B">
        <w:rPr>
          <w:b/>
          <w:sz w:val="26"/>
          <w:szCs w:val="26"/>
          <w:highlight w:val="green"/>
          <w:u w:val="single"/>
        </w:rPr>
        <w:t xml:space="preserve"> </w:t>
      </w:r>
      <w:r w:rsidRPr="00F3167B">
        <w:rPr>
          <w:rStyle w:val="StyleUnderline"/>
          <w:sz w:val="26"/>
          <w:szCs w:val="26"/>
          <w:highlight w:val="green"/>
        </w:rPr>
        <w:t>was</w:t>
      </w:r>
      <w:r w:rsidRPr="00F3167B">
        <w:rPr>
          <w:b/>
          <w:sz w:val="26"/>
          <w:szCs w:val="26"/>
          <w:highlight w:val="green"/>
          <w:u w:val="single"/>
        </w:rPr>
        <w:t xml:space="preserve"> </w:t>
      </w:r>
      <w:r w:rsidRPr="00F3167B">
        <w:rPr>
          <w:rStyle w:val="StyleUnderline"/>
          <w:sz w:val="26"/>
          <w:szCs w:val="26"/>
          <w:highlight w:val="green"/>
        </w:rPr>
        <w:t>appropriate</w:t>
      </w:r>
      <w:r w:rsidRPr="00F3167B">
        <w:rPr>
          <w:b/>
          <w:sz w:val="26"/>
          <w:szCs w:val="26"/>
          <w:highlight w:val="green"/>
          <w:u w:val="single"/>
        </w:rPr>
        <w:t xml:space="preserve"> </w:t>
      </w:r>
      <w:r w:rsidRPr="002A3492">
        <w:rPr>
          <w:sz w:val="12"/>
          <w:szCs w:val="26"/>
        </w:rPr>
        <w:t xml:space="preserve">for the old environment </w:t>
      </w:r>
      <w:r w:rsidRPr="00F3167B">
        <w:rPr>
          <w:rStyle w:val="StyleUnderline"/>
          <w:sz w:val="26"/>
          <w:szCs w:val="26"/>
          <w:highlight w:val="green"/>
        </w:rPr>
        <w:t>may</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be</w:t>
      </w:r>
      <w:r w:rsidRPr="00F3167B">
        <w:rPr>
          <w:b/>
          <w:sz w:val="26"/>
          <w:szCs w:val="26"/>
          <w:highlight w:val="green"/>
          <w:u w:val="single"/>
        </w:rPr>
        <w:t xml:space="preserve"> </w:t>
      </w:r>
      <w:r w:rsidRPr="00F3167B">
        <w:rPr>
          <w:rStyle w:val="StyleUnderline"/>
          <w:sz w:val="26"/>
          <w:szCs w:val="26"/>
          <w:highlight w:val="green"/>
        </w:rPr>
        <w:t>conducive</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survival in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 xml:space="preserve">new </w:t>
      </w:r>
      <w:r w:rsidRPr="002A3492">
        <w:rPr>
          <w:sz w:val="12"/>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moral</w:t>
      </w:r>
      <w:r w:rsidRPr="00F3167B">
        <w:rPr>
          <w:b/>
          <w:sz w:val="26"/>
          <w:szCs w:val="26"/>
          <w:highlight w:val="green"/>
          <w:u w:val="single"/>
        </w:rPr>
        <w:t xml:space="preserve"> </w:t>
      </w:r>
      <w:r w:rsidRPr="00F3167B">
        <w:rPr>
          <w:rStyle w:val="StyleUnderline"/>
          <w:sz w:val="26"/>
          <w:szCs w:val="26"/>
          <w:highlight w:val="green"/>
        </w:rPr>
        <w:t>world</w:t>
      </w:r>
      <w:r w:rsidRPr="00F3167B">
        <w:rPr>
          <w:b/>
          <w:sz w:val="26"/>
          <w:szCs w:val="26"/>
          <w:highlight w:val="green"/>
          <w:u w:val="single"/>
        </w:rPr>
        <w:t xml:space="preserve"> </w:t>
      </w:r>
      <w:r w:rsidRPr="00F3167B">
        <w:rPr>
          <w:rStyle w:val="StyleUnderline"/>
          <w:sz w:val="26"/>
          <w:szCs w:val="26"/>
          <w:highlight w:val="green"/>
        </w:rPr>
        <w:t>is</w:t>
      </w:r>
      <w:r w:rsidRPr="00F3167B">
        <w:rPr>
          <w:b/>
          <w:sz w:val="26"/>
          <w:szCs w:val="26"/>
          <w:highlight w:val="green"/>
          <w:u w:val="single"/>
        </w:rPr>
        <w:t xml:space="preserve"> </w:t>
      </w:r>
      <w:r w:rsidRPr="00F3167B">
        <w:rPr>
          <w:rStyle w:val="StyleUnderline"/>
          <w:sz w:val="26"/>
          <w:szCs w:val="26"/>
          <w:highlight w:val="green"/>
        </w:rPr>
        <w:t>complex</w:t>
      </w:r>
      <w:r w:rsidRPr="00F3167B">
        <w:rPr>
          <w:b/>
          <w:sz w:val="26"/>
          <w:szCs w:val="26"/>
          <w:highlight w:val="green"/>
          <w:u w:val="single"/>
        </w:rPr>
        <w:t xml:space="preserve"> </w:t>
      </w:r>
      <w:r w:rsidRPr="00F3167B">
        <w:rPr>
          <w:rStyle w:val="StyleUnderline"/>
          <w:sz w:val="26"/>
          <w:szCs w:val="26"/>
          <w:highlight w:val="green"/>
        </w:rPr>
        <w:t>and</w:t>
      </w:r>
      <w:r w:rsidRPr="00F3167B">
        <w:rPr>
          <w:b/>
          <w:sz w:val="26"/>
          <w:szCs w:val="26"/>
          <w:highlight w:val="green"/>
          <w:u w:val="single"/>
        </w:rPr>
        <w:t xml:space="preserve"> </w:t>
      </w:r>
      <w:r w:rsidRPr="00F3167B">
        <w:rPr>
          <w:rStyle w:val="StyleUnderline"/>
          <w:sz w:val="26"/>
          <w:szCs w:val="26"/>
          <w:highlight w:val="green"/>
        </w:rPr>
        <w:t>changeable</w:t>
      </w:r>
      <w:r w:rsidRPr="00F3167B">
        <w:rPr>
          <w:b/>
          <w:sz w:val="26"/>
          <w:szCs w:val="26"/>
          <w:highlight w:val="green"/>
          <w:u w:val="single"/>
        </w:rPr>
        <w:t xml:space="preserve">. </w:t>
      </w:r>
      <w:r w:rsidRPr="00F3167B">
        <w:rPr>
          <w:rStyle w:val="StyleUnderline"/>
          <w:sz w:val="26"/>
          <w:szCs w:val="26"/>
          <w:highlight w:val="green"/>
        </w:rPr>
        <w:t>No</w:t>
      </w:r>
      <w:r w:rsidRPr="002A3492">
        <w:rPr>
          <w:sz w:val="12"/>
          <w:szCs w:val="26"/>
        </w:rPr>
        <w:t xml:space="preserve"> set of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could</w:t>
      </w:r>
      <w:r w:rsidRPr="00F3167B">
        <w:rPr>
          <w:b/>
          <w:sz w:val="26"/>
          <w:szCs w:val="26"/>
          <w:highlight w:val="green"/>
          <w:u w:val="single"/>
        </w:rPr>
        <w:t xml:space="preserve"> </w:t>
      </w:r>
      <w:r w:rsidRPr="00F3167B">
        <w:rPr>
          <w:rStyle w:val="StyleUnderline"/>
          <w:sz w:val="26"/>
          <w:szCs w:val="26"/>
          <w:highlight w:val="green"/>
        </w:rPr>
        <w:t>give</w:t>
      </w:r>
      <w:r w:rsidRPr="00F3167B">
        <w:rPr>
          <w:b/>
          <w:sz w:val="26"/>
          <w:szCs w:val="26"/>
          <w:highlight w:val="green"/>
          <w:u w:val="single"/>
        </w:rPr>
        <w:t xml:space="preserve"> </w:t>
      </w:r>
      <w:r w:rsidRPr="00F3167B">
        <w:rPr>
          <w:rStyle w:val="StyleUnderline"/>
          <w:sz w:val="26"/>
          <w:szCs w:val="26"/>
          <w:highlight w:val="green"/>
        </w:rPr>
        <w:t>us</w:t>
      </w:r>
      <w:r w:rsidRPr="00F3167B">
        <w:rPr>
          <w:b/>
          <w:sz w:val="26"/>
          <w:szCs w:val="26"/>
          <w:highlight w:val="green"/>
          <w:u w:val="single"/>
        </w:rPr>
        <w:t xml:space="preserve"> </w:t>
      </w:r>
      <w:r w:rsidRPr="00F3167B">
        <w:rPr>
          <w:rStyle w:val="StyleUnderline"/>
          <w:sz w:val="26"/>
          <w:szCs w:val="26"/>
          <w:highlight w:val="green"/>
        </w:rPr>
        <w:t>univocal</w:t>
      </w:r>
      <w:r w:rsidRPr="00F3167B">
        <w:rPr>
          <w:b/>
          <w:sz w:val="26"/>
          <w:szCs w:val="26"/>
          <w:highlight w:val="green"/>
          <w:u w:val="single"/>
        </w:rPr>
        <w:t xml:space="preserve"> </w:t>
      </w:r>
      <w:r w:rsidRPr="00F3167B">
        <w:rPr>
          <w:rStyle w:val="StyleUnderline"/>
          <w:sz w:val="26"/>
          <w:szCs w:val="26"/>
          <w:highlight w:val="green"/>
        </w:rPr>
        <w:t>answers</w:t>
      </w:r>
      <w:r w:rsidRPr="00F3167B">
        <w:rPr>
          <w:b/>
          <w:sz w:val="26"/>
          <w:szCs w:val="26"/>
          <w:highlight w:val="green"/>
          <w:u w:val="single"/>
        </w:rPr>
        <w:t xml:space="preserve"> </w:t>
      </w:r>
      <w:r w:rsidRPr="00F3167B">
        <w:rPr>
          <w:rStyle w:val="StyleUnderline"/>
          <w:sz w:val="26"/>
          <w:szCs w:val="26"/>
          <w:highlight w:val="green"/>
        </w:rPr>
        <w:t>about</w:t>
      </w:r>
      <w:r w:rsidRPr="00F3167B">
        <w:rPr>
          <w:b/>
          <w:sz w:val="26"/>
          <w:szCs w:val="26"/>
          <w:highlight w:val="green"/>
          <w:u w:val="single"/>
        </w:rPr>
        <w:t xml:space="preserve"> </w:t>
      </w:r>
      <w:r w:rsidRPr="00F3167B">
        <w:rPr>
          <w:rStyle w:val="StyleUnderline"/>
          <w:sz w:val="26"/>
          <w:szCs w:val="26"/>
          <w:highlight w:val="green"/>
        </w:rPr>
        <w:t>how</w:t>
      </w:r>
      <w:r w:rsidRPr="00F3167B">
        <w:rPr>
          <w:b/>
          <w:sz w:val="26"/>
          <w:szCs w:val="26"/>
          <w:highlight w:val="green"/>
          <w:u w:val="single"/>
        </w:rPr>
        <w:t xml:space="preserve"> </w:t>
      </w:r>
      <w:r w:rsidRPr="00F3167B">
        <w:rPr>
          <w:rStyle w:val="StyleUnderline"/>
          <w:sz w:val="26"/>
          <w:szCs w:val="26"/>
          <w:highlight w:val="green"/>
        </w:rPr>
        <w:t>we should behave in all circumstances</w:t>
      </w:r>
      <w:r w:rsidRPr="00F3167B">
        <w:rPr>
          <w:b/>
          <w:sz w:val="26"/>
          <w:szCs w:val="26"/>
          <w:highlight w:val="green"/>
          <w:u w:val="single"/>
        </w:rPr>
        <w:t>.</w:t>
      </w:r>
      <w:r w:rsidRPr="002A3492">
        <w:rPr>
          <w:sz w:val="12"/>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F3167B">
        <w:rPr>
          <w:rStyle w:val="StyleUnderline"/>
          <w:sz w:val="26"/>
          <w:szCs w:val="26"/>
          <w:highlight w:val="green"/>
        </w:rPr>
        <w:t>as</w:t>
      </w:r>
      <w:r w:rsidRPr="000E7A47">
        <w:rPr>
          <w:b/>
          <w:sz w:val="26"/>
          <w:szCs w:val="26"/>
          <w:u w:val="single"/>
        </w:rPr>
        <w:t xml:space="preserve"> </w:t>
      </w:r>
      <w:r w:rsidRPr="002A3492">
        <w:rPr>
          <w:sz w:val="12"/>
          <w:szCs w:val="26"/>
        </w:rPr>
        <w:t xml:space="preserve">our </w:t>
      </w:r>
      <w:r w:rsidRPr="00F3167B">
        <w:rPr>
          <w:rStyle w:val="StyleUnderline"/>
          <w:sz w:val="26"/>
          <w:szCs w:val="26"/>
          <w:highlight w:val="green"/>
        </w:rPr>
        <w:t>environments</w:t>
      </w:r>
      <w:r w:rsidRPr="00F3167B">
        <w:rPr>
          <w:b/>
          <w:sz w:val="26"/>
          <w:szCs w:val="26"/>
          <w:highlight w:val="green"/>
          <w:u w:val="single"/>
        </w:rPr>
        <w:t xml:space="preserve"> </w:t>
      </w:r>
      <w:r w:rsidRPr="00F3167B">
        <w:rPr>
          <w:rStyle w:val="StyleUnderline"/>
          <w:sz w:val="26"/>
          <w:szCs w:val="26"/>
          <w:highlight w:val="green"/>
        </w:rPr>
        <w:t>change</w:t>
      </w:r>
      <w:r w:rsidRPr="002A3492">
        <w:rPr>
          <w:sz w:val="12"/>
          <w:szCs w:val="26"/>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F3167B">
        <w:rPr>
          <w:rStyle w:val="StyleUnderline"/>
          <w:sz w:val="26"/>
          <w:szCs w:val="26"/>
          <w:highlight w:val="green"/>
        </w:rPr>
        <w:t>Pragmatic</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external rules we apply, but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tools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use</w:t>
      </w:r>
      <w:r w:rsidRPr="00F3167B">
        <w:rPr>
          <w:b/>
          <w:sz w:val="26"/>
          <w:szCs w:val="26"/>
          <w:highlight w:val="green"/>
          <w:u w:val="single"/>
        </w:rPr>
        <w:t xml:space="preserve"> </w:t>
      </w:r>
      <w:r w:rsidRPr="00F3167B">
        <w:rPr>
          <w:rStyle w:val="StyleUnderline"/>
          <w:sz w:val="26"/>
          <w:szCs w:val="26"/>
          <w:highlight w:val="green"/>
        </w:rPr>
        <w:t>in</w:t>
      </w:r>
      <w:r w:rsidRPr="00F3167B">
        <w:rPr>
          <w:b/>
          <w:sz w:val="26"/>
          <w:szCs w:val="26"/>
          <w:highlight w:val="green"/>
          <w:u w:val="single"/>
        </w:rPr>
        <w:t xml:space="preserve"> </w:t>
      </w:r>
      <w:r w:rsidRPr="00F3167B">
        <w:rPr>
          <w:rStyle w:val="StyleUnderline"/>
          <w:sz w:val="26"/>
          <w:szCs w:val="26"/>
          <w:highlight w:val="green"/>
        </w:rPr>
        <w:t>making</w:t>
      </w:r>
      <w:r w:rsidRPr="00F3167B">
        <w:rPr>
          <w:b/>
          <w:sz w:val="26"/>
          <w:szCs w:val="26"/>
          <w:highlight w:val="green"/>
          <w:u w:val="single"/>
        </w:rPr>
        <w:t xml:space="preserve"> </w:t>
      </w:r>
      <w:r w:rsidRPr="00F3167B">
        <w:rPr>
          <w:rStyle w:val="StyleUnderline"/>
          <w:sz w:val="26"/>
          <w:szCs w:val="26"/>
          <w:highlight w:val="green"/>
        </w:rPr>
        <w:t>informed</w:t>
      </w:r>
      <w:r w:rsidRPr="00F3167B">
        <w:rPr>
          <w:b/>
          <w:sz w:val="26"/>
          <w:szCs w:val="26"/>
          <w:highlight w:val="green"/>
          <w:u w:val="single"/>
        </w:rPr>
        <w:t xml:space="preserve"> </w:t>
      </w:r>
      <w:r w:rsidRPr="00F3167B">
        <w:rPr>
          <w:rStyle w:val="StyleUnderline"/>
          <w:sz w:val="26"/>
          <w:szCs w:val="26"/>
          <w:highlight w:val="green"/>
        </w:rPr>
        <w:t>judgements</w:t>
      </w:r>
      <w:r w:rsidRPr="002A3492">
        <w:rPr>
          <w:sz w:val="12"/>
          <w:szCs w:val="26"/>
        </w:rPr>
        <w:t xml:space="preserve">. They embody learning from previous action, they express our tentative efforts to isolate morally relevant features of those actions. These </w:t>
      </w:r>
      <w:r w:rsidRPr="00F3167B">
        <w:rPr>
          <w:rStyle w:val="StyleUnderline"/>
          <w:sz w:val="26"/>
          <w:szCs w:val="26"/>
          <w:highlight w:val="green"/>
        </w:rPr>
        <w:t>emergent</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can</w:t>
      </w:r>
      <w:r w:rsidRPr="00F3167B">
        <w:rPr>
          <w:b/>
          <w:sz w:val="26"/>
          <w:szCs w:val="26"/>
          <w:highlight w:val="green"/>
          <w:u w:val="single"/>
        </w:rPr>
        <w:t xml:space="preserve"> </w:t>
      </w:r>
      <w:r w:rsidRPr="00F3167B">
        <w:rPr>
          <w:rStyle w:val="StyleUnderline"/>
          <w:sz w:val="26"/>
          <w:szCs w:val="26"/>
          <w:highlight w:val="green"/>
        </w:rPr>
        <w:t>become</w:t>
      </w:r>
      <w:r w:rsidRPr="00F3167B">
        <w:rPr>
          <w:b/>
          <w:sz w:val="26"/>
          <w:szCs w:val="26"/>
          <w:highlight w:val="green"/>
          <w:u w:val="single"/>
        </w:rPr>
        <w:t xml:space="preserve"> </w:t>
      </w:r>
      <w:r w:rsidRPr="00F3167B">
        <w:rPr>
          <w:rStyle w:val="StyleUnderline"/>
          <w:sz w:val="26"/>
          <w:szCs w:val="26"/>
          <w:highlight w:val="green"/>
        </w:rPr>
        <w:t>integrated</w:t>
      </w:r>
      <w:r w:rsidRPr="000E7A47">
        <w:rPr>
          <w:b/>
          <w:sz w:val="26"/>
          <w:szCs w:val="26"/>
          <w:u w:val="single"/>
        </w:rPr>
        <w:t xml:space="preserve"> </w:t>
      </w:r>
      <w:r w:rsidRPr="00F3167B">
        <w:rPr>
          <w:rStyle w:val="StyleUnderline"/>
          <w:sz w:val="26"/>
          <w:szCs w:val="26"/>
          <w:highlight w:val="green"/>
        </w:rPr>
        <w:t>into our habits</w:t>
      </w:r>
      <w:r w:rsidRPr="00F3167B">
        <w:rPr>
          <w:b/>
          <w:sz w:val="26"/>
          <w:szCs w:val="26"/>
          <w:highlight w:val="green"/>
          <w:u w:val="single"/>
        </w:rPr>
        <w:t>,</w:t>
      </w:r>
      <w:r w:rsidRPr="002A3492">
        <w:rPr>
          <w:sz w:val="12"/>
          <w:szCs w:val="26"/>
        </w:rPr>
        <w:t xml:space="preserve"> thereby </w:t>
      </w:r>
      <w:r w:rsidRPr="00F3167B">
        <w:rPr>
          <w:rStyle w:val="StyleUnderline"/>
          <w:sz w:val="26"/>
          <w:szCs w:val="26"/>
          <w:highlight w:val="green"/>
        </w:rPr>
        <w:t>informing</w:t>
      </w:r>
      <w:r w:rsidRPr="000E7A47">
        <w:rPr>
          <w:b/>
          <w:sz w:val="26"/>
          <w:szCs w:val="26"/>
          <w:u w:val="single"/>
        </w:rPr>
        <w:t xml:space="preserve"> </w:t>
      </w:r>
      <w:r w:rsidRPr="002A3492">
        <w:rPr>
          <w:sz w:val="12"/>
          <w:szCs w:val="26"/>
        </w:rPr>
        <w:t xml:space="preserve">the </w:t>
      </w:r>
      <w:r w:rsidRPr="00F3167B">
        <w:rPr>
          <w:rStyle w:val="StyleUnderline"/>
          <w:sz w:val="26"/>
          <w:szCs w:val="26"/>
          <w:highlight w:val="green"/>
        </w:rPr>
        <w:t>ways</w:t>
      </w:r>
      <w:r w:rsidRPr="000E7A47">
        <w:rPr>
          <w:b/>
          <w:sz w:val="26"/>
          <w:szCs w:val="26"/>
          <w:u w:val="single"/>
        </w:rPr>
        <w:t xml:space="preserve"> </w:t>
      </w:r>
      <w:r w:rsidRPr="002A3492">
        <w:rPr>
          <w:sz w:val="12"/>
          <w:szCs w:val="26"/>
        </w:rPr>
        <w:t xml:space="preserve">that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react</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think about, and imagine </w:t>
      </w:r>
      <w:r w:rsidRPr="00F3167B">
        <w:rPr>
          <w:rStyle w:val="StyleUnderline"/>
          <w:sz w:val="26"/>
          <w:szCs w:val="26"/>
          <w:highlight w:val="green"/>
        </w:rPr>
        <w:t>our</w:t>
      </w:r>
      <w:r w:rsidRPr="00F3167B">
        <w:rPr>
          <w:b/>
          <w:sz w:val="26"/>
          <w:szCs w:val="26"/>
          <w:highlight w:val="green"/>
          <w:u w:val="single"/>
        </w:rPr>
        <w:t xml:space="preserve"> </w:t>
      </w:r>
      <w:r w:rsidRPr="00F3167B">
        <w:rPr>
          <w:rStyle w:val="StyleUnderline"/>
          <w:sz w:val="26"/>
          <w:szCs w:val="26"/>
          <w:highlight w:val="green"/>
        </w:rPr>
        <w:t>worlds</w:t>
      </w:r>
      <w:r w:rsidRPr="000E7A47">
        <w:rPr>
          <w:b/>
          <w:sz w:val="26"/>
          <w:szCs w:val="26"/>
          <w:u w:val="single"/>
        </w:rPr>
        <w:t xml:space="preserve"> </w:t>
      </w:r>
      <w:r w:rsidRPr="002A3492">
        <w:rPr>
          <w:sz w:val="12"/>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F3167B">
        <w:rPr>
          <w:rStyle w:val="StyleUnderline"/>
          <w:sz w:val="26"/>
          <w:szCs w:val="26"/>
          <w:highlight w:val="green"/>
        </w:rPr>
        <w:t>Other</w:t>
      </w:r>
      <w:r w:rsidRPr="00F3167B">
        <w:rPr>
          <w:b/>
          <w:sz w:val="26"/>
          <w:szCs w:val="26"/>
          <w:highlight w:val="green"/>
          <w:u w:val="single"/>
        </w:rPr>
        <w:t xml:space="preserve"> </w:t>
      </w:r>
      <w:r w:rsidRPr="002A3492">
        <w:rPr>
          <w:sz w:val="12"/>
          <w:szCs w:val="26"/>
        </w:rPr>
        <w:t xml:space="preserve">moral </w:t>
      </w:r>
      <w:r w:rsidRPr="00F3167B">
        <w:rPr>
          <w:rStyle w:val="StyleUnderline"/>
          <w:sz w:val="26"/>
          <w:szCs w:val="26"/>
          <w:highlight w:val="green"/>
        </w:rPr>
        <w:t>theories</w:t>
      </w:r>
      <w:r w:rsidRPr="00F3167B">
        <w:rPr>
          <w:b/>
          <w:sz w:val="26"/>
          <w:szCs w:val="26"/>
          <w:highlight w:val="green"/>
          <w:u w:val="single"/>
        </w:rPr>
        <w:t xml:space="preserve"> </w:t>
      </w:r>
      <w:r w:rsidRPr="00F3167B">
        <w:rPr>
          <w:rStyle w:val="StyleUnderline"/>
          <w:sz w:val="26"/>
          <w:szCs w:val="26"/>
          <w:highlight w:val="green"/>
        </w:rPr>
        <w:t>can</w:t>
      </w:r>
      <w:r w:rsidRPr="002A3492">
        <w:rPr>
          <w:sz w:val="12"/>
          <w:szCs w:val="26"/>
        </w:rPr>
        <w:t xml:space="preserve"> help us </w:t>
      </w:r>
      <w:r w:rsidRPr="00F3167B">
        <w:rPr>
          <w:rStyle w:val="StyleUnderline"/>
          <w:sz w:val="26"/>
          <w:szCs w:val="26"/>
          <w:highlight w:val="green"/>
        </w:rPr>
        <w:t>isolate</w:t>
      </w:r>
      <w:r w:rsidRPr="00F3167B">
        <w:rPr>
          <w:b/>
          <w:sz w:val="26"/>
          <w:szCs w:val="26"/>
          <w:highlight w:val="green"/>
          <w:u w:val="single"/>
        </w:rPr>
        <w:t xml:space="preserve"> </w:t>
      </w:r>
      <w:r w:rsidRPr="002A3492">
        <w:rPr>
          <w:sz w:val="12"/>
          <w:szCs w:val="26"/>
        </w:rPr>
        <w:t xml:space="preserve">(and habitually focus on) </w:t>
      </w:r>
      <w:r w:rsidRPr="00F3167B">
        <w:rPr>
          <w:rStyle w:val="StyleUnderline"/>
          <w:sz w:val="26"/>
          <w:szCs w:val="26"/>
          <w:highlight w:val="green"/>
        </w:rPr>
        <w:t>morally</w:t>
      </w:r>
      <w:r w:rsidRPr="00F3167B">
        <w:rPr>
          <w:b/>
          <w:sz w:val="26"/>
          <w:szCs w:val="26"/>
          <w:highlight w:val="green"/>
          <w:u w:val="single"/>
        </w:rPr>
        <w:t xml:space="preserve"> </w:t>
      </w:r>
      <w:r w:rsidRPr="00F3167B">
        <w:rPr>
          <w:rStyle w:val="StyleUnderline"/>
          <w:sz w:val="26"/>
          <w:szCs w:val="26"/>
          <w:highlight w:val="green"/>
        </w:rPr>
        <w:t>relevant</w:t>
      </w:r>
      <w:r w:rsidRPr="00F3167B">
        <w:rPr>
          <w:b/>
          <w:sz w:val="26"/>
          <w:szCs w:val="26"/>
          <w:highlight w:val="green"/>
          <w:u w:val="single"/>
        </w:rPr>
        <w:t xml:space="preserve"> </w:t>
      </w:r>
      <w:r w:rsidRPr="00F3167B">
        <w:rPr>
          <w:rStyle w:val="StyleUnderline"/>
          <w:sz w:val="26"/>
          <w:szCs w:val="26"/>
          <w:highlight w:val="green"/>
        </w:rPr>
        <w:t>features</w:t>
      </w:r>
      <w:r w:rsidRPr="00F3167B">
        <w:rPr>
          <w:b/>
          <w:sz w:val="26"/>
          <w:szCs w:val="26"/>
          <w:highlight w:val="green"/>
          <w:u w:val="single"/>
        </w:rPr>
        <w:t xml:space="preserve"> </w:t>
      </w:r>
      <w:r w:rsidRPr="002A3492">
        <w:rPr>
          <w:sz w:val="12"/>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2A3492">
        <w:rPr>
          <w:sz w:val="12"/>
        </w:rPr>
        <w:t xml:space="preserve">The pragmatist absorbs these insights into her habits, and thereby shapes how she habitually responds, </w:t>
      </w:r>
      <w:r w:rsidRPr="002A3492">
        <w:rPr>
          <w:sz w:val="12"/>
          <w:szCs w:val="26"/>
        </w:rPr>
        <w:t xml:space="preserve">and how she habitually deliberates when deliberation is required. This also explains why criterial </w:t>
      </w:r>
      <w:r w:rsidRPr="002A3492">
        <w:rPr>
          <w:sz w:val="12"/>
          <w:szCs w:val="26"/>
        </w:rPr>
        <w:lastRenderedPageBreak/>
        <w:t>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w:t>
      </w:r>
      <w:r>
        <w:rPr>
          <w:sz w:val="12"/>
          <w:szCs w:val="26"/>
        </w:rPr>
        <w:t>y.</w:t>
      </w:r>
    </w:p>
    <w:p w14:paraId="7D2C55DF" w14:textId="77777777" w:rsidR="00882808" w:rsidRDefault="00882808" w:rsidP="00882808">
      <w:pPr>
        <w:pStyle w:val="Heading4"/>
      </w:pPr>
      <w:r>
        <w:t>4</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28E74972" w14:textId="42FFA8B3" w:rsidR="00882808" w:rsidRDefault="00882808" w:rsidP="00882808">
      <w:pPr>
        <w:pStyle w:val="Heading4"/>
      </w:pPr>
      <w:r>
        <w:rPr>
          <w:rStyle w:val="Style13ptBold"/>
          <w:b/>
        </w:rPr>
        <w:t>5</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547B1CD3" w14:textId="09DE9C26" w:rsidR="00F3207F" w:rsidRDefault="00F3207F" w:rsidP="00F3207F">
      <w:pPr>
        <w:pStyle w:val="Heading4"/>
      </w:pPr>
      <w:r>
        <w:t xml:space="preserve">6]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64F7ACEC" w14:textId="120DBA86" w:rsidR="00F3207F" w:rsidRPr="00F3207F" w:rsidRDefault="00F3207F" w:rsidP="00F3207F"/>
    <w:p w14:paraId="4BF95096" w14:textId="77777777" w:rsidR="00882808" w:rsidRPr="008A6093" w:rsidRDefault="00882808" w:rsidP="00882808"/>
    <w:p w14:paraId="369570D8" w14:textId="77777777" w:rsidR="00882808" w:rsidRDefault="00882808" w:rsidP="00882808">
      <w:pPr>
        <w:pStyle w:val="Heading3"/>
      </w:pPr>
      <w:r w:rsidRPr="003F1001">
        <w:lastRenderedPageBreak/>
        <w:t xml:space="preserve">1AC </w:t>
      </w:r>
      <w:r>
        <w:t>–</w:t>
      </w:r>
      <w:r w:rsidRPr="003F1001">
        <w:t xml:space="preserve"> Offense</w:t>
      </w:r>
    </w:p>
    <w:p w14:paraId="45E543FB" w14:textId="2B8D59C7" w:rsidR="00882808" w:rsidRPr="007F3FA1" w:rsidRDefault="00882808" w:rsidP="00882808">
      <w:pPr>
        <w:pStyle w:val="Heading4"/>
      </w:pPr>
      <w:r>
        <w:t xml:space="preserve">The negative and I affirm the Plan - </w:t>
      </w:r>
      <w:r w:rsidRPr="007F3FA1">
        <w:t>Private entities ought not appropriate lunar heritage sites</w:t>
      </w:r>
      <w:r>
        <w:t xml:space="preserve"> – we’ve inserted a unified solvency advocate in the doc</w:t>
      </w:r>
    </w:p>
    <w:p w14:paraId="076DD3F2" w14:textId="77777777" w:rsidR="00882808" w:rsidRDefault="00882808" w:rsidP="00882808">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1E16ECF5" w14:textId="0EB7D769" w:rsidR="00882808" w:rsidRDefault="00882808" w:rsidP="00882808">
      <w:pPr>
        <w:rPr>
          <w:rStyle w:val="Emphasis"/>
        </w:rPr>
      </w:pPr>
      <w:r w:rsidRPr="008532F8">
        <w:rPr>
          <w:rStyle w:val="StyleUnderline"/>
        </w:rPr>
        <w:t xml:space="preserve">The </w:t>
      </w:r>
      <w:r w:rsidRPr="00701678">
        <w:rPr>
          <w:rStyle w:val="Emphasis"/>
          <w:highlight w:val="green"/>
        </w:rPr>
        <w:t>issue of</w:t>
      </w:r>
      <w:r w:rsidRPr="00AC61A7">
        <w:rPr>
          <w:rStyle w:val="Emphasis"/>
        </w:rPr>
        <w:t xml:space="preserve"> humanity’s cultural </w:t>
      </w:r>
      <w:r w:rsidRPr="00701678">
        <w:rPr>
          <w:rStyle w:val="Emphasis"/>
          <w:highlight w:val="green"/>
        </w:rPr>
        <w:t xml:space="preserve">heritage in space </w:t>
      </w:r>
      <w:r w:rsidRPr="00AC61A7">
        <w:rPr>
          <w:rStyle w:val="Emphasis"/>
          <w:bdr w:val="single" w:sz="18" w:space="0" w:color="auto"/>
        </w:rPr>
        <w:t xml:space="preserve">has </w:t>
      </w:r>
      <w:r w:rsidRPr="00701678">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701678">
        <w:rPr>
          <w:rStyle w:val="Emphasis"/>
          <w:highlight w:val="green"/>
        </w:rPr>
        <w:t>no international agreements</w:t>
      </w:r>
      <w:r w:rsidRPr="00AC61A7">
        <w:rPr>
          <w:rStyle w:val="StyleUnderline"/>
        </w:rPr>
        <w:t xml:space="preserve"> </w:t>
      </w:r>
      <w:r w:rsidRPr="00AC61A7">
        <w:rPr>
          <w:rStyle w:val="Emphasis"/>
        </w:rPr>
        <w:t xml:space="preserve">specifically </w:t>
      </w:r>
      <w:r w:rsidRPr="00701678">
        <w:rPr>
          <w:rStyle w:val="Emphasis"/>
          <w:highlight w:val="green"/>
        </w:rPr>
        <w:t>addressing it.</w:t>
      </w:r>
      <w:r w:rsidRPr="00701678">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701678">
        <w:rPr>
          <w:rStyle w:val="Emphasis"/>
          <w:highlight w:val="green"/>
        </w:rPr>
        <w:t>NASA</w:t>
      </w:r>
      <w:r w:rsidRPr="00701678">
        <w:rPr>
          <w:rStyle w:val="StyleUnderline"/>
          <w:highlight w:val="green"/>
        </w:rPr>
        <w:t xml:space="preserve"> </w:t>
      </w:r>
      <w:r w:rsidRPr="008532F8">
        <w:rPr>
          <w:rStyle w:val="StyleUnderline"/>
        </w:rPr>
        <w:t xml:space="preserve">has </w:t>
      </w:r>
      <w:r w:rsidRPr="00701678">
        <w:rPr>
          <w:rStyle w:val="Emphasis"/>
          <w:highlight w:val="green"/>
        </w:rPr>
        <w:t>promulgated</w:t>
      </w:r>
      <w:r w:rsidRPr="00701678">
        <w:rPr>
          <w:rStyle w:val="StyleUnderline"/>
          <w:highlight w:val="green"/>
        </w:rPr>
        <w:t xml:space="preserve"> </w:t>
      </w:r>
      <w:r w:rsidRPr="008532F8">
        <w:rPr>
          <w:rStyle w:val="StyleUnderline"/>
        </w:rPr>
        <w:t xml:space="preserve">their </w:t>
      </w:r>
      <w:r w:rsidRPr="00701678">
        <w:rPr>
          <w:rStyle w:val="Emphasis"/>
          <w:highlight w:val="green"/>
        </w:rPr>
        <w:t>recommendations</w:t>
      </w:r>
      <w:r w:rsidRPr="00701678">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701678">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701678">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701678">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701678">
        <w:rPr>
          <w:rStyle w:val="Emphasis"/>
          <w:highlight w:val="green"/>
        </w:rPr>
        <w:t>corporations</w:t>
      </w:r>
      <w:r w:rsidRPr="00701678">
        <w:rPr>
          <w:rStyle w:val="StyleUnderline"/>
          <w:highlight w:val="green"/>
        </w:rPr>
        <w:t xml:space="preserve"> </w:t>
      </w:r>
      <w:r w:rsidRPr="00701678">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701678">
        <w:rPr>
          <w:rStyle w:val="Emphasis"/>
          <w:highlight w:val="green"/>
        </w:rPr>
        <w:t xml:space="preserve">Tourists </w:t>
      </w:r>
      <w:r w:rsidRPr="00AC61A7">
        <w:rPr>
          <w:rStyle w:val="Emphasis"/>
        </w:rPr>
        <w:t xml:space="preserve">may </w:t>
      </w:r>
      <w:r w:rsidRPr="00701678">
        <w:rPr>
          <w:rStyle w:val="Emphasis"/>
          <w:highlight w:val="green"/>
        </w:rPr>
        <w:t>disrupt sites</w:t>
      </w:r>
      <w:r w:rsidRPr="00701678">
        <w:rPr>
          <w:rStyle w:val="StyleUnderline"/>
          <w:highlight w:val="green"/>
        </w:rPr>
        <w:t xml:space="preserve"> </w:t>
      </w:r>
      <w:r w:rsidRPr="008532F8">
        <w:rPr>
          <w:rStyle w:val="StyleUnderline"/>
        </w:rPr>
        <w:t xml:space="preserve">with careless expeditions and </w:t>
      </w:r>
      <w:r w:rsidRPr="00701678">
        <w:rPr>
          <w:rStyle w:val="Emphasis"/>
          <w:highlight w:val="green"/>
        </w:rPr>
        <w:t xml:space="preserve">landing sites may be desecrated so </w:t>
      </w:r>
      <w:r w:rsidRPr="00701678">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701678">
        <w:rPr>
          <w:rStyle w:val="Emphasis"/>
          <w:highlight w:val="green"/>
        </w:rPr>
        <w:t>While national heritage legislation can protect</w:t>
      </w:r>
      <w:r w:rsidRPr="00701678">
        <w:rPr>
          <w:rStyle w:val="StyleUnderline"/>
          <w:highlight w:val="green"/>
        </w:rPr>
        <w:t xml:space="preserve"> </w:t>
      </w:r>
      <w:r w:rsidRPr="008532F8">
        <w:rPr>
          <w:rStyle w:val="StyleUnderline"/>
        </w:rPr>
        <w:t xml:space="preserve">space artifacts </w:t>
      </w:r>
      <w:r w:rsidRPr="00701678">
        <w:rPr>
          <w:rStyle w:val="Emphasis"/>
          <w:highlight w:val="green"/>
        </w:rPr>
        <w:t xml:space="preserve">from </w:t>
      </w:r>
      <w:r w:rsidRPr="00A818DB">
        <w:rPr>
          <w:rStyle w:val="Emphasis"/>
        </w:rPr>
        <w:t xml:space="preserve">citizens of </w:t>
      </w:r>
      <w:r w:rsidRPr="00701678">
        <w:rPr>
          <w:rStyle w:val="Emphasis"/>
          <w:highlight w:val="green"/>
        </w:rPr>
        <w:t>their own countries</w:t>
      </w:r>
      <w:r w:rsidRPr="008532F8">
        <w:rPr>
          <w:rStyle w:val="StyleUnderline"/>
        </w:rPr>
        <w:t xml:space="preserve">, there is currently </w:t>
      </w:r>
      <w:r w:rsidRPr="00701678">
        <w:rPr>
          <w:rStyle w:val="Emphasis"/>
          <w:highlight w:val="green"/>
        </w:rPr>
        <w:t>no</w:t>
      </w:r>
      <w:r w:rsidRPr="00701678">
        <w:rPr>
          <w:rStyle w:val="StyleUnderline"/>
          <w:highlight w:val="green"/>
        </w:rPr>
        <w:t xml:space="preserve"> </w:t>
      </w:r>
      <w:r w:rsidRPr="008532F8">
        <w:rPr>
          <w:rStyle w:val="StyleUnderline"/>
        </w:rPr>
        <w:t xml:space="preserve">effective </w:t>
      </w:r>
      <w:r w:rsidRPr="00701678">
        <w:rPr>
          <w:rStyle w:val="Emphasis"/>
          <w:highlight w:val="green"/>
        </w:rPr>
        <w:t>means</w:t>
      </w:r>
      <w:r w:rsidRPr="00701678">
        <w:rPr>
          <w:rStyle w:val="StyleUnderline"/>
          <w:highlight w:val="green"/>
        </w:rPr>
        <w:t xml:space="preserve"> </w:t>
      </w:r>
      <w:r w:rsidRPr="008532F8">
        <w:rPr>
          <w:rStyle w:val="StyleUnderline"/>
        </w:rPr>
        <w:t xml:space="preserve">in the present space law regime by </w:t>
      </w:r>
      <w:r w:rsidRPr="00701678">
        <w:rPr>
          <w:rStyle w:val="Emphasis"/>
          <w:highlight w:val="green"/>
        </w:rPr>
        <w:t>which</w:t>
      </w:r>
      <w:r w:rsidRPr="00701678">
        <w:rPr>
          <w:rStyle w:val="StyleUnderline"/>
          <w:highlight w:val="green"/>
        </w:rPr>
        <w:t xml:space="preserve"> </w:t>
      </w:r>
      <w:r w:rsidRPr="008532F8">
        <w:rPr>
          <w:rStyle w:val="StyleUnderline"/>
        </w:rPr>
        <w:t xml:space="preserve">a </w:t>
      </w:r>
      <w:r w:rsidRPr="00701678">
        <w:rPr>
          <w:rStyle w:val="Emphasis"/>
          <w:highlight w:val="green"/>
        </w:rPr>
        <w:t xml:space="preserve">country can protect </w:t>
      </w:r>
      <w:r w:rsidRPr="00701678">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701678">
        <w:rPr>
          <w:rStyle w:val="Emphasis"/>
          <w:highlight w:val="green"/>
        </w:rPr>
        <w:t>solution</w:t>
      </w:r>
      <w:r w:rsidRPr="00701678">
        <w:rPr>
          <w:rStyle w:val="StyleUnderline"/>
          <w:highlight w:val="green"/>
        </w:rPr>
        <w:t xml:space="preserve"> </w:t>
      </w:r>
      <w:r w:rsidRPr="008532F8">
        <w:rPr>
          <w:rStyle w:val="StyleUnderline"/>
        </w:rPr>
        <w:t xml:space="preserve">is </w:t>
      </w:r>
      <w:r w:rsidRPr="00701678">
        <w:rPr>
          <w:rStyle w:val="Emphasis"/>
          <w:highlight w:val="green"/>
        </w:rPr>
        <w:t>needed to prevent</w:t>
      </w:r>
      <w:r w:rsidRPr="00701678">
        <w:rPr>
          <w:rStyle w:val="StyleUnderline"/>
          <w:highlight w:val="green"/>
        </w:rPr>
        <w:t xml:space="preserve"> </w:t>
      </w:r>
      <w:r w:rsidRPr="008532F8">
        <w:rPr>
          <w:rStyle w:val="StyleUnderline"/>
        </w:rPr>
        <w:t xml:space="preserve">the damage, destruction, loss, or </w:t>
      </w:r>
      <w:r w:rsidRPr="00701678">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701678">
        <w:rPr>
          <w:rStyle w:val="Emphasis"/>
          <w:highlight w:val="green"/>
          <w:bdr w:val="single" w:sz="18" w:space="0" w:color="auto"/>
        </w:rPr>
        <w:t>cultural heritage in space</w:t>
      </w:r>
      <w:r w:rsidRPr="00A818DB">
        <w:rPr>
          <w:rStyle w:val="Emphasis"/>
        </w:rPr>
        <w:t>.</w:t>
      </w:r>
    </w:p>
    <w:p w14:paraId="3DCF920A" w14:textId="77777777" w:rsidR="00882808" w:rsidRPr="00882808" w:rsidRDefault="00882808" w:rsidP="00882808">
      <w:pPr>
        <w:rPr>
          <w:b/>
          <w:iCs/>
          <w:highlight w:val="green"/>
          <w:u w:val="single"/>
          <w:bdr w:val="single" w:sz="8" w:space="0" w:color="auto"/>
        </w:rPr>
      </w:pPr>
    </w:p>
    <w:p w14:paraId="708D285A" w14:textId="77777777" w:rsidR="00882808" w:rsidRPr="002B22B2" w:rsidRDefault="00882808" w:rsidP="00882808">
      <w:pPr>
        <w:pStyle w:val="Heading4"/>
        <w:rPr>
          <w:shd w:val="clear" w:color="auto" w:fill="FFFFFF"/>
        </w:rPr>
      </w:pPr>
      <w:r w:rsidRPr="00F72822">
        <w:lastRenderedPageBreak/>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7251EB1F" w14:textId="77777777" w:rsidR="00882808" w:rsidRPr="007D7BB6" w:rsidRDefault="00882808" w:rsidP="00882808">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4BB5E9CA" w14:textId="77777777" w:rsidR="00882808" w:rsidRDefault="00882808" w:rsidP="00882808">
      <w:r w:rsidRPr="00A27210">
        <w:rPr>
          <w:rStyle w:val="Style13ptBold"/>
        </w:rPr>
        <w:t>Stockwell 20</w:t>
      </w:r>
      <w:r>
        <w:t xml:space="preserve"> [Samuel Stockwell (</w:t>
      </w:r>
      <w:r w:rsidRPr="00236B01">
        <w:t>Research Project Manager, the Annenberg Institute at Brown University</w:t>
      </w:r>
      <w:r>
        <w:t xml:space="preserve">). “Legal ‘Black Holes’ in Outer Space: The Regulation of Private Space Companies”. E-International Relations. </w:t>
      </w:r>
      <w:r w:rsidRPr="004B6F33">
        <w:t>Jul 20 2020</w:t>
      </w:r>
      <w:r>
        <w:t xml:space="preserve">. Accessed 12/7/21. </w:t>
      </w:r>
      <w:hyperlink r:id="rId26" w:history="1">
        <w:r w:rsidRPr="001A710E">
          <w:rPr>
            <w:rStyle w:val="Hyperlink"/>
          </w:rPr>
          <w:t>https://www.e-ir.info/2020/07/20/legal-black-holes-in-outer-space-the-regulation-of-private-space-companies/</w:t>
        </w:r>
      </w:hyperlink>
      <w:r>
        <w:rPr>
          <w:rStyle w:val="Hyperlink"/>
        </w:rPr>
        <w:t xml:space="preserve"> //Xu]</w:t>
      </w:r>
    </w:p>
    <w:p w14:paraId="1CD6C905" w14:textId="77777777" w:rsidR="00882808" w:rsidRDefault="00882808" w:rsidP="00882808">
      <w:pPr>
        <w:rPr>
          <w:sz w:val="16"/>
        </w:rPr>
      </w:pPr>
      <w:r w:rsidRPr="00167FAC">
        <w:rPr>
          <w:rStyle w:val="Emphasis"/>
        </w:rPr>
        <w:t xml:space="preserve">The US government’s support for </w:t>
      </w:r>
      <w:r w:rsidRPr="00E20E77">
        <w:rPr>
          <w:rStyle w:val="Emphasis"/>
          <w:highlight w:val="green"/>
        </w:rPr>
        <w:t>private space companies</w:t>
      </w:r>
      <w:r w:rsidRPr="00167FAC">
        <w:rPr>
          <w:rStyle w:val="Emphasis"/>
        </w:rPr>
        <w:t xml:space="preserve"> is also likely to lead to the </w:t>
      </w:r>
      <w:r w:rsidRPr="00E20E77">
        <w:rPr>
          <w:rStyle w:val="Emphasis"/>
          <w:highlight w:val="green"/>
        </w:rPr>
        <w:t>reinforce</w:t>
      </w:r>
      <w:r w:rsidRPr="00167FAC">
        <w:rPr>
          <w:rStyle w:val="Emphasis"/>
        </w:rPr>
        <w:t xml:space="preserve">ment of Earth-bound wealth </w:t>
      </w:r>
      <w:r w:rsidRPr="00E20E77">
        <w:rPr>
          <w:rStyle w:val="Emphasis"/>
          <w:highlight w:val="green"/>
        </w:rPr>
        <w:t>inequalities in space</w:t>
      </w:r>
      <w:r w:rsidRPr="00167FAC">
        <w:rPr>
          <w:rStyle w:val="Emphasis"/>
        </w:rPr>
        <w:t>.</w:t>
      </w:r>
      <w:r w:rsidRPr="00AB1AE8">
        <w:rPr>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5C789B">
        <w:rPr>
          <w:rStyle w:val="Emphasis"/>
        </w:rPr>
        <w:t xml:space="preserve">Yet, this type of </w:t>
      </w:r>
      <w:r w:rsidRPr="00E20E77">
        <w:rPr>
          <w:rStyle w:val="Emphasis"/>
          <w:highlight w:val="green"/>
        </w:rPr>
        <w:t>discourse disguises</w:t>
      </w:r>
      <w:r w:rsidRPr="005C789B">
        <w:rPr>
          <w:rStyle w:val="Emphasis"/>
        </w:rPr>
        <w:t xml:space="preserve"> the highly </w:t>
      </w:r>
      <w:r w:rsidRPr="00E20E77">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E20E77">
        <w:rPr>
          <w:rStyle w:val="Emphasis"/>
          <w:highlight w:val="green"/>
        </w:rPr>
        <w:t>self-described space pioneers are</w:t>
      </w:r>
      <w:r w:rsidRPr="005C789B">
        <w:rPr>
          <w:rStyle w:val="Emphasis"/>
        </w:rPr>
        <w:t xml:space="preserve"> a member of </w:t>
      </w:r>
      <w:r w:rsidRPr="00E20E77">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E20E77">
        <w:rPr>
          <w:rStyle w:val="Emphasis"/>
          <w:highlight w:val="green"/>
        </w:rPr>
        <w:t>private</w:t>
      </w:r>
      <w:r w:rsidRPr="000E1DC7">
        <w:rPr>
          <w:rStyle w:val="Emphasis"/>
        </w:rPr>
        <w:t xml:space="preserve"> space </w:t>
      </w:r>
      <w:r w:rsidRPr="00E20E77">
        <w:rPr>
          <w:rStyle w:val="Emphasis"/>
          <w:highlight w:val="green"/>
        </w:rPr>
        <w:t>enterprises</w:t>
      </w:r>
      <w:r w:rsidRPr="000E1DC7">
        <w:rPr>
          <w:rStyle w:val="Emphasis"/>
        </w:rPr>
        <w:t xml:space="preserve"> have themselves </w:t>
      </w:r>
      <w:r w:rsidRPr="00E20E77">
        <w:rPr>
          <w:rStyle w:val="Emphasis"/>
          <w:highlight w:val="green"/>
        </w:rPr>
        <w:t>suggest</w:t>
      </w:r>
      <w:r w:rsidRPr="000E1DC7">
        <w:rPr>
          <w:rStyle w:val="Emphasis"/>
        </w:rPr>
        <w:t xml:space="preserve">ed that </w:t>
      </w:r>
      <w:r w:rsidRPr="00E20E77">
        <w:rPr>
          <w:rStyle w:val="Emphasis"/>
          <w:highlight w:val="green"/>
        </w:rPr>
        <w:t>they have no obligation to share</w:t>
      </w:r>
      <w:r w:rsidRPr="000E1DC7">
        <w:rPr>
          <w:rStyle w:val="Emphasis"/>
        </w:rPr>
        <w:t xml:space="preserve"> mineral </w:t>
      </w:r>
      <w:r w:rsidRPr="00E20E77">
        <w:rPr>
          <w:rStyle w:val="Emphasis"/>
          <w:highlight w:val="green"/>
        </w:rPr>
        <w:t>resources</w:t>
      </w:r>
      <w:r w:rsidRPr="000E1DC7">
        <w:rPr>
          <w:rStyle w:val="Emphasis"/>
        </w:rPr>
        <w:t xml:space="preserve"> extracted in space </w:t>
      </w:r>
      <w:r w:rsidRPr="00E20E7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0E1DC7">
        <w:rPr>
          <w:rStyle w:val="Emphasis"/>
        </w:rPr>
        <w:t xml:space="preserve">In similar ways to </w:t>
      </w:r>
      <w:r w:rsidRPr="00E20E77">
        <w:rPr>
          <w:rStyle w:val="Emphasis"/>
          <w:highlight w:val="green"/>
        </w:rPr>
        <w:t>the ‘scaling’ of unequal international relations</w:t>
      </w:r>
      <w:r w:rsidRPr="000E1DC7">
        <w:rPr>
          <w:rStyle w:val="Emphasis"/>
        </w:rPr>
        <w:t xml:space="preserve"> that has </w:t>
      </w:r>
      <w:r w:rsidRPr="00E20E77">
        <w:rPr>
          <w:rStyle w:val="Emphasis"/>
          <w:highlight w:val="green"/>
        </w:rPr>
        <w:t>constituted</w:t>
      </w:r>
      <w:r w:rsidRPr="000E1DC7">
        <w:rPr>
          <w:rStyle w:val="Emphasis"/>
        </w:rPr>
        <w:t xml:space="preserve"> our </w:t>
      </w:r>
      <w:r w:rsidRPr="00E20E77">
        <w:rPr>
          <w:rStyle w:val="Emphasis"/>
          <w:highlight w:val="green"/>
        </w:rPr>
        <w:t>relationship with outer space</w:t>
      </w:r>
      <w:r w:rsidRPr="000E1DC7">
        <w:rPr>
          <w:rStyle w:val="Emphasis"/>
        </w:rPr>
        <w:t xml:space="preserve"> </w:t>
      </w:r>
      <w:r w:rsidRPr="00E20E77">
        <w:rPr>
          <w:rStyle w:val="Emphasis"/>
          <w:highlight w:val="green"/>
        </w:rPr>
        <w:t>under</w:t>
      </w:r>
      <w:r w:rsidRPr="000E1DC7">
        <w:rPr>
          <w:rStyle w:val="Emphasis"/>
        </w:rPr>
        <w:t xml:space="preserve"> the </w:t>
      </w:r>
      <w:r w:rsidRPr="00E20E77">
        <w:rPr>
          <w:rStyle w:val="Emphasis"/>
          <w:highlight w:val="green"/>
        </w:rPr>
        <w:t>guise of the ‘global commons’</w:t>
      </w:r>
      <w:r w:rsidRPr="000E1DC7">
        <w:rPr>
          <w:rStyle w:val="Emphasis"/>
        </w:rPr>
        <w:t xml:space="preserve"> (Beery, 2016: 99), private companies – through their anthropogenic discourse – are </w:t>
      </w:r>
      <w:r w:rsidRPr="00E20E77">
        <w:rPr>
          <w:rStyle w:val="Emphasis"/>
          <w:highlight w:val="green"/>
        </w:rPr>
        <w:t>scaling</w:t>
      </w:r>
      <w:r w:rsidRPr="000E1DC7">
        <w:rPr>
          <w:rStyle w:val="Emphasis"/>
        </w:rPr>
        <w:t xml:space="preserve"> </w:t>
      </w:r>
      <w:r w:rsidRPr="00E20E77">
        <w:rPr>
          <w:rStyle w:val="Emphasis"/>
          <w:highlight w:val="green"/>
        </w:rPr>
        <w:t>existing</w:t>
      </w:r>
      <w:r w:rsidRPr="000E1DC7">
        <w:rPr>
          <w:rStyle w:val="Emphasis"/>
        </w:rPr>
        <w:t xml:space="preserve"> Earth-bound wealth </w:t>
      </w:r>
      <w:r w:rsidRPr="00E20E77">
        <w:rPr>
          <w:rStyle w:val="Emphasis"/>
          <w:highlight w:val="green"/>
        </w:rPr>
        <w:t>inequalities</w:t>
      </w:r>
      <w:r w:rsidRPr="000E1DC7">
        <w:rPr>
          <w:rStyle w:val="Emphasis"/>
        </w:rPr>
        <w:t xml:space="preserve"> and social relations into space </w:t>
      </w:r>
      <w:r w:rsidRPr="00E20E77">
        <w:rPr>
          <w:rStyle w:val="Emphasis"/>
          <w:highlight w:val="green"/>
        </w:rPr>
        <w:t>by siphoning off</w:t>
      </w:r>
      <w:r w:rsidRPr="000E1DC7">
        <w:rPr>
          <w:rStyle w:val="Emphasis"/>
        </w:rPr>
        <w:t xml:space="preserve"> extra-terrestrial </w:t>
      </w:r>
      <w:r w:rsidRPr="00E20E77">
        <w:rPr>
          <w:rStyle w:val="Emphasis"/>
          <w:highlight w:val="green"/>
        </w:rPr>
        <w:t>resources</w:t>
      </w:r>
      <w:r w:rsidRPr="000E1DC7">
        <w:rPr>
          <w:rStyle w:val="Emphasis"/>
        </w:rPr>
        <w:t>.</w:t>
      </w:r>
      <w:r w:rsidRPr="00AB1AE8">
        <w:rPr>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76EA8819" w14:textId="77777777" w:rsidR="00882808" w:rsidRDefault="00882808" w:rsidP="00882808">
      <w:pPr>
        <w:pStyle w:val="Heading4"/>
      </w:pPr>
      <w:r>
        <w:t xml:space="preserve">2] </w:t>
      </w:r>
      <w:r w:rsidRPr="0084794B">
        <w:t>Appropriation intrinsically guts deliberative procedures since it denies the owner’s permission for property rights, blocking one possible experience/form of communication from other groups</w:t>
      </w:r>
      <w:r>
        <w:t xml:space="preserve"> since it guts communal approaches</w:t>
      </w:r>
    </w:p>
    <w:p w14:paraId="1E742BA2" w14:textId="77777777" w:rsidR="00882808" w:rsidRDefault="00882808" w:rsidP="00882808">
      <w:r>
        <w:t xml:space="preserve">Oxford. </w:t>
      </w:r>
      <w:r w:rsidRPr="007A49F5">
        <w:rPr>
          <w:rStyle w:val="Style13ptBold"/>
        </w:rPr>
        <w:t>Lexico</w:t>
      </w:r>
      <w:r>
        <w:t>. Appropriation. https://www.lexico.com/en/definition/appropriation</w:t>
      </w:r>
    </w:p>
    <w:p w14:paraId="69BAA5C3" w14:textId="77777777" w:rsidR="00882808" w:rsidRPr="00F24BE8" w:rsidRDefault="00882808" w:rsidP="00882808">
      <w:pPr>
        <w:rPr>
          <w:b/>
          <w:u w:val="single"/>
        </w:rPr>
      </w:pPr>
      <w:r w:rsidRPr="007A49F5">
        <w:rPr>
          <w:rStyle w:val="StyleUnderline"/>
        </w:rPr>
        <w:t xml:space="preserve">the </w:t>
      </w:r>
      <w:r w:rsidRPr="00E20E77">
        <w:rPr>
          <w:rStyle w:val="StyleUnderline"/>
          <w:highlight w:val="green"/>
        </w:rPr>
        <w:t>action of taking something for one's own use, typically without the owner's permission.</w:t>
      </w:r>
    </w:p>
    <w:p w14:paraId="387627B8" w14:textId="77777777" w:rsidR="00882808" w:rsidRDefault="00882808" w:rsidP="00882808"/>
    <w:p w14:paraId="27DE9DAE" w14:textId="5F225AA1" w:rsidR="00882808" w:rsidRDefault="00882808" w:rsidP="00882808"/>
    <w:p w14:paraId="5ADBD83E" w14:textId="2579FC9E" w:rsidR="00F165D1" w:rsidRDefault="00882808" w:rsidP="00AC7DEA">
      <w:pPr>
        <w:pStyle w:val="Heading3"/>
      </w:pPr>
      <w:r>
        <w:lastRenderedPageBreak/>
        <w:t>1AC</w:t>
      </w:r>
      <w:r w:rsidR="00A330B9">
        <w:t xml:space="preserve"> </w:t>
      </w:r>
      <w:r w:rsidR="00F165D1">
        <w:t>–</w:t>
      </w:r>
      <w:r>
        <w:t xml:space="preserve"> Underview</w:t>
      </w:r>
    </w:p>
    <w:p w14:paraId="3F03B384" w14:textId="11F04708" w:rsidR="00F165D1" w:rsidRDefault="00F165D1" w:rsidP="00F165D1">
      <w:pPr>
        <w:pStyle w:val="Heading4"/>
      </w:pPr>
      <w:r>
        <w:t xml:space="preserve">1] 1AR theory is legit – anything else means </w:t>
      </w:r>
      <w:r w:rsidRPr="002E7A36">
        <w:rPr>
          <w:u w:val="single"/>
        </w:rPr>
        <w:t xml:space="preserve">infinite abuse </w:t>
      </w:r>
      <w:r>
        <w:t>– drop the debater, competing interps, no rvis</w:t>
      </w:r>
      <w:r w:rsidR="004C229D">
        <w:t xml:space="preserve"> </w:t>
      </w:r>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rsidR="004C229D">
        <w:t xml:space="preserve"> </w:t>
      </w:r>
      <w:r w:rsidR="004C229D" w:rsidRPr="00100AB4">
        <w:t>Aff theory first – it’s a much larger strategic loss because 1min is ¼ of the 1AR vs 1/7 of the 1NC which means there’s more abuse if I’m devoting a larger fraction of time.</w:t>
      </w:r>
    </w:p>
    <w:p w14:paraId="4087730A" w14:textId="77777777" w:rsidR="00AC7DEA" w:rsidRPr="00AC7DEA" w:rsidRDefault="00AC7DEA" w:rsidP="00AC7DEA"/>
    <w:p w14:paraId="3D99E26B" w14:textId="1EFE9BE6" w:rsidR="00882808" w:rsidRPr="00926B03" w:rsidRDefault="00882808" w:rsidP="004C229D">
      <w:pPr>
        <w:pStyle w:val="Heading3"/>
      </w:pPr>
      <w:r>
        <w:lastRenderedPageBreak/>
        <w:t>1AC – Advantage</w:t>
      </w:r>
    </w:p>
    <w:p w14:paraId="538FF883" w14:textId="28AF8DF7" w:rsidR="00882808" w:rsidRDefault="00882808" w:rsidP="00882808">
      <w:pPr>
        <w:pStyle w:val="Heading4"/>
      </w:pPr>
      <w:r>
        <w:t xml:space="preserve">Global Moon Rush is </w:t>
      </w:r>
      <w:r>
        <w:rPr>
          <w:u w:val="single"/>
        </w:rPr>
        <w:t>coming now</w:t>
      </w:r>
      <w:r>
        <w:t>.</w:t>
      </w:r>
    </w:p>
    <w:p w14:paraId="553DAB08" w14:textId="77777777" w:rsidR="00882808" w:rsidRPr="00042143" w:rsidRDefault="00882808" w:rsidP="00882808">
      <w:r w:rsidRPr="00042143">
        <w:rPr>
          <w:rStyle w:val="Style13ptBold"/>
        </w:rPr>
        <w:t>Sample 19</w:t>
      </w:r>
      <w:r>
        <w:t xml:space="preserve"> Ian Sample 7-19-2019 “Apollo 11 site should be granted heritage status, says space agency boss” </w:t>
      </w:r>
      <w:hyperlink r:id="rId27" w:history="1">
        <w:r w:rsidRPr="0038339F">
          <w:rPr>
            <w:rStyle w:val="Hyperlink"/>
          </w:rPr>
          <w:t>https://www.theguardian.com/science/2019/jul/19/apollo-11-site-heritage-status-space-agency-moon</w:t>
        </w:r>
      </w:hyperlink>
      <w:r>
        <w:t xml:space="preserve"> (PhD at Queens Mary College)//Elmer </w:t>
      </w:r>
    </w:p>
    <w:p w14:paraId="39D72BE5" w14:textId="6A2CA646" w:rsidR="00882808" w:rsidRDefault="00882808" w:rsidP="00882808">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701678">
        <w:rPr>
          <w:rStyle w:val="Emphasis"/>
          <w:highlight w:val="green"/>
        </w:rPr>
        <w:t xml:space="preserve">private sector </w:t>
      </w:r>
      <w:r w:rsidRPr="00A818DB">
        <w:rPr>
          <w:rStyle w:val="Emphasis"/>
        </w:rPr>
        <w:t xml:space="preserve">is </w:t>
      </w:r>
      <w:r w:rsidRPr="00701678">
        <w:rPr>
          <w:rStyle w:val="Emphasis"/>
          <w:highlight w:val="green"/>
        </w:rPr>
        <w:t>eager</w:t>
      </w:r>
      <w:r w:rsidRPr="006D6898">
        <w:rPr>
          <w:rStyle w:val="StyleUnderline"/>
        </w:rPr>
        <w:t xml:space="preserve"> </w:t>
      </w:r>
      <w:r w:rsidRPr="00701678">
        <w:rPr>
          <w:rStyle w:val="Emphasis"/>
          <w:highlight w:val="green"/>
          <w:bdr w:val="single" w:sz="18" w:space="0" w:color="auto"/>
        </w:rPr>
        <w:t>to be involved</w:t>
      </w:r>
      <w:r w:rsidRPr="006D6898">
        <w:rPr>
          <w:rStyle w:val="StyleUnderline"/>
        </w:rPr>
        <w:t xml:space="preserve">. </w:t>
      </w:r>
      <w:r w:rsidRPr="00701678">
        <w:rPr>
          <w:rStyle w:val="Emphasis"/>
          <w:highlight w:val="green"/>
        </w:rPr>
        <w:t>Between now and 2024</w:t>
      </w:r>
      <w:r w:rsidRPr="00701678">
        <w:rPr>
          <w:rStyle w:val="StyleUnderline"/>
          <w:highlight w:val="green"/>
        </w:rPr>
        <w:t xml:space="preserve">, </w:t>
      </w:r>
      <w:r w:rsidRPr="00701678">
        <w:rPr>
          <w:rStyle w:val="Emphasis"/>
          <w:highlight w:val="green"/>
          <w:bdr w:val="single" w:sz="18" w:space="0" w:color="auto"/>
        </w:rPr>
        <w:t>at least five companies aim to launch lunar landers</w:t>
      </w:r>
      <w:r w:rsidRPr="00926B03">
        <w:rPr>
          <w:sz w:val="16"/>
        </w:rPr>
        <w:t xml:space="preserve">. In May, </w:t>
      </w:r>
      <w:r w:rsidRPr="00701678">
        <w:rPr>
          <w:rStyle w:val="Emphasis"/>
          <w:highlight w:val="green"/>
        </w:rPr>
        <w:t>Nasa selected three companies to</w:t>
      </w:r>
      <w:r w:rsidRPr="006D6898">
        <w:rPr>
          <w:rStyle w:val="StyleUnderline"/>
        </w:rPr>
        <w:t xml:space="preserve"> design, build and </w:t>
      </w:r>
      <w:r w:rsidRPr="00701678">
        <w:rPr>
          <w:rStyle w:val="Emphasis"/>
          <w:highlight w:val="green"/>
        </w:rPr>
        <w:t>operate</w:t>
      </w:r>
      <w:r w:rsidRPr="00701678">
        <w:rPr>
          <w:rStyle w:val="StyleUnderline"/>
          <w:highlight w:val="green"/>
        </w:rPr>
        <w:t xml:space="preserve"> </w:t>
      </w:r>
      <w:r w:rsidRPr="00701678">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701678">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701678">
        <w:rPr>
          <w:rStyle w:val="Emphasis"/>
          <w:highlight w:val="green"/>
        </w:rPr>
        <w:t xml:space="preserve">flurry of activity </w:t>
      </w:r>
      <w:r w:rsidRPr="00A818DB">
        <w:rPr>
          <w:rStyle w:val="Emphasis"/>
          <w:bdr w:val="single" w:sz="18" w:space="0" w:color="auto"/>
        </w:rPr>
        <w:t xml:space="preserve">may </w:t>
      </w:r>
      <w:r w:rsidRPr="00701678">
        <w:rPr>
          <w:rStyle w:val="Emphasis"/>
          <w:highlight w:val="green"/>
          <w:bdr w:val="single" w:sz="18" w:space="0" w:color="auto"/>
        </w:rPr>
        <w:t>make protection</w:t>
      </w:r>
      <w:r w:rsidRPr="00701678">
        <w:rPr>
          <w:rStyle w:val="StyleUnderline"/>
          <w:highlight w:val="green"/>
          <w:bdr w:val="single" w:sz="18" w:space="0" w:color="auto"/>
        </w:rPr>
        <w:t xml:space="preserve"> </w:t>
      </w:r>
      <w:r w:rsidRPr="00701678">
        <w:rPr>
          <w:rStyle w:val="Emphasis"/>
          <w:highlight w:val="green"/>
          <w:bdr w:val="single" w:sz="18" w:space="0" w:color="auto"/>
        </w:rPr>
        <w:t>more urgent</w:t>
      </w:r>
    </w:p>
    <w:p w14:paraId="0EBBCFCE" w14:textId="77777777" w:rsidR="00882808" w:rsidRDefault="00882808" w:rsidP="00882808">
      <w:pPr>
        <w:pStyle w:val="Heading4"/>
      </w:pPr>
      <w:r>
        <w:t xml:space="preserve">Corporate development, tourism, and looting will destroy </w:t>
      </w:r>
      <w:r w:rsidRPr="00D961AA">
        <w:rPr>
          <w:u w:val="single"/>
        </w:rPr>
        <w:t>scientifically rich</w:t>
      </w:r>
      <w:r>
        <w:t xml:space="preserve"> Tranquility base artifacts.</w:t>
      </w:r>
    </w:p>
    <w:p w14:paraId="561FBC9E" w14:textId="77777777" w:rsidR="00882808" w:rsidRPr="00380B2A" w:rsidRDefault="00882808" w:rsidP="00882808">
      <w:r w:rsidRPr="00FE7D12">
        <w:rPr>
          <w:rStyle w:val="Style13ptBold"/>
        </w:rPr>
        <w:t>Fessl 19</w:t>
      </w:r>
      <w:r>
        <w:t xml:space="preserve"> Sophie Fessl 7-10-2019 “Should the Moon Landing Site Be a National Historic Landmark?” </w:t>
      </w:r>
      <w:hyperlink r:id="rId28" w:history="1">
        <w:r w:rsidRPr="0038339F">
          <w:rPr>
            <w:rStyle w:val="Hyperlink"/>
          </w:rPr>
          <w:t>https://daily.jstor.org/should-the-moon-landing-site-be-a-national-historic-landmark/</w:t>
        </w:r>
      </w:hyperlink>
      <w:r>
        <w:t xml:space="preserve"> (PhD King’s College London, BA Oxford)//Elmer </w:t>
      </w:r>
    </w:p>
    <w:p w14:paraId="1A93EEBD" w14:textId="77777777" w:rsidR="00882808" w:rsidRDefault="00882808" w:rsidP="00882808">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701678">
        <w:rPr>
          <w:rStyle w:val="Emphasis"/>
          <w:highlight w:val="green"/>
        </w:rPr>
        <w:t>Flags</w:t>
      </w:r>
      <w:r w:rsidRPr="006D6898">
        <w:rPr>
          <w:rStyle w:val="StyleUnderline"/>
        </w:rPr>
        <w:t xml:space="preserve">, rovers, laser-reflecting </w:t>
      </w:r>
      <w:r w:rsidRPr="00701678">
        <w:rPr>
          <w:rStyle w:val="Emphasis"/>
          <w:highlight w:val="green"/>
        </w:rPr>
        <w:t>mirrors, footprint</w:t>
      </w:r>
      <w:r w:rsidRPr="00F857A5">
        <w:rPr>
          <w:sz w:val="14"/>
        </w:rPr>
        <w:t>—</w:t>
      </w:r>
      <w:r w:rsidRPr="00FE7D12">
        <w:rPr>
          <w:rStyle w:val="StyleUnderline"/>
        </w:rPr>
        <w:t xml:space="preserve">these are </w:t>
      </w:r>
      <w:r w:rsidRPr="00701678">
        <w:rPr>
          <w:rStyle w:val="StyleUnderline"/>
          <w:highlight w:val="green"/>
        </w:rPr>
        <w:t xml:space="preserve">just a </w:t>
      </w:r>
      <w:r w:rsidRPr="00701678">
        <w:rPr>
          <w:rStyle w:val="Emphasis"/>
          <w:highlight w:val="green"/>
        </w:rPr>
        <w:t>few of</w:t>
      </w:r>
      <w:r w:rsidRPr="006D6898">
        <w:rPr>
          <w:rStyle w:val="Emphasis"/>
        </w:rPr>
        <w:t xml:space="preserve"> the </w:t>
      </w:r>
      <w:r w:rsidRPr="00701678">
        <w:rPr>
          <w:rStyle w:val="Emphasis"/>
          <w:highlight w:val="green"/>
        </w:rPr>
        <w:t>dozens</w:t>
      </w:r>
      <w:r w:rsidRPr="00701678">
        <w:rPr>
          <w:rStyle w:val="StyleUnderline"/>
          <w:highlight w:val="green"/>
        </w:rPr>
        <w:t xml:space="preserve"> of </w:t>
      </w:r>
      <w:r w:rsidRPr="00701678">
        <w:rPr>
          <w:rStyle w:val="Emphasis"/>
          <w:highlight w:val="green"/>
        </w:rPr>
        <w:t>artifacts</w:t>
      </w:r>
      <w:r w:rsidRPr="00701678">
        <w:rPr>
          <w:rStyle w:val="StyleUnderline"/>
          <w:highlight w:val="green"/>
        </w:rPr>
        <w:t xml:space="preserve"> </w:t>
      </w:r>
      <w:r w:rsidRPr="006D6898">
        <w:rPr>
          <w:rStyle w:val="StyleUnderline"/>
        </w:rPr>
        <w:t xml:space="preserve">and features that </w:t>
      </w:r>
      <w:r w:rsidRPr="00701678">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01678">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701678">
        <w:rPr>
          <w:rStyle w:val="Emphasis"/>
          <w:highlight w:val="green"/>
        </w:rPr>
        <w:t>at Tranquility Base</w:t>
      </w:r>
      <w:r w:rsidRPr="00701678">
        <w:rPr>
          <w:sz w:val="14"/>
          <w:highlight w:val="green"/>
        </w:rPr>
        <w:t xml:space="preserve"> </w:t>
      </w:r>
      <w:r w:rsidRPr="00701678">
        <w:rPr>
          <w:rStyle w:val="StyleUnderline"/>
          <w:highlight w:val="green"/>
        </w:rPr>
        <w:t xml:space="preserve">could be swept away with a </w:t>
      </w:r>
      <w:r w:rsidRPr="00701678">
        <w:rPr>
          <w:rStyle w:val="Emphasis"/>
          <w:highlight w:val="green"/>
        </w:rPr>
        <w:t>casual brush</w:t>
      </w:r>
      <w:r w:rsidRPr="006D6898">
        <w:rPr>
          <w:rStyle w:val="StyleUnderline"/>
        </w:rPr>
        <w:t xml:space="preserve"> </w:t>
      </w:r>
      <w:r w:rsidRPr="00701678">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 xml:space="preserve">left </w:t>
      </w:r>
      <w:r w:rsidRPr="00FE7D12">
        <w:rPr>
          <w:rStyle w:val="StyleUnderline"/>
        </w:rPr>
        <w:lastRenderedPageBreak/>
        <w:t>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701678">
        <w:rPr>
          <w:rStyle w:val="Emphasis"/>
          <w:highlight w:val="green"/>
        </w:rPr>
        <w:t>with</w:t>
      </w:r>
      <w:r w:rsidRPr="006D6898">
        <w:rPr>
          <w:rStyle w:val="StyleUnderline"/>
        </w:rPr>
        <w:t xml:space="preserve"> Jeff </w:t>
      </w:r>
      <w:r w:rsidRPr="00701678">
        <w:rPr>
          <w:rStyle w:val="Emphasis"/>
          <w:highlight w:val="green"/>
        </w:rPr>
        <w:t>Bezos’ recent unveiling of</w:t>
      </w:r>
      <w:r w:rsidRPr="00701678">
        <w:rPr>
          <w:rStyle w:val="StyleUnderline"/>
          <w:highlight w:val="green"/>
        </w:rPr>
        <w:t xml:space="preserve"> </w:t>
      </w:r>
      <w:r w:rsidRPr="003C617C">
        <w:rPr>
          <w:rStyle w:val="StyleUnderline"/>
        </w:rPr>
        <w:t>a mock-up</w:t>
      </w:r>
      <w:r w:rsidRPr="006D6898">
        <w:rPr>
          <w:rStyle w:val="StyleUnderline"/>
        </w:rPr>
        <w:t xml:space="preserve"> of the </w:t>
      </w:r>
      <w:r w:rsidRPr="00701678">
        <w:rPr>
          <w:rStyle w:val="Emphasis"/>
          <w:highlight w:val="green"/>
          <w:bdr w:val="single" w:sz="18" w:space="0" w:color="auto"/>
        </w:rPr>
        <w:t>lunar lander Blue Moon</w:t>
      </w:r>
      <w:r w:rsidRPr="00FE7D12">
        <w:rPr>
          <w:rStyle w:val="StyleUnderline"/>
        </w:rPr>
        <w:t xml:space="preserve">, it is </w:t>
      </w:r>
      <w:r w:rsidRPr="00701678">
        <w:rPr>
          <w:rStyle w:val="Emphasis"/>
          <w:highlight w:val="green"/>
        </w:rPr>
        <w:t>only a</w:t>
      </w:r>
      <w:r w:rsidRPr="00FE7D12">
        <w:rPr>
          <w:rStyle w:val="Emphasis"/>
        </w:rPr>
        <w:t xml:space="preserve"> </w:t>
      </w:r>
      <w:r w:rsidRPr="00701678">
        <w:rPr>
          <w:rStyle w:val="Emphasis"/>
          <w:highlight w:val="green"/>
        </w:rPr>
        <w:t xml:space="preserve">matter of time </w:t>
      </w:r>
      <w:r w:rsidRPr="00701678">
        <w:rPr>
          <w:rStyle w:val="Emphasis"/>
          <w:highlight w:val="green"/>
          <w:bdr w:val="single" w:sz="18" w:space="0" w:color="auto"/>
        </w:rPr>
        <w:t>before corporate adventurers</w:t>
      </w:r>
      <w:r w:rsidRPr="00FE7D12">
        <w:rPr>
          <w:rStyle w:val="StyleUnderline"/>
          <w:bdr w:val="single" w:sz="18" w:space="0" w:color="auto"/>
        </w:rPr>
        <w:t xml:space="preserve"> </w:t>
      </w:r>
      <w:r w:rsidRPr="00701678">
        <w:rPr>
          <w:rStyle w:val="Emphasis"/>
          <w:highlight w:val="green"/>
          <w:bdr w:val="single" w:sz="18" w:space="0" w:color="auto"/>
        </w:rPr>
        <w:t>and space tourists</w:t>
      </w:r>
      <w:r w:rsidRPr="00701678">
        <w:rPr>
          <w:rStyle w:val="StyleUnderline"/>
          <w:highlight w:val="green"/>
          <w:bdr w:val="single" w:sz="18" w:space="0" w:color="auto"/>
        </w:rPr>
        <w:t xml:space="preserve"> </w:t>
      </w:r>
      <w:r w:rsidRPr="00701678">
        <w:rPr>
          <w:rStyle w:val="Emphasis"/>
          <w:highlight w:val="green"/>
          <w:bdr w:val="single" w:sz="18" w:space="0" w:color="auto"/>
        </w:rPr>
        <w:t>reach the moon</w:t>
      </w:r>
      <w:r w:rsidRPr="00701678">
        <w:rPr>
          <w:rStyle w:val="StyleUnderline"/>
          <w:highlight w:val="green"/>
        </w:rPr>
        <w:t>.</w:t>
      </w:r>
      <w:r>
        <w:rPr>
          <w:rStyle w:val="StyleUnderline"/>
        </w:rPr>
        <w:t xml:space="preserve"> </w:t>
      </w:r>
      <w:r w:rsidRPr="00FE7D12">
        <w:rPr>
          <w:rStyle w:val="StyleUnderline"/>
        </w:rPr>
        <w:t xml:space="preserve">Historians and archaeologists are keen </w:t>
      </w:r>
      <w:r w:rsidRPr="00701678">
        <w:rPr>
          <w:rStyle w:val="StyleUnderline"/>
          <w:highlight w:val="green"/>
        </w:rPr>
        <w:t xml:space="preserve">to </w:t>
      </w:r>
      <w:r w:rsidRPr="00701678">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4E9C6F1C" w14:textId="77777777" w:rsidR="00882808" w:rsidRDefault="00882808" w:rsidP="00882808">
      <w:pPr>
        <w:pStyle w:val="Heading4"/>
      </w:pPr>
      <w:r>
        <w:t xml:space="preserve">Heritage Sites </w:t>
      </w:r>
      <w:r>
        <w:rPr>
          <w:u w:val="single"/>
        </w:rPr>
        <w:t>are critical</w:t>
      </w:r>
      <w:r>
        <w:t xml:space="preserve"> for </w:t>
      </w:r>
      <w:r>
        <w:rPr>
          <w:u w:val="single"/>
        </w:rPr>
        <w:t>science research</w:t>
      </w:r>
      <w:r>
        <w:t xml:space="preserve"> around Dust. </w:t>
      </w:r>
    </w:p>
    <w:p w14:paraId="625F659A" w14:textId="77777777" w:rsidR="00882808" w:rsidRPr="002C1327" w:rsidRDefault="00882808" w:rsidP="00882808">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0C9BC63" w14:textId="77777777" w:rsidR="00882808" w:rsidRPr="00300410" w:rsidRDefault="00882808" w:rsidP="00882808">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701678">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701678">
        <w:rPr>
          <w:rStyle w:val="Emphasis"/>
          <w:highlight w:val="green"/>
        </w:rPr>
        <w:t>provide</w:t>
      </w:r>
      <w:r w:rsidRPr="00701678">
        <w:rPr>
          <w:rStyle w:val="StyleUnderline"/>
          <w:highlight w:val="green"/>
        </w:rPr>
        <w:t xml:space="preserve"> </w:t>
      </w:r>
      <w:r w:rsidRPr="002C1327">
        <w:rPr>
          <w:rStyle w:val="StyleUnderline"/>
        </w:rPr>
        <w:t xml:space="preserve">the </w:t>
      </w:r>
      <w:r w:rsidRPr="00701678">
        <w:rPr>
          <w:rStyle w:val="Emphasis"/>
          <w:highlight w:val="green"/>
        </w:rPr>
        <w:t>opportunity to learn about</w:t>
      </w:r>
      <w:r w:rsidRPr="00701678">
        <w:rPr>
          <w:rStyle w:val="StyleUnderline"/>
          <w:highlight w:val="green"/>
        </w:rPr>
        <w:t xml:space="preserve"> </w:t>
      </w:r>
      <w:r w:rsidRPr="002C1327">
        <w:rPr>
          <w:rStyle w:val="StyleUnderline"/>
        </w:rPr>
        <w:t xml:space="preserve">the </w:t>
      </w:r>
      <w:r w:rsidRPr="00701678">
        <w:rPr>
          <w:rStyle w:val="Emphasis"/>
          <w:highlight w:val="green"/>
        </w:rPr>
        <w:t>changes</w:t>
      </w:r>
      <w:r w:rsidRPr="00701678">
        <w:rPr>
          <w:rStyle w:val="StyleUnderline"/>
          <w:highlight w:val="green"/>
        </w:rPr>
        <w:t xml:space="preserve"> </w:t>
      </w:r>
      <w:r w:rsidRPr="00701678">
        <w:rPr>
          <w:rStyle w:val="Emphasis"/>
          <w:highlight w:val="green"/>
        </w:rPr>
        <w:t xml:space="preserve">associated </w:t>
      </w:r>
      <w:r w:rsidRPr="00701678">
        <w:rPr>
          <w:rStyle w:val="Emphasis"/>
          <w:highlight w:val="green"/>
          <w:bdr w:val="single" w:sz="18" w:space="0" w:color="auto"/>
        </w:rPr>
        <w:t>with long-term exposure of human-created systems</w:t>
      </w:r>
      <w:r w:rsidRPr="00701678">
        <w:rPr>
          <w:rStyle w:val="StyleUnderline"/>
          <w:highlight w:val="green"/>
        </w:rPr>
        <w:t xml:space="preserve"> </w:t>
      </w:r>
      <w:r w:rsidRPr="00701678">
        <w:rPr>
          <w:rStyle w:val="Emphasis"/>
          <w:highlight w:val="green"/>
        </w:rPr>
        <w:t>in</w:t>
      </w:r>
      <w:r w:rsidRPr="00701678">
        <w:rPr>
          <w:rStyle w:val="StyleUnderline"/>
          <w:highlight w:val="green"/>
        </w:rPr>
        <w:t xml:space="preserve"> </w:t>
      </w:r>
      <w:r w:rsidRPr="002C1327">
        <w:rPr>
          <w:rStyle w:val="StyleUnderline"/>
        </w:rPr>
        <w:t xml:space="preserve">the </w:t>
      </w:r>
      <w:r w:rsidRPr="008124B4">
        <w:rPr>
          <w:rStyle w:val="Emphasis"/>
        </w:rPr>
        <w:t xml:space="preserve">harsh </w:t>
      </w:r>
      <w:r w:rsidRPr="00701678">
        <w:rPr>
          <w:rStyle w:val="Emphasis"/>
          <w:highlight w:val="green"/>
        </w:rPr>
        <w:t>lunar environment</w:t>
      </w:r>
      <w:r w:rsidRPr="002C1327">
        <w:rPr>
          <w:rStyle w:val="StyleUnderline"/>
        </w:rPr>
        <w:t xml:space="preserve">. These sites offer </w:t>
      </w:r>
      <w:r w:rsidRPr="00701678">
        <w:rPr>
          <w:rStyle w:val="Emphasis"/>
          <w:highlight w:val="green"/>
        </w:rPr>
        <w:t>rich opportunities for</w:t>
      </w:r>
      <w:r w:rsidRPr="00701678">
        <w:rPr>
          <w:rStyle w:val="StyleUnderline"/>
          <w:highlight w:val="green"/>
        </w:rPr>
        <w:t xml:space="preserve"> </w:t>
      </w:r>
      <w:r w:rsidRPr="00701678">
        <w:rPr>
          <w:rStyle w:val="Emphasis"/>
          <w:highlight w:val="green"/>
          <w:bdr w:val="single" w:sz="18" w:space="0" w:color="auto"/>
        </w:rPr>
        <w:t>bio</w:t>
      </w:r>
      <w:r w:rsidRPr="008124B4">
        <w:rPr>
          <w:rStyle w:val="Emphasis"/>
          <w:bdr w:val="single" w:sz="18" w:space="0" w:color="auto"/>
        </w:rPr>
        <w:t xml:space="preserve">logical, </w:t>
      </w:r>
      <w:r w:rsidRPr="00701678">
        <w:rPr>
          <w:rStyle w:val="Emphasis"/>
          <w:highlight w:val="green"/>
          <w:bdr w:val="single" w:sz="18" w:space="0" w:color="auto"/>
        </w:rPr>
        <w:t>physical</w:t>
      </w:r>
      <w:r w:rsidRPr="008124B4">
        <w:rPr>
          <w:rStyle w:val="Emphasis"/>
          <w:bdr w:val="single" w:sz="18" w:space="0" w:color="auto"/>
        </w:rPr>
        <w:t xml:space="preserve">, and </w:t>
      </w:r>
      <w:r w:rsidRPr="00701678">
        <w:rPr>
          <w:rStyle w:val="Emphasis"/>
          <w:highlight w:val="green"/>
          <w:bdr w:val="single" w:sz="18" w:space="0" w:color="auto"/>
        </w:rPr>
        <w:t>material sciences.</w:t>
      </w:r>
      <w:r w:rsidRPr="00701678">
        <w:rPr>
          <w:sz w:val="16"/>
          <w:highlight w:val="green"/>
        </w:rPr>
        <w:t xml:space="preserve"> </w:t>
      </w:r>
      <w:r w:rsidRPr="002C1327">
        <w:rPr>
          <w:rStyle w:val="StyleUnderline"/>
        </w:rPr>
        <w:t xml:space="preserve">Future visits to the Moon’s surface offer </w:t>
      </w:r>
      <w:r w:rsidRPr="00701678">
        <w:rPr>
          <w:rStyle w:val="Emphasis"/>
          <w:highlight w:val="green"/>
        </w:rPr>
        <w:t>opportunities to study</w:t>
      </w:r>
      <w:r w:rsidRPr="00701678">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701678">
        <w:rPr>
          <w:rStyle w:val="Emphasis"/>
          <w:highlight w:val="green"/>
        </w:rPr>
        <w:t>exposure</w:t>
      </w:r>
      <w:r w:rsidRPr="00701678">
        <w:rPr>
          <w:rStyle w:val="StyleUnderline"/>
          <w:highlight w:val="green"/>
        </w:rPr>
        <w:t xml:space="preserve"> </w:t>
      </w:r>
      <w:r w:rsidRPr="002C1327">
        <w:rPr>
          <w:rStyle w:val="StyleUnderline"/>
        </w:rPr>
        <w:t xml:space="preserve">to the lunar environment </w:t>
      </w:r>
      <w:r w:rsidRPr="00701678">
        <w:rPr>
          <w:rStyle w:val="Emphasis"/>
          <w:highlight w:val="green"/>
        </w:rPr>
        <w:t>on</w:t>
      </w:r>
      <w:r w:rsidRPr="00701678">
        <w:rPr>
          <w:rStyle w:val="StyleUnderline"/>
          <w:highlight w:val="green"/>
        </w:rPr>
        <w:t xml:space="preserve"> </w:t>
      </w:r>
      <w:r w:rsidRPr="00701678">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701678">
        <w:rPr>
          <w:rStyle w:val="Emphasis"/>
          <w:highlight w:val="green"/>
        </w:rPr>
        <w:t>food</w:t>
      </w:r>
      <w:r w:rsidRPr="00701678">
        <w:rPr>
          <w:rStyle w:val="StyleUnderline"/>
          <w:highlight w:val="green"/>
        </w:rPr>
        <w:t xml:space="preserve"> </w:t>
      </w:r>
      <w:r w:rsidRPr="002C1327">
        <w:rPr>
          <w:rStyle w:val="StyleUnderline"/>
        </w:rPr>
        <w:t xml:space="preserve">left behind, </w:t>
      </w:r>
      <w:r w:rsidRPr="00701678">
        <w:rPr>
          <w:rStyle w:val="Emphasis"/>
          <w:highlight w:val="green"/>
        </w:rPr>
        <w:t>paint</w:t>
      </w:r>
      <w:r w:rsidRPr="002C1327">
        <w:rPr>
          <w:rStyle w:val="StyleUnderline"/>
        </w:rPr>
        <w:t xml:space="preserve">, </w:t>
      </w:r>
      <w:r w:rsidRPr="00701678">
        <w:rPr>
          <w:rStyle w:val="Emphasis"/>
          <w:highlight w:val="green"/>
        </w:rPr>
        <w:t>nylon</w:t>
      </w:r>
      <w:r w:rsidRPr="002C1327">
        <w:rPr>
          <w:rStyle w:val="StyleUnderline"/>
        </w:rPr>
        <w:t xml:space="preserve">, </w:t>
      </w:r>
      <w:r w:rsidRPr="00701678">
        <w:rPr>
          <w:rStyle w:val="Emphasis"/>
          <w:highlight w:val="green"/>
        </w:rPr>
        <w:t>rubber</w:t>
      </w:r>
      <w:r w:rsidRPr="002C1327">
        <w:rPr>
          <w:rStyle w:val="StyleUnderline"/>
        </w:rPr>
        <w:t xml:space="preserve">, </w:t>
      </w:r>
      <w:r w:rsidRPr="00701678">
        <w:rPr>
          <w:rStyle w:val="Emphasis"/>
          <w:highlight w:val="green"/>
        </w:rPr>
        <w:t>and metals.</w:t>
      </w:r>
      <w:r w:rsidRPr="00701678">
        <w:rPr>
          <w:sz w:val="16"/>
          <w:highlight w:val="green"/>
        </w:rPr>
        <w:t xml:space="preserve"> </w:t>
      </w:r>
      <w:r w:rsidRPr="00701678">
        <w:rPr>
          <w:rStyle w:val="Emphasis"/>
          <w:highlight w:val="green"/>
        </w:rPr>
        <w:t>Currently</w:t>
      </w:r>
      <w:r w:rsidRPr="00300410">
        <w:rPr>
          <w:sz w:val="16"/>
        </w:rPr>
        <w:t xml:space="preserve">, </w:t>
      </w:r>
      <w:r w:rsidRPr="00701678">
        <w:rPr>
          <w:rStyle w:val="Emphasis"/>
          <w:highlight w:val="green"/>
        </w:rPr>
        <w:t>very little data exist that describe</w:t>
      </w:r>
      <w:r w:rsidRPr="00701678">
        <w:rPr>
          <w:rStyle w:val="StyleUnderline"/>
          <w:highlight w:val="green"/>
        </w:rPr>
        <w:t xml:space="preserve"> </w:t>
      </w:r>
      <w:r w:rsidRPr="00701678">
        <w:rPr>
          <w:rStyle w:val="Emphasis"/>
          <w:highlight w:val="green"/>
        </w:rPr>
        <w:t>what effect temperature extremes, lunar dust</w:t>
      </w:r>
      <w:r w:rsidRPr="002C1327">
        <w:rPr>
          <w:rStyle w:val="StyleUnderline"/>
        </w:rPr>
        <w:t xml:space="preserve">, </w:t>
      </w:r>
      <w:r w:rsidRPr="00701678">
        <w:rPr>
          <w:rStyle w:val="Emphasis"/>
          <w:highlight w:val="green"/>
        </w:rPr>
        <w:t>micrometeoroids</w:t>
      </w:r>
      <w:r w:rsidRPr="002C1327">
        <w:rPr>
          <w:rStyle w:val="StyleUnderline"/>
        </w:rPr>
        <w:t xml:space="preserve">, </w:t>
      </w:r>
      <w:r w:rsidRPr="00701678">
        <w:rPr>
          <w:rStyle w:val="Emphasis"/>
          <w:highlight w:val="green"/>
        </w:rPr>
        <w:t>solar radiation</w:t>
      </w:r>
      <w:r w:rsidRPr="002C1327">
        <w:rPr>
          <w:rStyle w:val="StyleUnderline"/>
        </w:rPr>
        <w:t xml:space="preserve">, etc. </w:t>
      </w:r>
      <w:r w:rsidRPr="00701678">
        <w:rPr>
          <w:rStyle w:val="Emphasis"/>
          <w:highlight w:val="green"/>
        </w:rPr>
        <w:t>have on</w:t>
      </w:r>
      <w:r w:rsidRPr="00701678">
        <w:rPr>
          <w:rStyle w:val="StyleUnderline"/>
          <w:highlight w:val="green"/>
        </w:rPr>
        <w:t xml:space="preserve"> </w:t>
      </w:r>
      <w:r w:rsidRPr="002C1327">
        <w:rPr>
          <w:rStyle w:val="StyleUnderline"/>
        </w:rPr>
        <w:t xml:space="preserve">such </w:t>
      </w:r>
      <w:r w:rsidRPr="00701678">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lastRenderedPageBreak/>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01678">
        <w:rPr>
          <w:rStyle w:val="Emphasis"/>
          <w:highlight w:val="green"/>
        </w:rPr>
        <w:t>How these artifacts</w:t>
      </w:r>
      <w:r w:rsidRPr="00701678">
        <w:rPr>
          <w:rStyle w:val="StyleUnderline"/>
          <w:highlight w:val="green"/>
        </w:rPr>
        <w:t xml:space="preserve"> </w:t>
      </w:r>
      <w:r w:rsidRPr="002C1327">
        <w:rPr>
          <w:rStyle w:val="StyleUnderline"/>
        </w:rPr>
        <w:t xml:space="preserve">and their constituent materials have </w:t>
      </w:r>
      <w:r w:rsidRPr="00701678">
        <w:rPr>
          <w:rStyle w:val="Emphasis"/>
          <w:highlight w:val="green"/>
        </w:rPr>
        <w:t>survived</w:t>
      </w:r>
      <w:r w:rsidRPr="00701678">
        <w:rPr>
          <w:rStyle w:val="StyleUnderline"/>
          <w:highlight w:val="green"/>
        </w:rPr>
        <w:t xml:space="preserve"> </w:t>
      </w:r>
      <w:r w:rsidRPr="00701678">
        <w:rPr>
          <w:rStyle w:val="Emphasis"/>
          <w:highlight w:val="green"/>
        </w:rPr>
        <w:t>and</w:t>
      </w:r>
      <w:r w:rsidRPr="00701678">
        <w:rPr>
          <w:rStyle w:val="StyleUnderline"/>
          <w:highlight w:val="green"/>
        </w:rPr>
        <w:t xml:space="preserve"> </w:t>
      </w:r>
      <w:r w:rsidRPr="002C1327">
        <w:rPr>
          <w:rStyle w:val="StyleUnderline"/>
        </w:rPr>
        <w:t xml:space="preserve">been </w:t>
      </w:r>
      <w:r w:rsidRPr="00701678">
        <w:rPr>
          <w:rStyle w:val="Emphasis"/>
          <w:highlight w:val="green"/>
        </w:rPr>
        <w:t>altered</w:t>
      </w:r>
      <w:r w:rsidRPr="00701678">
        <w:rPr>
          <w:rStyle w:val="StyleUnderline"/>
          <w:highlight w:val="green"/>
        </w:rPr>
        <w:t xml:space="preserve"> </w:t>
      </w:r>
      <w:r w:rsidRPr="002C1327">
        <w:rPr>
          <w:rStyle w:val="StyleUnderline"/>
        </w:rPr>
        <w:t xml:space="preserve">while on the lunar surface </w:t>
      </w:r>
      <w:r w:rsidRPr="00701678">
        <w:rPr>
          <w:rStyle w:val="Emphasis"/>
          <w:highlight w:val="green"/>
        </w:rPr>
        <w:t>is of great interest to</w:t>
      </w:r>
      <w:r w:rsidRPr="00701678">
        <w:rPr>
          <w:rStyle w:val="StyleUnderline"/>
          <w:highlight w:val="green"/>
        </w:rPr>
        <w:t xml:space="preserve"> </w:t>
      </w:r>
      <w:r w:rsidRPr="00701678">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701678">
        <w:rPr>
          <w:rStyle w:val="Emphasis"/>
          <w:highlight w:val="green"/>
          <w:bdr w:val="single" w:sz="18" w:space="0" w:color="auto"/>
        </w:rPr>
        <w:t>provide unprecedented</w:t>
      </w:r>
      <w:r w:rsidRPr="00701678">
        <w:rPr>
          <w:rStyle w:val="StyleUnderline"/>
          <w:highlight w:val="green"/>
        </w:rPr>
        <w:t xml:space="preserve"> </w:t>
      </w:r>
      <w:r w:rsidRPr="002C1327">
        <w:rPr>
          <w:rStyle w:val="StyleUnderline"/>
        </w:rPr>
        <w:t xml:space="preserve">data if lunar missions to gather and not corrupt the data are developed. These data will be </w:t>
      </w:r>
      <w:r w:rsidRPr="00701678">
        <w:rPr>
          <w:rStyle w:val="Emphasis"/>
          <w:highlight w:val="green"/>
        </w:rPr>
        <w:t>invaluable</w:t>
      </w:r>
      <w:r w:rsidRPr="00701678">
        <w:rPr>
          <w:rStyle w:val="StyleUnderline"/>
          <w:highlight w:val="green"/>
        </w:rPr>
        <w:t xml:space="preserve"> </w:t>
      </w:r>
      <w:r w:rsidRPr="00701678">
        <w:rPr>
          <w:rStyle w:val="Emphasis"/>
          <w:highlight w:val="green"/>
        </w:rPr>
        <w:t>for</w:t>
      </w:r>
      <w:r w:rsidRPr="00701678">
        <w:rPr>
          <w:rStyle w:val="StyleUnderline"/>
          <w:highlight w:val="green"/>
        </w:rPr>
        <w:t xml:space="preserve"> </w:t>
      </w:r>
      <w:r w:rsidRPr="00701678">
        <w:rPr>
          <w:rStyle w:val="Emphasis"/>
          <w:highlight w:val="green"/>
        </w:rPr>
        <w:t>helping to design</w:t>
      </w:r>
      <w:r w:rsidRPr="00701678">
        <w:rPr>
          <w:rStyle w:val="StyleUnderline"/>
          <w:highlight w:val="green"/>
        </w:rPr>
        <w:t xml:space="preserve"> </w:t>
      </w:r>
      <w:r w:rsidRPr="00701678">
        <w:rPr>
          <w:rStyle w:val="Emphasis"/>
          <w:highlight w:val="green"/>
        </w:rPr>
        <w:t>future</w:t>
      </w:r>
      <w:r w:rsidRPr="00701678">
        <w:rPr>
          <w:rStyle w:val="StyleUnderline"/>
          <w:highlight w:val="green"/>
        </w:rPr>
        <w:t xml:space="preserve"> </w:t>
      </w:r>
      <w:r w:rsidRPr="00701678">
        <w:rPr>
          <w:rStyle w:val="Emphasis"/>
          <w:highlight w:val="green"/>
        </w:rPr>
        <w:t xml:space="preserve">long-duration </w:t>
      </w:r>
      <w:r w:rsidRPr="002C1327">
        <w:rPr>
          <w:rStyle w:val="StyleUnderline"/>
        </w:rPr>
        <w:t xml:space="preserve">systems for </w:t>
      </w:r>
      <w:r w:rsidRPr="00701678">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64CC39B" w14:textId="77777777" w:rsidR="00882808" w:rsidRDefault="00882808" w:rsidP="00882808">
      <w:pPr>
        <w:pStyle w:val="Heading4"/>
      </w:pPr>
      <w:r>
        <w:t xml:space="preserve">Moon Dust Research key to </w:t>
      </w:r>
      <w:r>
        <w:rPr>
          <w:u w:val="single"/>
        </w:rPr>
        <w:t>Moon Basing</w:t>
      </w:r>
      <w:r>
        <w:t>.</w:t>
      </w:r>
    </w:p>
    <w:p w14:paraId="59F90081" w14:textId="77777777" w:rsidR="00882808" w:rsidRPr="00362E4C" w:rsidRDefault="00882808" w:rsidP="00882808">
      <w:r w:rsidRPr="00EA56EB">
        <w:rPr>
          <w:rStyle w:val="Style13ptBold"/>
        </w:rPr>
        <w:t>Smith 19</w:t>
      </w:r>
      <w:r>
        <w:t xml:space="preserve"> Belinda Smith 7-18-2019 “</w:t>
      </w:r>
      <w:r w:rsidRPr="00362E4C">
        <w:t>Who protects Apollo sites when no-one owns the Moon?</w:t>
      </w:r>
      <w:r>
        <w:t xml:space="preserve">” </w:t>
      </w:r>
      <w:hyperlink r:id="rId29"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40952915" w14:textId="4DF3ACD6" w:rsidR="00882808" w:rsidRDefault="00882808" w:rsidP="00882808">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701678">
        <w:rPr>
          <w:rStyle w:val="StyleUnderline"/>
          <w:highlight w:val="green"/>
        </w:rPr>
        <w:t xml:space="preserve">pieces left on the Moon have </w:t>
      </w:r>
      <w:r w:rsidRPr="00701678">
        <w:rPr>
          <w:rStyle w:val="Emphasis"/>
          <w:highlight w:val="green"/>
          <w:bdr w:val="single" w:sz="18" w:space="0" w:color="auto"/>
        </w:rPr>
        <w:t>enormous scientific significance</w:t>
      </w:r>
      <w:r w:rsidRPr="00AA1107">
        <w:rPr>
          <w:sz w:val="14"/>
        </w:rPr>
        <w:t xml:space="preserve">. Take </w:t>
      </w:r>
      <w:r w:rsidRPr="00701678">
        <w:rPr>
          <w:rStyle w:val="StyleUnderline"/>
          <w:highlight w:val="green"/>
        </w:rPr>
        <w:t>moon dust</w:t>
      </w:r>
      <w:r w:rsidRPr="00B51893">
        <w:rPr>
          <w:rStyle w:val="StyleUnderline"/>
        </w:rPr>
        <w:t xml:space="preserve">. It's a real </w:t>
      </w:r>
      <w:r w:rsidRPr="00701678">
        <w:rPr>
          <w:rStyle w:val="StyleUnderline"/>
          <w:highlight w:val="green"/>
        </w:rPr>
        <w:t>problem for</w:t>
      </w:r>
      <w:r w:rsidRPr="00AE2E56">
        <w:rPr>
          <w:rStyle w:val="StyleUnderline"/>
        </w:rPr>
        <w:t xml:space="preserve"> </w:t>
      </w:r>
      <w:r w:rsidRPr="00701678">
        <w:rPr>
          <w:rStyle w:val="StyleUnderline"/>
          <w:highlight w:val="green"/>
        </w:rPr>
        <w:t>moon-bound equipment</w:t>
      </w:r>
      <w:r w:rsidRPr="00AE2E56">
        <w:rPr>
          <w:rStyle w:val="StyleUnderline"/>
        </w:rPr>
        <w:t xml:space="preserve"> because it's </w:t>
      </w:r>
      <w:r w:rsidRPr="00701678">
        <w:rPr>
          <w:rStyle w:val="Emphasis"/>
          <w:highlight w:val="green"/>
        </w:rPr>
        <w:t>made o</w:t>
      </w:r>
      <w:r w:rsidRPr="00701678">
        <w:rPr>
          <w:rStyle w:val="StyleUnderline"/>
          <w:highlight w:val="green"/>
        </w:rPr>
        <w:t>f</w:t>
      </w:r>
      <w:r w:rsidRPr="00AE2E56">
        <w:rPr>
          <w:rStyle w:val="StyleUnderline"/>
        </w:rPr>
        <w:t xml:space="preserve"> fine,</w:t>
      </w:r>
      <w:r w:rsidRPr="00AA1107">
        <w:rPr>
          <w:sz w:val="14"/>
        </w:rPr>
        <w:t xml:space="preserve"> super sticky and highly </w:t>
      </w:r>
      <w:r w:rsidRPr="00701678">
        <w:rPr>
          <w:rStyle w:val="Emphasis"/>
          <w:highlight w:val="green"/>
        </w:rPr>
        <w:t>abrasive grains</w:t>
      </w:r>
      <w:r w:rsidRPr="00AE2E56">
        <w:rPr>
          <w:rStyle w:val="StyleUnderline"/>
        </w:rPr>
        <w:t xml:space="preserve">, </w:t>
      </w:r>
      <w:r w:rsidRPr="00B51893">
        <w:rPr>
          <w:rStyle w:val="Emphasis"/>
        </w:rPr>
        <w:t xml:space="preserve">which have a </w:t>
      </w:r>
      <w:r w:rsidRPr="00701678">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01678">
        <w:rPr>
          <w:rStyle w:val="Emphasis"/>
          <w:highlight w:val="green"/>
        </w:rPr>
        <w:t>footprints</w:t>
      </w:r>
      <w:r w:rsidRPr="00701678">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01678">
        <w:rPr>
          <w:rStyle w:val="Emphasis"/>
          <w:highlight w:val="green"/>
        </w:rPr>
        <w:t xml:space="preserve">gave us valuable </w:t>
      </w:r>
      <w:r w:rsidRPr="00701678">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701678">
        <w:rPr>
          <w:rStyle w:val="StyleUnderline"/>
          <w:highlight w:val="green"/>
        </w:rPr>
        <w:t>data like this</w:t>
      </w:r>
      <w:r w:rsidRPr="00AE2E56">
        <w:rPr>
          <w:rStyle w:val="StyleUnderline"/>
        </w:rPr>
        <w:t xml:space="preserve"> that </w:t>
      </w:r>
      <w:r w:rsidRPr="00701678">
        <w:rPr>
          <w:rStyle w:val="StyleUnderline"/>
          <w:highlight w:val="green"/>
        </w:rPr>
        <w:t xml:space="preserve">will help </w:t>
      </w:r>
      <w:r w:rsidRPr="00701678">
        <w:rPr>
          <w:rStyle w:val="Emphasis"/>
          <w:highlight w:val="green"/>
          <w:bdr w:val="single" w:sz="18" w:space="0" w:color="auto"/>
        </w:rPr>
        <w:t>if we want a long-term base on the Moon</w:t>
      </w:r>
      <w:r w:rsidRPr="00AA1107">
        <w:rPr>
          <w:sz w:val="14"/>
        </w:rPr>
        <w:t xml:space="preserve"> — </w:t>
      </w:r>
      <w:r w:rsidRPr="00701678">
        <w:rPr>
          <w:rStyle w:val="StyleUnderline"/>
          <w:highlight w:val="green"/>
        </w:rPr>
        <w:t xml:space="preserve">we need to know how our gear </w:t>
      </w:r>
      <w:r w:rsidRPr="00701678">
        <w:rPr>
          <w:rStyle w:val="Emphasis"/>
          <w:highlight w:val="green"/>
        </w:rPr>
        <w:t>will stand up to lunar conditions</w:t>
      </w:r>
      <w:r w:rsidRPr="00AA1107">
        <w:rPr>
          <w:sz w:val="14"/>
        </w:rPr>
        <w:t xml:space="preserve">. </w:t>
      </w:r>
    </w:p>
    <w:p w14:paraId="6B66219F" w14:textId="77777777" w:rsidR="00882808" w:rsidRDefault="00882808" w:rsidP="00882808">
      <w:pPr>
        <w:pStyle w:val="Heading4"/>
      </w:pPr>
      <w:r>
        <w:t xml:space="preserve">Earth’s Atmosphere </w:t>
      </w:r>
      <w:r>
        <w:rPr>
          <w:u w:val="single"/>
        </w:rPr>
        <w:t>limits</w:t>
      </w:r>
      <w:r>
        <w:t xml:space="preserve"> Neutrino Research – only a Moon base </w:t>
      </w:r>
      <w:r>
        <w:rPr>
          <w:u w:val="single"/>
        </w:rPr>
        <w:t>solves</w:t>
      </w:r>
      <w:r>
        <w:t>.</w:t>
      </w:r>
    </w:p>
    <w:p w14:paraId="4824B71D" w14:textId="77777777" w:rsidR="00882808" w:rsidRPr="006A60D6" w:rsidRDefault="00882808" w:rsidP="00882808">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4391B22B" w14:textId="77777777" w:rsidR="00882808" w:rsidRPr="00AA4515" w:rsidRDefault="00882808" w:rsidP="00882808">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701678">
        <w:rPr>
          <w:rStyle w:val="Emphasis"/>
          <w:highlight w:val="green"/>
        </w:rPr>
        <w:lastRenderedPageBreak/>
        <w:t>requirements for telescope sites</w:t>
      </w:r>
      <w:r w:rsidRPr="00701678">
        <w:rPr>
          <w:rStyle w:val="StyleUnderline"/>
          <w:highlight w:val="gree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701678">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701678">
        <w:rPr>
          <w:rStyle w:val="Emphasis"/>
          <w:highlight w:val="green"/>
        </w:rPr>
        <w:t>Detrimental effects of</w:t>
      </w:r>
      <w:r w:rsidRPr="00701678">
        <w:rPr>
          <w:highlight w:val="green"/>
          <w:u w:val="single"/>
        </w:rPr>
        <w:t xml:space="preserve"> </w:t>
      </w:r>
      <w:r w:rsidRPr="00004BE9">
        <w:rPr>
          <w:u w:val="single"/>
        </w:rPr>
        <w:t xml:space="preserve">the </w:t>
      </w:r>
      <w:r w:rsidRPr="00701678">
        <w:rPr>
          <w:rStyle w:val="Emphasis"/>
          <w:highlight w:val="green"/>
        </w:rPr>
        <w:t xml:space="preserve">atmosphere </w:t>
      </w:r>
      <w:r w:rsidRPr="00412A19">
        <w:rPr>
          <w:rStyle w:val="Emphasis"/>
        </w:rPr>
        <w:t>include</w:t>
      </w:r>
      <w:r w:rsidRPr="00412A19">
        <w:rPr>
          <w:u w:val="single"/>
        </w:rPr>
        <w:t xml:space="preserve">: • temporary effects such as </w:t>
      </w:r>
      <w:r w:rsidRPr="00412A19">
        <w:rPr>
          <w:rStyle w:val="Emphasis"/>
        </w:rPr>
        <w:t>clouds and water vapour</w:t>
      </w:r>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701678">
        <w:rPr>
          <w:rStyle w:val="Emphasis"/>
          <w:highlight w:val="green"/>
        </w:rPr>
        <w:t>disturb</w:t>
      </w:r>
      <w:r w:rsidRPr="00701678">
        <w:rPr>
          <w:highlight w:val="green"/>
          <w:u w:val="single"/>
        </w:rPr>
        <w:t xml:space="preserve"> </w:t>
      </w:r>
      <w:r w:rsidRPr="00004BE9">
        <w:rPr>
          <w:u w:val="single"/>
        </w:rPr>
        <w:t xml:space="preserve">optical or </w:t>
      </w:r>
      <w:r w:rsidRPr="00701678">
        <w:rPr>
          <w:rStyle w:val="Emphasis"/>
          <w:highlight w:val="gree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701678">
        <w:rPr>
          <w:rStyle w:val="Emphasis"/>
          <w:highlight w:val="green"/>
        </w:rPr>
        <w:t>distorts</w:t>
      </w:r>
      <w:r w:rsidRPr="00701678">
        <w:rPr>
          <w:highlight w:val="green"/>
          <w:u w:val="single"/>
        </w:rPr>
        <w:t xml:space="preserve"> </w:t>
      </w:r>
      <w:r w:rsidRPr="00701678">
        <w:rPr>
          <w:rStyle w:val="Emphasis"/>
          <w:highlight w:val="green"/>
        </w:rPr>
        <w:t xml:space="preserve">radio </w:t>
      </w:r>
      <w:r w:rsidRPr="00412A19">
        <w:rPr>
          <w:rStyle w:val="Emphasis"/>
        </w:rPr>
        <w:t xml:space="preserve">or </w:t>
      </w:r>
      <w:r w:rsidRPr="00701678">
        <w:rPr>
          <w:rStyle w:val="Emphasis"/>
          <w:highlight w:val="green"/>
        </w:rPr>
        <w:t xml:space="preserve">optical wave </w:t>
      </w:r>
      <w:r w:rsidRPr="00412A19">
        <w:rPr>
          <w:rStyle w:val="Emphasis"/>
        </w:rPr>
        <w:t>fronts</w:t>
      </w:r>
      <w:r w:rsidRPr="00004BE9">
        <w:rPr>
          <w:u w:val="single"/>
        </w:rPr>
        <w:t xml:space="preserve">, thereby </w:t>
      </w:r>
      <w:r w:rsidRPr="00701678">
        <w:rPr>
          <w:rStyle w:val="Emphasis"/>
          <w:highlight w:val="green"/>
        </w:rPr>
        <w:t>severely degrading</w:t>
      </w:r>
      <w:r w:rsidRPr="00701678">
        <w:rPr>
          <w:highlight w:val="green"/>
          <w:u w:val="single"/>
        </w:rPr>
        <w:t xml:space="preserve"> </w:t>
      </w:r>
      <w:r w:rsidRPr="00004BE9">
        <w:rPr>
          <w:u w:val="single"/>
        </w:rPr>
        <w:t xml:space="preserve">the image </w:t>
      </w:r>
      <w:r w:rsidRPr="00701678">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701678">
        <w:rPr>
          <w:rStyle w:val="Emphasis"/>
          <w:highlight w:val="green"/>
        </w:rPr>
        <w:t>IceCube</w:t>
      </w:r>
      <w:r w:rsidRPr="00412A19">
        <w:rPr>
          <w:rStyle w:val="Emphasis"/>
        </w:rPr>
        <w:t xml:space="preserve"> is the</w:t>
      </w:r>
      <w:r w:rsidRPr="00412A19">
        <w:rPr>
          <w:sz w:val="16"/>
        </w:rPr>
        <w:t xml:space="preserve"> world’s </w:t>
      </w:r>
      <w:r w:rsidRPr="00701678">
        <w:rPr>
          <w:rStyle w:val="Emphasis"/>
          <w:highlight w:val="green"/>
        </w:rPr>
        <w:t>largest</w:t>
      </w:r>
      <w:r w:rsidRPr="00412A19">
        <w:rPr>
          <w:rStyle w:val="Emphasis"/>
        </w:rPr>
        <w:t xml:space="preserve"> </w:t>
      </w:r>
      <w:r w:rsidRPr="00701678">
        <w:rPr>
          <w:rStyle w:val="Emphasis"/>
          <w:highlight w:val="green"/>
        </w:rPr>
        <w:t>neutrino</w:t>
      </w:r>
      <w:r w:rsidRPr="00412A19">
        <w:rPr>
          <w:rStyle w:val="Emphasis"/>
        </w:rPr>
        <w:t xml:space="preserve"> </w:t>
      </w:r>
      <w:r w:rsidRPr="00701678">
        <w:rPr>
          <w:rStyle w:val="Emphasis"/>
          <w:highlight w:val="gree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701678">
        <w:rPr>
          <w:rStyle w:val="Emphasis"/>
          <w:highlight w:val="green"/>
          <w:bdr w:val="single" w:sz="18" w:space="0" w:color="auto"/>
        </w:rPr>
        <w:t xml:space="preserve">Moon </w:t>
      </w:r>
      <w:r w:rsidRPr="00412A19">
        <w:rPr>
          <w:rStyle w:val="Emphasis"/>
          <w:bdr w:val="single" w:sz="18" w:space="0" w:color="auto"/>
        </w:rPr>
        <w:t xml:space="preserve">would be a logical </w:t>
      </w:r>
      <w:r w:rsidRPr="00701678">
        <w:rPr>
          <w:rStyle w:val="Emphasis"/>
          <w:highlight w:val="gree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701678">
        <w:rPr>
          <w:rStyle w:val="Emphasis"/>
          <w:highlight w:val="green"/>
          <w:bdr w:val="single" w:sz="18" w:space="0" w:color="auto"/>
        </w:rPr>
        <w:t xml:space="preserve">requires </w:t>
      </w:r>
      <w:r w:rsidRPr="00412A19">
        <w:rPr>
          <w:rStyle w:val="Emphasis"/>
          <w:bdr w:val="single" w:sz="18" w:space="0" w:color="auto"/>
        </w:rPr>
        <w:t xml:space="preserve">a </w:t>
      </w:r>
      <w:r w:rsidRPr="00701678">
        <w:rPr>
          <w:rStyle w:val="Emphasis"/>
          <w:highlight w:val="green"/>
          <w:bdr w:val="single" w:sz="18" w:space="0" w:color="auto"/>
        </w:rPr>
        <w:t>developed infrastructure</w:t>
      </w:r>
      <w:r w:rsidRPr="00701678">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701678">
        <w:rPr>
          <w:rStyle w:val="Emphasis"/>
          <w:highlight w:val="green"/>
        </w:rPr>
        <w:t>ISS</w:t>
      </w:r>
      <w:r w:rsidRPr="00320BF9">
        <w:rPr>
          <w:u w:val="single"/>
        </w:rPr>
        <w:t xml:space="preserve">), while having a well-developed infrastructure available, </w:t>
      </w:r>
      <w:r w:rsidRPr="00412A19">
        <w:rPr>
          <w:rStyle w:val="Emphasis"/>
        </w:rPr>
        <w:t xml:space="preserve">is </w:t>
      </w:r>
      <w:r w:rsidRPr="00701678">
        <w:rPr>
          <w:rStyle w:val="Emphasis"/>
          <w:highlight w:val="green"/>
        </w:rPr>
        <w:t xml:space="preserve">not </w:t>
      </w:r>
      <w:r w:rsidRPr="00412A19">
        <w:rPr>
          <w:rStyle w:val="Emphasis"/>
        </w:rPr>
        <w:t xml:space="preserve">used </w:t>
      </w:r>
      <w:r w:rsidRPr="00701678">
        <w:rPr>
          <w:rStyle w:val="Emphasis"/>
          <w:highlight w:val="green"/>
        </w:rPr>
        <w:t>for telescopes</w:t>
      </w:r>
      <w:r w:rsidRPr="00320BF9">
        <w:rPr>
          <w:u w:val="single"/>
        </w:rPr>
        <w:t xml:space="preserve">; its </w:t>
      </w:r>
      <w:r w:rsidRPr="00701678">
        <w:rPr>
          <w:rStyle w:val="Emphasis"/>
          <w:highlight w:val="green"/>
        </w:rPr>
        <w:t>small</w:t>
      </w:r>
      <w:r w:rsidRPr="00320BF9">
        <w:rPr>
          <w:u w:val="single"/>
        </w:rPr>
        <w:t xml:space="preserve">, relatively </w:t>
      </w:r>
      <w:r w:rsidRPr="00701678">
        <w:rPr>
          <w:rStyle w:val="Emphasis"/>
          <w:highlight w:val="green"/>
        </w:rPr>
        <w:t>unstable</w:t>
      </w:r>
      <w:r w:rsidRPr="00701678">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701678">
        <w:rPr>
          <w:rStyle w:val="Emphasis"/>
          <w:highlight w:val="green"/>
        </w:rPr>
        <w:t>wide</w:t>
      </w:r>
      <w:r w:rsidRPr="00412A19">
        <w:rPr>
          <w:rStyle w:val="Emphasis"/>
        </w:rPr>
        <w:t xml:space="preserve"> </w:t>
      </w:r>
      <w:r w:rsidRPr="00701678">
        <w:rPr>
          <w:rStyle w:val="Emphasis"/>
          <w:highlight w:val="green"/>
        </w:rPr>
        <w:t xml:space="preserve">consensus </w:t>
      </w:r>
      <w:r w:rsidRPr="00412A19">
        <w:rPr>
          <w:rStyle w:val="Emphasis"/>
        </w:rPr>
        <w:t>that</w:t>
      </w:r>
      <w:r w:rsidRPr="00AA4515">
        <w:rPr>
          <w:sz w:val="16"/>
        </w:rPr>
        <w:t xml:space="preserve"> a </w:t>
      </w:r>
      <w:r w:rsidRPr="00412A19">
        <w:rPr>
          <w:rStyle w:val="Emphasis"/>
        </w:rPr>
        <w:t xml:space="preserve">low-frequency </w:t>
      </w:r>
      <w:r w:rsidRPr="00701678">
        <w:rPr>
          <w:rStyle w:val="Emphasis"/>
          <w:highlight w:val="green"/>
        </w:rPr>
        <w:t>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701678">
        <w:rPr>
          <w:rStyle w:val="Emphasis"/>
          <w:highlight w:val="gree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701678">
        <w:rPr>
          <w:rStyle w:val="Emphasis"/>
          <w:highlight w:val="gree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701678">
        <w:rPr>
          <w:rStyle w:val="Emphasis"/>
          <w:highlight w:val="green"/>
        </w:rPr>
        <w:t>absorbed</w:t>
      </w:r>
      <w:r w:rsidRPr="00AA4515">
        <w:rPr>
          <w:sz w:val="16"/>
        </w:rPr>
        <w:t xml:space="preserve"> </w:t>
      </w:r>
      <w:r w:rsidRPr="00AA4515">
        <w:rPr>
          <w:rStyle w:val="StyleUnderline"/>
        </w:rPr>
        <w:t>or reflected at</w:t>
      </w:r>
      <w:r w:rsidRPr="00AA4515">
        <w:rPr>
          <w:sz w:val="16"/>
        </w:rPr>
        <w:t xml:space="preserve"> </w:t>
      </w:r>
      <w:r w:rsidRPr="00701678">
        <w:rPr>
          <w:rStyle w:val="Emphasis"/>
          <w:highlight w:val="green"/>
        </w:rPr>
        <w:t>frequencies</w:t>
      </w:r>
      <w:r w:rsidRPr="00AA4515">
        <w:rPr>
          <w:sz w:val="16"/>
        </w:rPr>
        <w:t xml:space="preserve"> </w:t>
      </w:r>
      <w:r w:rsidRPr="00701678">
        <w:rPr>
          <w:rStyle w:val="Emphasis"/>
          <w:highlight w:val="green"/>
          <w:bdr w:val="single" w:sz="18" w:space="0" w:color="auto"/>
        </w:rPr>
        <w:t xml:space="preserve">below </w:t>
      </w:r>
      <w:r w:rsidRPr="00412A19">
        <w:rPr>
          <w:rStyle w:val="Emphasis"/>
          <w:bdr w:val="single" w:sz="18" w:space="0" w:color="auto"/>
        </w:rPr>
        <w:t>10-</w:t>
      </w:r>
      <w:r w:rsidRPr="00701678">
        <w:rPr>
          <w:rStyle w:val="Emphasis"/>
          <w:highlight w:val="green"/>
          <w:bdr w:val="single" w:sz="18" w:space="0" w:color="auto"/>
        </w:rPr>
        <w:t>30 MHz</w:t>
      </w:r>
      <w:r w:rsidRPr="00AA4515">
        <w:rPr>
          <w:sz w:val="16"/>
        </w:rPr>
        <w:t>. H</w:t>
      </w:r>
      <w:r w:rsidRPr="00AA4515">
        <w:rPr>
          <w:rStyle w:val="StyleUnderline"/>
        </w:rPr>
        <w:t xml:space="preserve">ence, the low-frequency universe is the last uncharted part of the electromagnetic spectrum, and a </w:t>
      </w:r>
      <w:r w:rsidRPr="00701678">
        <w:rPr>
          <w:rStyle w:val="Emphasis"/>
          <w:highlight w:val="green"/>
          <w:bdr w:val="single" w:sz="18" w:space="0" w:color="auto"/>
        </w:rPr>
        <w:t>lunar</w:t>
      </w:r>
      <w:r w:rsidRPr="00412A19">
        <w:rPr>
          <w:rStyle w:val="Emphasis"/>
          <w:bdr w:val="single" w:sz="18" w:space="0" w:color="auto"/>
        </w:rPr>
        <w:t xml:space="preserve"> infrastructure </w:t>
      </w:r>
      <w:r w:rsidRPr="00701678">
        <w:rPr>
          <w:rStyle w:val="Emphasis"/>
          <w:highlight w:val="green"/>
          <w:bdr w:val="single" w:sz="18" w:space="0" w:color="auto"/>
        </w:rPr>
        <w:t xml:space="preserve">would </w:t>
      </w:r>
      <w:r w:rsidRPr="00412A19">
        <w:rPr>
          <w:rStyle w:val="Emphasis"/>
          <w:bdr w:val="single" w:sz="18" w:space="0" w:color="auto"/>
        </w:rPr>
        <w:t xml:space="preserve">greatly </w:t>
      </w:r>
      <w:r w:rsidRPr="00701678">
        <w:rPr>
          <w:rStyle w:val="Emphasis"/>
          <w:highlight w:val="green"/>
          <w:bdr w:val="single" w:sz="18" w:space="0" w:color="auto"/>
        </w:rPr>
        <w:t xml:space="preserve">benefit </w:t>
      </w:r>
      <w:r w:rsidRPr="00412A19">
        <w:rPr>
          <w:rStyle w:val="Emphasis"/>
          <w:bdr w:val="single" w:sz="18" w:space="0" w:color="auto"/>
        </w:rPr>
        <w:t xml:space="preserve">its </w:t>
      </w:r>
      <w:r w:rsidRPr="00701678">
        <w:rPr>
          <w:rStyle w:val="Emphasis"/>
          <w:highlight w:val="gree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MHz. </w:t>
      </w:r>
      <w:r w:rsidRPr="00AA4515">
        <w:rPr>
          <w:rStyle w:val="StyleUnderline"/>
        </w:rPr>
        <w:lastRenderedPageBreak/>
        <w:t>The best location to study this treasure trove of cosmology (Loeb and Zaldariaga 2004) would indeed be on the lunar far-side.</w:t>
      </w:r>
    </w:p>
    <w:p w14:paraId="6B3A51B0" w14:textId="77777777" w:rsidR="00882808" w:rsidRPr="00F06024" w:rsidRDefault="00882808" w:rsidP="00882808">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375CB0E5" w14:textId="77777777" w:rsidR="00882808" w:rsidRPr="00D06C87" w:rsidRDefault="00882808" w:rsidP="00882808">
      <w:r w:rsidRPr="00F06024">
        <w:rPr>
          <w:rStyle w:val="Style13ptBold"/>
        </w:rPr>
        <w:t>Lee 20</w:t>
      </w:r>
      <w:r>
        <w:t xml:space="preserve"> Thomas Lee </w:t>
      </w:r>
      <w:r w:rsidRPr="00F06024">
        <w:t>"Can tiny, invisible particles help stop the spread of nuclear weapons?"</w:t>
      </w:r>
      <w:r>
        <w:t xml:space="preserve"> </w:t>
      </w:r>
      <w:hyperlink r:id="rId3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79FB00A7" w14:textId="77777777" w:rsidR="00882808" w:rsidRPr="00055F1F" w:rsidRDefault="00882808" w:rsidP="00882808">
      <w:pPr>
        <w:rPr>
          <w:sz w:val="16"/>
        </w:rPr>
      </w:pPr>
      <w:r w:rsidRPr="00055F1F">
        <w:rPr>
          <w:sz w:val="16"/>
        </w:rPr>
        <w:t xml:space="preserve">The </w:t>
      </w:r>
      <w:r w:rsidRPr="00701678">
        <w:rPr>
          <w:rStyle w:val="Emphasis"/>
          <w:highlight w:val="green"/>
        </w:rPr>
        <w:t xml:space="preserve">key to preventing </w:t>
      </w:r>
      <w:r w:rsidRPr="00AC1DAA">
        <w:rPr>
          <w:rStyle w:val="Emphasis"/>
        </w:rPr>
        <w:t xml:space="preserve">nuclear </w:t>
      </w:r>
      <w:r w:rsidRPr="00701678">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701678">
        <w:rPr>
          <w:rStyle w:val="Emphasis"/>
          <w:highlight w:val="green"/>
        </w:rPr>
        <w:t>depend on</w:t>
      </w:r>
      <w:r w:rsidRPr="00701678">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701678">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701678">
        <w:rPr>
          <w:rStyle w:val="Emphasis"/>
          <w:highlight w:val="green"/>
        </w:rPr>
        <w:t>tech</w:t>
      </w:r>
      <w:r w:rsidRPr="00AC1DAA">
        <w:rPr>
          <w:rStyle w:val="Emphasis"/>
        </w:rPr>
        <w:t>nology</w:t>
      </w:r>
      <w:r w:rsidRPr="00701678">
        <w:rPr>
          <w:rStyle w:val="Emphasis"/>
          <w:highlight w:val="green"/>
        </w:rPr>
        <w:t xml:space="preserve"> that</w:t>
      </w:r>
      <w:r w:rsidRPr="00701678">
        <w:rPr>
          <w:rStyle w:val="StyleUnderline"/>
          <w:highlight w:val="green"/>
        </w:rPr>
        <w:t xml:space="preserve"> </w:t>
      </w:r>
      <w:r w:rsidRPr="001E4C04">
        <w:rPr>
          <w:rStyle w:val="StyleUnderline"/>
        </w:rPr>
        <w:t xml:space="preserve">can </w:t>
      </w:r>
      <w:r w:rsidRPr="00701678">
        <w:rPr>
          <w:rStyle w:val="Emphasis"/>
          <w:highlight w:val="green"/>
        </w:rPr>
        <w:t>spot</w:t>
      </w:r>
      <w:r w:rsidRPr="00701678">
        <w:rPr>
          <w:rStyle w:val="StyleUnderline"/>
          <w:highlight w:val="green"/>
        </w:rPr>
        <w:t xml:space="preserve"> </w:t>
      </w:r>
      <w:r w:rsidRPr="001E4C04">
        <w:rPr>
          <w:rStyle w:val="StyleUnderline"/>
        </w:rPr>
        <w:t xml:space="preserve">those elusive </w:t>
      </w:r>
      <w:r w:rsidRPr="00701678">
        <w:rPr>
          <w:rStyle w:val="Emphasis"/>
          <w:highlight w:val="green"/>
        </w:rPr>
        <w:t>subatomic particles</w:t>
      </w:r>
      <w:r w:rsidRPr="00701678">
        <w:rPr>
          <w:rStyle w:val="StyleUnderline"/>
          <w:highlight w:val="green"/>
        </w:rPr>
        <w:t xml:space="preserve"> </w:t>
      </w:r>
      <w:r w:rsidRPr="00701678">
        <w:rPr>
          <w:rStyle w:val="Emphasis"/>
          <w:highlight w:val="green"/>
        </w:rPr>
        <w:t>and</w:t>
      </w:r>
      <w:r w:rsidRPr="001E4C04">
        <w:rPr>
          <w:rStyle w:val="StyleUnderline"/>
        </w:rPr>
        <w:t xml:space="preserve">, in doing so, </w:t>
      </w:r>
      <w:r w:rsidRPr="00701678">
        <w:rPr>
          <w:rStyle w:val="Emphasis"/>
          <w:highlight w:val="green"/>
        </w:rPr>
        <w:t>alert</w:t>
      </w:r>
      <w:r w:rsidRPr="00701678">
        <w:rPr>
          <w:rStyle w:val="StyleUnderline"/>
          <w:highlight w:val="green"/>
        </w:rPr>
        <w:t xml:space="preserve"> </w:t>
      </w:r>
      <w:r w:rsidRPr="001E4C04">
        <w:rPr>
          <w:rStyle w:val="StyleUnderline"/>
        </w:rPr>
        <w:t xml:space="preserve">international </w:t>
      </w:r>
      <w:r w:rsidRPr="00701678">
        <w:rPr>
          <w:rStyle w:val="Emphasis"/>
          <w:highlight w:val="green"/>
        </w:rPr>
        <w:t>authorities to</w:t>
      </w:r>
      <w:r w:rsidRPr="00701678">
        <w:rPr>
          <w:rStyle w:val="StyleUnderline"/>
          <w:highlight w:val="green"/>
        </w:rPr>
        <w:t xml:space="preserve"> </w:t>
      </w:r>
      <w:r w:rsidRPr="001E4C04">
        <w:rPr>
          <w:rStyle w:val="StyleUnderline"/>
        </w:rPr>
        <w:t xml:space="preserve">the </w:t>
      </w:r>
      <w:r w:rsidRPr="00701678">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701678">
        <w:rPr>
          <w:rStyle w:val="Emphasis"/>
          <w:highlight w:val="green"/>
        </w:rPr>
        <w:t>monitor</w:t>
      </w:r>
      <w:r w:rsidRPr="00701678">
        <w:rPr>
          <w:rStyle w:val="StyleUnderline"/>
          <w:highlight w:val="green"/>
        </w:rPr>
        <w:t xml:space="preserve"> </w:t>
      </w:r>
      <w:r w:rsidRPr="001E4C04">
        <w:rPr>
          <w:rStyle w:val="StyleUnderline"/>
        </w:rPr>
        <w:t xml:space="preserve">the </w:t>
      </w:r>
      <w:r w:rsidRPr="00701678">
        <w:rPr>
          <w:rStyle w:val="Emphasis"/>
          <w:highlight w:val="green"/>
        </w:rPr>
        <w:t>plutonium</w:t>
      </w:r>
      <w:r w:rsidRPr="00701678">
        <w:rPr>
          <w:rStyle w:val="StyleUnderline"/>
          <w:highlight w:val="green"/>
        </w:rPr>
        <w:t xml:space="preserve"> </w:t>
      </w:r>
      <w:r w:rsidRPr="00701678">
        <w:rPr>
          <w:rStyle w:val="Emphasis"/>
          <w:highlight w:val="green"/>
        </w:rPr>
        <w:t>content</w:t>
      </w:r>
      <w:r w:rsidRPr="00701678">
        <w:rPr>
          <w:rStyle w:val="StyleUnderline"/>
          <w:highlight w:val="green"/>
        </w:rPr>
        <w:t xml:space="preserve"> </w:t>
      </w:r>
      <w:r w:rsidRPr="001E4C04">
        <w:rPr>
          <w:rStyle w:val="StyleUnderline"/>
        </w:rPr>
        <w:t xml:space="preserve">in a nuclear reactor </w:t>
      </w:r>
      <w:r w:rsidRPr="00701678">
        <w:rPr>
          <w:rStyle w:val="Emphasis"/>
          <w:highlight w:val="green"/>
          <w:bdr w:val="single" w:sz="18" w:space="0" w:color="auto"/>
        </w:rPr>
        <w:t>in real time</w:t>
      </w:r>
      <w:r w:rsidRPr="00701678">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701678">
        <w:rPr>
          <w:rStyle w:val="Emphasis"/>
          <w:highlight w:val="green"/>
        </w:rPr>
        <w:t>such tech</w:t>
      </w:r>
      <w:r w:rsidRPr="00AC1DAA">
        <w:rPr>
          <w:rStyle w:val="Emphasis"/>
        </w:rPr>
        <w:t xml:space="preserve">nology </w:t>
      </w:r>
      <w:r w:rsidRPr="00701678">
        <w:rPr>
          <w:rStyle w:val="Emphasis"/>
          <w:highlight w:val="green"/>
        </w:rPr>
        <w:t>deployed</w:t>
      </w:r>
      <w:r w:rsidRPr="00701678">
        <w:rPr>
          <w:rStyle w:val="StyleUnderline"/>
          <w:highlight w:val="green"/>
        </w:rPr>
        <w:t xml:space="preserve"> </w:t>
      </w:r>
      <w:r w:rsidRPr="001E4C04">
        <w:rPr>
          <w:rStyle w:val="StyleUnderline"/>
        </w:rPr>
        <w:t xml:space="preserve">outside nuclear reactors </w:t>
      </w:r>
      <w:r w:rsidRPr="00701678">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701678">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701678">
        <w:rPr>
          <w:rStyle w:val="Emphasis"/>
          <w:highlight w:val="green"/>
        </w:rPr>
        <w:t>countries</w:t>
      </w:r>
      <w:r w:rsidRPr="00701678">
        <w:rPr>
          <w:rStyle w:val="StyleUnderline"/>
          <w:highlight w:val="green"/>
        </w:rPr>
        <w:t xml:space="preserve"> </w:t>
      </w:r>
      <w:r w:rsidRPr="00701678">
        <w:rPr>
          <w:rStyle w:val="Emphasis"/>
          <w:highlight w:val="green"/>
        </w:rPr>
        <w:t xml:space="preserve">are not </w:t>
      </w:r>
      <w:r w:rsidRPr="00701678">
        <w:rPr>
          <w:rStyle w:val="Emphasis"/>
          <w:highlight w:val="green"/>
          <w:bdr w:val="single" w:sz="18" w:space="0" w:color="auto"/>
        </w:rPr>
        <w:t>making weapons-related material</w:t>
      </w:r>
      <w:r w:rsidRPr="00701678">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w:t>
      </w:r>
      <w:r w:rsidRPr="00055F1F">
        <w:rPr>
          <w:sz w:val="16"/>
        </w:rPr>
        <w:lastRenderedPageBreak/>
        <w:t xml:space="preserve">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701678">
        <w:rPr>
          <w:rStyle w:val="Emphasis"/>
          <w:highlight w:val="green"/>
        </w:rPr>
        <w:t>finding neutrinos</w:t>
      </w:r>
      <w:r w:rsidRPr="00701678">
        <w:rPr>
          <w:rStyle w:val="StyleUnderline"/>
          <w:highlight w:val="green"/>
        </w:rPr>
        <w:t xml:space="preserve"> </w:t>
      </w:r>
      <w:r w:rsidRPr="001E4C04">
        <w:rPr>
          <w:rStyle w:val="StyleUnderline"/>
        </w:rPr>
        <w:t xml:space="preserve">in water </w:t>
      </w:r>
      <w:r w:rsidRPr="00701678">
        <w:rPr>
          <w:rStyle w:val="Emphasis"/>
          <w:highlight w:val="green"/>
          <w:bdr w:val="single" w:sz="18" w:space="0" w:color="auto"/>
        </w:rPr>
        <w:t xml:space="preserve">is still </w:t>
      </w:r>
      <w:r w:rsidRPr="00AC1DAA">
        <w:rPr>
          <w:rStyle w:val="Emphasis"/>
          <w:bdr w:val="single" w:sz="18" w:space="0" w:color="auto"/>
        </w:rPr>
        <w:t xml:space="preserve">pretty </w:t>
      </w:r>
      <w:r w:rsidRPr="00701678">
        <w:rPr>
          <w:rStyle w:val="Emphasis"/>
          <w:highlight w:val="gree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701678">
        <w:rPr>
          <w:rStyle w:val="Emphasis"/>
          <w:highlight w:val="green"/>
        </w:rPr>
        <w:t>line between civilian and military use of nuc</w:t>
      </w:r>
      <w:r w:rsidRPr="00AC1DAA">
        <w:rPr>
          <w:rStyle w:val="Emphasis"/>
        </w:rPr>
        <w:t xml:space="preserve">lear energy </w:t>
      </w:r>
      <w:r w:rsidRPr="00701678">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701678">
        <w:rPr>
          <w:rStyle w:val="Emphasis"/>
          <w:highlight w:val="green"/>
        </w:rPr>
        <w:t>dual-use</w:t>
      </w:r>
      <w:r w:rsidRPr="00B26A19">
        <w:rPr>
          <w:rStyle w:val="StyleUnderline"/>
        </w:rPr>
        <w:t xml:space="preserve">” capabilities of nuclear reactors </w:t>
      </w:r>
      <w:r w:rsidRPr="00701678">
        <w:rPr>
          <w:rStyle w:val="Emphasis"/>
          <w:highlight w:val="green"/>
        </w:rPr>
        <w:t>presents a</w:t>
      </w:r>
      <w:r w:rsidRPr="00701678">
        <w:rPr>
          <w:rStyle w:val="StyleUnderline"/>
          <w:highlight w:val="green"/>
        </w:rPr>
        <w:t xml:space="preserve"> </w:t>
      </w:r>
      <w:r w:rsidRPr="00B26A19">
        <w:rPr>
          <w:rStyle w:val="StyleUnderline"/>
        </w:rPr>
        <w:t xml:space="preserve">significant </w:t>
      </w:r>
      <w:r w:rsidRPr="00701678">
        <w:rPr>
          <w:rStyle w:val="Emphasis"/>
          <w:highlight w:val="green"/>
        </w:rPr>
        <w:t>challenge</w:t>
      </w:r>
      <w:r w:rsidRPr="00701678">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701678">
        <w:rPr>
          <w:rStyle w:val="Emphasis"/>
          <w:highlight w:val="green"/>
        </w:rPr>
        <w:t>neutrino</w:t>
      </w:r>
      <w:r w:rsidRPr="00701678">
        <w:rPr>
          <w:rStyle w:val="StyleUnderline"/>
          <w:highlight w:val="green"/>
        </w:rPr>
        <w:t xml:space="preserve"> </w:t>
      </w:r>
      <w:r w:rsidRPr="00701678">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701678">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701678">
        <w:rPr>
          <w:rStyle w:val="Emphasis"/>
          <w:highlight w:val="green"/>
        </w:rPr>
        <w:t xml:space="preserve">Optimizing </w:t>
      </w:r>
      <w:r w:rsidRPr="008006B3">
        <w:rPr>
          <w:rStyle w:val="Emphasis"/>
        </w:rPr>
        <w:t xml:space="preserve">reactor </w:t>
      </w:r>
      <w:r w:rsidRPr="00701678">
        <w:rPr>
          <w:rStyle w:val="Emphasis"/>
          <w:highlight w:val="green"/>
        </w:rPr>
        <w:t>power levels to produce plutonium</w:t>
      </w:r>
      <w:r w:rsidRPr="00B26A19">
        <w:rPr>
          <w:rStyle w:val="StyleUnderline"/>
        </w:rPr>
        <w:t xml:space="preserve">, </w:t>
      </w:r>
      <w:r w:rsidRPr="00701678">
        <w:rPr>
          <w:rStyle w:val="Emphasis"/>
          <w:highlight w:val="green"/>
        </w:rPr>
        <w:t xml:space="preserve">a </w:t>
      </w:r>
      <w:r w:rsidRPr="008006B3">
        <w:rPr>
          <w:rStyle w:val="Emphasis"/>
        </w:rPr>
        <w:t xml:space="preserve">telltale </w:t>
      </w:r>
      <w:r w:rsidRPr="00701678">
        <w:rPr>
          <w:rStyle w:val="Emphasis"/>
          <w:highlight w:val="green"/>
        </w:rPr>
        <w:t>sign</w:t>
      </w:r>
      <w:r w:rsidRPr="00701678">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701678">
        <w:rPr>
          <w:rStyle w:val="Emphasis"/>
          <w:highlight w:val="green"/>
        </w:rPr>
        <w:t>to build a bomb</w:t>
      </w:r>
      <w:r w:rsidRPr="00B26A19">
        <w:rPr>
          <w:rStyle w:val="StyleUnderline"/>
        </w:rPr>
        <w:t xml:space="preserve">, </w:t>
      </w:r>
      <w:r w:rsidRPr="00701678">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701678">
        <w:rPr>
          <w:rStyle w:val="Emphasis"/>
          <w:highlight w:val="green"/>
          <w:bdr w:val="single" w:sz="18" w:space="0" w:color="auto"/>
        </w:rPr>
        <w:t>spectrum</w:t>
      </w:r>
      <w:r w:rsidRPr="00701678">
        <w:rPr>
          <w:rStyle w:val="StyleUnderline"/>
          <w:highlight w:val="green"/>
        </w:rPr>
        <w:t xml:space="preserve"> </w:t>
      </w:r>
      <w:r w:rsidRPr="00701678">
        <w:rPr>
          <w:rStyle w:val="Emphasis"/>
          <w:highlight w:val="green"/>
        </w:rPr>
        <w:t xml:space="preserve">of </w:t>
      </w:r>
      <w:r w:rsidRPr="008006B3">
        <w:rPr>
          <w:rStyle w:val="Emphasis"/>
        </w:rPr>
        <w:t>anti</w:t>
      </w:r>
      <w:r w:rsidRPr="00701678">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701678">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 xml:space="preserve">So if a country wants to operate a civilian </w:t>
      </w:r>
      <w:r w:rsidRPr="00B26A19">
        <w:rPr>
          <w:rStyle w:val="Emphasis"/>
        </w:rPr>
        <w:lastRenderedPageBreak/>
        <w:t>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701678">
        <w:rPr>
          <w:rStyle w:val="Emphasis"/>
          <w:highlight w:val="green"/>
        </w:rPr>
        <w:t>in the future</w:t>
      </w:r>
      <w:r w:rsidRPr="00055F1F">
        <w:rPr>
          <w:sz w:val="16"/>
        </w:rPr>
        <w:t xml:space="preserve">, </w:t>
      </w:r>
      <w:r w:rsidRPr="00B26A19">
        <w:rPr>
          <w:rStyle w:val="StyleUnderline"/>
        </w:rPr>
        <w:t xml:space="preserve">could such </w:t>
      </w:r>
      <w:r w:rsidRPr="00701678">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701678">
        <w:rPr>
          <w:rStyle w:val="Emphasis"/>
          <w:highlight w:val="green"/>
          <w:bdr w:val="single" w:sz="18" w:space="0" w:color="auto"/>
        </w:rPr>
        <w:t>spot</w:t>
      </w:r>
      <w:r w:rsidRPr="00701678">
        <w:rPr>
          <w:rStyle w:val="StyleUnderline"/>
          <w:highlight w:val="green"/>
          <w:bdr w:val="single" w:sz="18" w:space="0" w:color="auto"/>
        </w:rPr>
        <w:t xml:space="preserve"> </w:t>
      </w:r>
      <w:r w:rsidRPr="00701678">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701678">
        <w:rPr>
          <w:rStyle w:val="Emphasis"/>
          <w:highlight w:val="green"/>
          <w:bdr w:val="single" w:sz="18" w:space="0" w:color="auto"/>
        </w:rPr>
        <w:t>across borders</w:t>
      </w:r>
      <w:r w:rsidRPr="00701678">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701678">
        <w:rPr>
          <w:rStyle w:val="Emphasis"/>
          <w:highlight w:val="green"/>
        </w:rPr>
        <w:t>study</w:t>
      </w:r>
      <w:r w:rsidRPr="00701678">
        <w:rPr>
          <w:rStyle w:val="StyleUnderline"/>
          <w:highlight w:val="green"/>
        </w:rPr>
        <w:t xml:space="preserve"> </w:t>
      </w:r>
      <w:r w:rsidRPr="00B26A19">
        <w:rPr>
          <w:rStyle w:val="StyleUnderline"/>
        </w:rPr>
        <w:t xml:space="preserve">of a range of possible </w:t>
      </w:r>
      <w:r w:rsidRPr="00701678">
        <w:rPr>
          <w:rStyle w:val="Emphasis"/>
          <w:highlight w:val="green"/>
        </w:rPr>
        <w:t>enhancements</w:t>
      </w:r>
      <w:r w:rsidRPr="00701678">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701678">
        <w:rPr>
          <w:rStyle w:val="Emphasis"/>
          <w:highlight w:val="green"/>
        </w:rPr>
        <w:t xml:space="preserve">knowledge that such </w:t>
      </w:r>
      <w:r w:rsidRPr="00701678">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701678">
        <w:rPr>
          <w:rStyle w:val="Emphasis"/>
          <w:highlight w:val="green"/>
        </w:rPr>
        <w:t xml:space="preserve">could prove to be </w:t>
      </w:r>
      <w:r w:rsidRPr="00701678">
        <w:rPr>
          <w:rStyle w:val="Emphasis"/>
          <w:highlight w:val="green"/>
          <w:bdr w:val="single" w:sz="18" w:space="0" w:color="auto"/>
        </w:rPr>
        <w:t xml:space="preserve">a powerful deterrent to </w:t>
      </w:r>
      <w:r w:rsidRPr="008006B3">
        <w:rPr>
          <w:rStyle w:val="Emphasis"/>
          <w:bdr w:val="single" w:sz="18" w:space="0" w:color="auto"/>
        </w:rPr>
        <w:t xml:space="preserve">nuclear </w:t>
      </w:r>
      <w:r w:rsidRPr="00701678">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2D55011A" w14:textId="77777777" w:rsidR="00882808" w:rsidRPr="00216297" w:rsidRDefault="00882808" w:rsidP="00882808">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311814CB" w14:textId="77777777" w:rsidR="00882808" w:rsidRPr="00FE2CDD" w:rsidRDefault="00882808" w:rsidP="00882808">
      <w:pPr>
        <w:spacing w:line="240" w:lineRule="auto"/>
        <w:rPr>
          <w:sz w:val="16"/>
          <w:szCs w:val="16"/>
        </w:rPr>
      </w:pPr>
      <w:r w:rsidRPr="00FE2CDD">
        <w:rPr>
          <w:rStyle w:val="Style13ptBold"/>
        </w:rPr>
        <w:t>Kroenig 15</w:t>
      </w:r>
      <w:r w:rsidRPr="00FE2CDD">
        <w:rPr>
          <w:b/>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03E27B21" w14:textId="183A6CAE" w:rsidR="00882808" w:rsidRPr="00A035B4" w:rsidRDefault="00882808" w:rsidP="00882808">
      <w:pPr>
        <w:spacing w:line="240" w:lineRule="auto"/>
        <w:rPr>
          <w:u w:val="single"/>
        </w:rPr>
      </w:pPr>
      <w:r w:rsidRPr="00701678">
        <w:rPr>
          <w:rStyle w:val="StyleUnderline"/>
          <w:highlight w:val="green"/>
        </w:rPr>
        <w:t>The spread of nuc</w:t>
      </w:r>
      <w:r w:rsidRPr="00C8793D">
        <w:rPr>
          <w:rStyle w:val="StyleUnderline"/>
        </w:rPr>
        <w:t>lear weapon</w:t>
      </w:r>
      <w:r w:rsidRPr="00701678">
        <w:rPr>
          <w:rStyle w:val="StyleUnderline"/>
          <w:highlight w:val="green"/>
        </w:rPr>
        <w:t>s poses</w:t>
      </w:r>
      <w:r w:rsidRPr="00C8793D">
        <w:rPr>
          <w:rStyle w:val="StyleUnderline"/>
        </w:rPr>
        <w:t xml:space="preserve"> at least six </w:t>
      </w:r>
      <w:r w:rsidRPr="00701678">
        <w:rPr>
          <w:rStyle w:val="Emphasis"/>
          <w:highlight w:val="green"/>
        </w:rPr>
        <w:t>severe threats</w:t>
      </w:r>
      <w:r w:rsidRPr="00701678">
        <w:rPr>
          <w:rStyle w:val="StyleUnderline"/>
          <w:highlight w:val="green"/>
        </w:rPr>
        <w:t xml:space="preserve"> to international</w:t>
      </w:r>
      <w:r w:rsidRPr="00C8793D">
        <w:rPr>
          <w:rStyle w:val="StyleUnderline"/>
        </w:rPr>
        <w:t xml:space="preserve"> peace and </w:t>
      </w:r>
      <w:r w:rsidRPr="00701678">
        <w:rPr>
          <w:rStyle w:val="StyleUnderline"/>
          <w:highlight w:val="green"/>
        </w:rPr>
        <w:t>security including</w:t>
      </w:r>
      <w:r w:rsidRPr="00C8793D">
        <w:rPr>
          <w:rStyle w:val="StyleUnderline"/>
        </w:rPr>
        <w:t xml:space="preserve">: </w:t>
      </w:r>
      <w:r w:rsidRPr="00701678">
        <w:rPr>
          <w:rStyle w:val="Emphasis"/>
          <w:highlight w:val="green"/>
        </w:rPr>
        <w:t>nuc</w:t>
      </w:r>
      <w:r w:rsidRPr="00C8793D">
        <w:rPr>
          <w:rStyle w:val="Emphasis"/>
        </w:rPr>
        <w:t xml:space="preserve">lear </w:t>
      </w:r>
      <w:r w:rsidRPr="00701678">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701678">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701678">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701678">
        <w:rPr>
          <w:rStyle w:val="StyleUnderline"/>
          <w:highlight w:val="green"/>
        </w:rPr>
        <w:t>Before</w:t>
      </w:r>
      <w:r w:rsidRPr="00C8793D">
        <w:rPr>
          <w:rStyle w:val="StyleUnderline"/>
        </w:rPr>
        <w:t xml:space="preserve"> reaching a state of </w:t>
      </w:r>
      <w:r w:rsidRPr="00701678">
        <w:rPr>
          <w:rStyle w:val="Emphasis"/>
          <w:highlight w:val="green"/>
        </w:rPr>
        <w:t>MAD</w:t>
      </w:r>
      <w:r w:rsidRPr="00C8793D">
        <w:rPr>
          <w:sz w:val="16"/>
        </w:rPr>
        <w:t xml:space="preserve">, </w:t>
      </w:r>
      <w:r w:rsidRPr="00701678">
        <w:rPr>
          <w:rStyle w:val="StyleUnderline"/>
          <w:highlight w:val="green"/>
        </w:rPr>
        <w:t>new</w:t>
      </w:r>
      <w:r w:rsidRPr="00C8793D">
        <w:rPr>
          <w:rStyle w:val="StyleUnderline"/>
        </w:rPr>
        <w:t xml:space="preserve"> nuclear </w:t>
      </w:r>
      <w:r w:rsidRPr="00701678">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701678">
        <w:rPr>
          <w:rStyle w:val="StyleUnderline"/>
          <w:highlight w:val="green"/>
        </w:rPr>
        <w:t xml:space="preserve"> </w:t>
      </w:r>
      <w:r w:rsidRPr="00701678">
        <w:rPr>
          <w:rStyle w:val="Emphasis"/>
          <w:highlight w:val="green"/>
        </w:rPr>
        <w:t>lack</w:t>
      </w:r>
      <w:r w:rsidRPr="00C8793D">
        <w:rPr>
          <w:rStyle w:val="StyleUnderline"/>
        </w:rPr>
        <w:t xml:space="preserve"> a </w:t>
      </w:r>
      <w:r w:rsidRPr="00701678">
        <w:rPr>
          <w:rStyle w:val="StyleUnderline"/>
          <w:highlight w:val="green"/>
        </w:rPr>
        <w:t>secure-</w:t>
      </w:r>
      <w:r w:rsidRPr="00701678">
        <w:rPr>
          <w:rStyle w:val="Emphasis"/>
          <w:highlight w:val="green"/>
        </w:rPr>
        <w:t>second strike</w:t>
      </w:r>
      <w:r w:rsidRPr="00701678">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701678">
        <w:rPr>
          <w:rStyle w:val="StyleUnderline"/>
          <w:highlight w:val="green"/>
        </w:rPr>
        <w:t xml:space="preserve">it has an </w:t>
      </w:r>
      <w:r w:rsidRPr="00701678">
        <w:rPr>
          <w:rStyle w:val="Emphasis"/>
          <w:highlight w:val="green"/>
        </w:rPr>
        <w:t>incentive</w:t>
      </w:r>
      <w:r w:rsidRPr="00701678">
        <w:rPr>
          <w:rStyle w:val="StyleUnderline"/>
          <w:highlight w:val="green"/>
        </w:rPr>
        <w:t xml:space="preserve"> to </w:t>
      </w:r>
      <w:r w:rsidRPr="00701678">
        <w:rPr>
          <w:rStyle w:val="Emphasis"/>
          <w:highlight w:val="green"/>
        </w:rPr>
        <w:t>use</w:t>
      </w:r>
      <w:r w:rsidRPr="00C8793D">
        <w:rPr>
          <w:rStyle w:val="StyleUnderline"/>
        </w:rPr>
        <w:t xml:space="preserve"> nuclear weapons </w:t>
      </w:r>
      <w:r w:rsidRPr="00701678">
        <w:rPr>
          <w:rStyle w:val="Emphasis"/>
          <w:highlight w:val="gree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w:t>
      </w:r>
      <w:r w:rsidRPr="00C8793D">
        <w:rPr>
          <w:sz w:val="16"/>
        </w:rPr>
        <w:lastRenderedPageBreak/>
        <w:t xml:space="preserve">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701678">
        <w:rPr>
          <w:rStyle w:val="Emphasis"/>
          <w:highlight w:val="green"/>
        </w:rPr>
        <w:t xml:space="preserve">a future crisis could result in a </w:t>
      </w:r>
      <w:r w:rsidRPr="00C8793D">
        <w:rPr>
          <w:rStyle w:val="Emphasis"/>
        </w:rPr>
        <w:t xml:space="preserve">devastating </w:t>
      </w:r>
      <w:r w:rsidRPr="00701678">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Laden declared it a ‘religious duty’ for Al- Qa’eda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701678">
        <w:rPr>
          <w:rStyle w:val="Emphasis"/>
          <w:highlight w:val="green"/>
        </w:rPr>
        <w:t>as nuclear weapons spread</w:t>
      </w:r>
      <w:r w:rsidRPr="00C8793D">
        <w:rPr>
          <w:rStyle w:val="StyleUnderline"/>
        </w:rPr>
        <w:t xml:space="preserve">, the </w:t>
      </w:r>
      <w:r w:rsidRPr="00701678">
        <w:rPr>
          <w:rStyle w:val="Emphasis"/>
          <w:highlight w:val="green"/>
        </w:rPr>
        <w:t>possibility</w:t>
      </w:r>
      <w:r w:rsidRPr="00701678">
        <w:rPr>
          <w:rStyle w:val="StyleUnderline"/>
          <w:highlight w:val="green"/>
        </w:rPr>
        <w:t xml:space="preserve"> </w:t>
      </w:r>
      <w:r w:rsidRPr="00C8793D">
        <w:rPr>
          <w:rStyle w:val="StyleUnderline"/>
        </w:rPr>
        <w:t xml:space="preserve">that </w:t>
      </w:r>
      <w:r w:rsidRPr="00701678">
        <w:rPr>
          <w:rStyle w:val="Emphasis"/>
          <w:highlight w:val="green"/>
        </w:rPr>
        <w:t>they</w:t>
      </w:r>
      <w:r w:rsidRPr="00701678">
        <w:rPr>
          <w:rStyle w:val="StyleUnderline"/>
          <w:highlight w:val="green"/>
        </w:rPr>
        <w:t xml:space="preserve"> </w:t>
      </w:r>
      <w:r w:rsidRPr="00C8793D">
        <w:rPr>
          <w:rStyle w:val="StyleUnderline"/>
        </w:rPr>
        <w:t xml:space="preserve">will </w:t>
      </w:r>
      <w:r w:rsidRPr="00C8793D">
        <w:rPr>
          <w:rStyle w:val="Emphasis"/>
        </w:rPr>
        <w:t xml:space="preserve">eventually </w:t>
      </w:r>
      <w:r w:rsidRPr="00701678">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701678">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allowing terrorist groups or corrupt or ideologically-motivated insiders to transfer dangerous material to terrorists.</w:t>
      </w:r>
      <w:r w:rsidRPr="00C8793D">
        <w:rPr>
          <w:sz w:val="16"/>
        </w:rPr>
        <w:t xml:space="preserve"> There is evidence, for example, that representatives from Pakistan’s atomic energy establishment met with Al-Qa’eda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701678">
        <w:rPr>
          <w:rStyle w:val="Emphasis"/>
          <w:highlight w:val="green"/>
        </w:rPr>
        <w:t>loose nukes</w:t>
      </w:r>
      <w:r w:rsidRPr="00701678">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w:t>
      </w:r>
      <w:r w:rsidRPr="00C8793D">
        <w:rPr>
          <w:sz w:val="16"/>
        </w:rPr>
        <w:lastRenderedPageBreak/>
        <w:t xml:space="preserve">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701678">
        <w:rPr>
          <w:rStyle w:val="Emphasis"/>
          <w:highlight w:val="green"/>
        </w:rPr>
        <w:t>Historically</w:t>
      </w:r>
      <w:r w:rsidRPr="00C8793D">
        <w:rPr>
          <w:sz w:val="16"/>
        </w:rPr>
        <w:t xml:space="preserve">, we have seen that </w:t>
      </w:r>
      <w:r w:rsidRPr="00C8793D">
        <w:rPr>
          <w:rStyle w:val="StyleUnderline"/>
        </w:rPr>
        <w:t xml:space="preserve">the </w:t>
      </w:r>
      <w:r w:rsidRPr="00701678">
        <w:rPr>
          <w:rStyle w:val="Emphasis"/>
          <w:highlight w:val="green"/>
        </w:rPr>
        <w:t>spread</w:t>
      </w:r>
      <w:r w:rsidRPr="00C8793D">
        <w:rPr>
          <w:rStyle w:val="Emphasis"/>
        </w:rPr>
        <w:t xml:space="preserve"> </w:t>
      </w:r>
      <w:r w:rsidRPr="00701678">
        <w:rPr>
          <w:rStyle w:val="Emphasis"/>
          <w:highlight w:val="green"/>
        </w:rPr>
        <w:t>of nuclear weapons</w:t>
      </w:r>
      <w:r w:rsidRPr="00701678">
        <w:rPr>
          <w:rStyle w:val="StyleUnderline"/>
          <w:highlight w:val="green"/>
        </w:rPr>
        <w:t xml:space="preserve"> </w:t>
      </w:r>
      <w:r w:rsidRPr="00C8793D">
        <w:rPr>
          <w:rStyle w:val="StyleUnderline"/>
        </w:rPr>
        <w:t xml:space="preserve">has emboldened their possessors and </w:t>
      </w:r>
      <w:r w:rsidRPr="00701678">
        <w:rPr>
          <w:rStyle w:val="StyleUnderline"/>
          <w:highlight w:val="green"/>
        </w:rPr>
        <w:t xml:space="preserve">contributed to </w:t>
      </w:r>
      <w:r w:rsidRPr="00701678">
        <w:rPr>
          <w:rStyle w:val="Emphasis"/>
          <w:highlight w:val="green"/>
        </w:rPr>
        <w:t>regional instability</w:t>
      </w:r>
      <w:r w:rsidRPr="00C8793D">
        <w:rPr>
          <w:sz w:val="16"/>
        </w:rPr>
        <w:t xml:space="preserve">. </w:t>
      </w:r>
    </w:p>
    <w:p w14:paraId="4E2970F0" w14:textId="60B65D39" w:rsidR="00882808" w:rsidRDefault="00882808" w:rsidP="00882808">
      <w:pPr>
        <w:pStyle w:val="Heading4"/>
      </w:pPr>
      <w:r>
        <w:t xml:space="preserve">Nuke war causes extinction </w:t>
      </w:r>
    </w:p>
    <w:p w14:paraId="26DE83F3" w14:textId="77777777" w:rsidR="00882808" w:rsidRPr="00E530E8" w:rsidRDefault="00882808" w:rsidP="00882808">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1" w:history="1">
        <w:r w:rsidRPr="00791635">
          <w:rPr>
            <w:rStyle w:val="Hyperlink"/>
          </w:rPr>
          <w:t>http://www.reachingcriticalwill.org/images/documents/Disarmament-fora/OEWG/2016/Documents/NGO13.pdf</w:t>
        </w:r>
      </w:hyperlink>
      <w:r>
        <w:t xml:space="preserve"> //Re-cut by Elmer</w:t>
      </w:r>
    </w:p>
    <w:p w14:paraId="4178D62C" w14:textId="2FE11D45" w:rsidR="00882808" w:rsidRPr="00216297" w:rsidRDefault="00882808" w:rsidP="00882808">
      <w:pPr>
        <w:rPr>
          <w:sz w:val="16"/>
        </w:rPr>
      </w:pPr>
      <w:r w:rsidRPr="00055D8B">
        <w:rPr>
          <w:sz w:val="16"/>
        </w:rPr>
        <w:t xml:space="preserve">Consequences human survival 12. </w:t>
      </w:r>
      <w:r w:rsidRPr="00701678">
        <w:rPr>
          <w:rStyle w:val="StyleUnderline"/>
          <w:highlight w:val="green"/>
        </w:rPr>
        <w:t>Even if the 'other'</w:t>
      </w:r>
      <w:r w:rsidRPr="00055D8B">
        <w:rPr>
          <w:rStyle w:val="StyleUnderline"/>
        </w:rPr>
        <w:t xml:space="preserve"> side </w:t>
      </w:r>
      <w:r w:rsidRPr="00701678">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701678">
        <w:rPr>
          <w:rStyle w:val="StyleUnderline"/>
          <w:highlight w:val="green"/>
        </w:rPr>
        <w:t>will still make</w:t>
      </w:r>
      <w:r w:rsidRPr="00391E10">
        <w:rPr>
          <w:sz w:val="16"/>
        </w:rPr>
        <w:t xml:space="preserve"> 'our' country (and </w:t>
      </w:r>
      <w:r w:rsidRPr="00391E10">
        <w:rPr>
          <w:rStyle w:val="StyleUnderline"/>
        </w:rPr>
        <w:t xml:space="preserve">the rest of </w:t>
      </w:r>
      <w:r w:rsidRPr="00701678">
        <w:rPr>
          <w:rStyle w:val="StyleUnderline"/>
          <w:highlight w:val="green"/>
        </w:rPr>
        <w:t>the world</w:t>
      </w:r>
      <w:r w:rsidRPr="00391E10">
        <w:rPr>
          <w:sz w:val="16"/>
        </w:rPr>
        <w:t xml:space="preserve">) </w:t>
      </w:r>
      <w:r w:rsidRPr="00701678">
        <w:rPr>
          <w:rStyle w:val="Emphasis"/>
          <w:highlight w:val="green"/>
        </w:rPr>
        <w:t>uninhabitable</w:t>
      </w:r>
      <w:r w:rsidRPr="00391E10">
        <w:rPr>
          <w:sz w:val="16"/>
        </w:rPr>
        <w:t xml:space="preserve">, potentially </w:t>
      </w:r>
      <w:r w:rsidRPr="00701678">
        <w:rPr>
          <w:rStyle w:val="StyleUnderline"/>
          <w:highlight w:val="green"/>
        </w:rPr>
        <w:t>inducing global famine lasting</w:t>
      </w:r>
      <w:r w:rsidRPr="00391E10">
        <w:rPr>
          <w:sz w:val="16"/>
        </w:rPr>
        <w:t xml:space="preserve"> up to </w:t>
      </w:r>
      <w:r w:rsidRPr="00701678">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701678">
        <w:rPr>
          <w:highlight w:val="green"/>
          <w:u w:val="single"/>
        </w:rPr>
        <w:t xml:space="preserve">A nuclear war </w:t>
      </w:r>
      <w:r w:rsidRPr="00391E10">
        <w:rPr>
          <w:u w:val="single"/>
        </w:rPr>
        <w:t xml:space="preserve">between Russia and the United States, even after the arsenal reductions planned under New START, </w:t>
      </w:r>
      <w:r w:rsidRPr="00701678">
        <w:rPr>
          <w:highlight w:val="green"/>
          <w:u w:val="single"/>
        </w:rPr>
        <w:t>could produce a nuclear winter</w:t>
      </w:r>
      <w:r w:rsidRPr="00391E10">
        <w:rPr>
          <w:sz w:val="16"/>
        </w:rPr>
        <w:t xml:space="preserve">. Hence, an attack by either side could be suicidal, </w:t>
      </w:r>
      <w:r w:rsidRPr="00701678">
        <w:rPr>
          <w:rStyle w:val="StyleUnderline"/>
          <w:highlight w:val="green"/>
        </w:rPr>
        <w:t xml:space="preserve">resulting in </w:t>
      </w:r>
      <w:r w:rsidRPr="00701678">
        <w:rPr>
          <w:rStyle w:val="Emphasis"/>
          <w:highlight w:val="green"/>
        </w:rPr>
        <w:t>self assured destruction</w:t>
      </w:r>
      <w:r w:rsidRPr="00701678">
        <w:rPr>
          <w:rStyle w:val="StyleUnderline"/>
          <w:highlight w:val="green"/>
        </w:rPr>
        <w:t xml:space="preserve">. </w:t>
      </w:r>
      <w:r w:rsidRPr="00391E10">
        <w:rPr>
          <w:rStyle w:val="StyleUnderline"/>
        </w:rPr>
        <w:t xml:space="preserve">Even </w:t>
      </w:r>
      <w:r w:rsidRPr="00701678">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701678">
        <w:rPr>
          <w:rStyle w:val="StyleUnderline"/>
          <w:highlight w:val="green"/>
        </w:rPr>
        <w:t>produce</w:t>
      </w:r>
      <w:r w:rsidRPr="00391E10">
        <w:rPr>
          <w:rStyle w:val="StyleUnderline"/>
        </w:rPr>
        <w:t xml:space="preserve"> so much </w:t>
      </w:r>
      <w:r w:rsidRPr="00701678">
        <w:rPr>
          <w:rStyle w:val="StyleUnderline"/>
          <w:highlight w:val="green"/>
        </w:rPr>
        <w:t>smoke</w:t>
      </w:r>
      <w:r w:rsidRPr="00391E10">
        <w:rPr>
          <w:rStyle w:val="StyleUnderline"/>
        </w:rPr>
        <w:t xml:space="preserve"> that temperatures would fall below those </w:t>
      </w:r>
      <w:r w:rsidRPr="00701678">
        <w:rPr>
          <w:rStyle w:val="StyleUnderline"/>
          <w:highlight w:val="green"/>
        </w:rPr>
        <w:t xml:space="preserve">of the </w:t>
      </w:r>
      <w:r w:rsidRPr="00391E10">
        <w:rPr>
          <w:rStyle w:val="StyleUnderline"/>
        </w:rPr>
        <w:t xml:space="preserve">Little </w:t>
      </w:r>
      <w:r w:rsidRPr="00701678">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701678">
        <w:rPr>
          <w:rStyle w:val="StyleUnderline"/>
          <w:highlight w:val="green"/>
        </w:rPr>
        <w:t xml:space="preserve">allowing </w:t>
      </w:r>
      <w:r w:rsidRPr="00391E10">
        <w:rPr>
          <w:rStyle w:val="StyleUnderline"/>
        </w:rPr>
        <w:t xml:space="preserve">more </w:t>
      </w:r>
      <w:r w:rsidRPr="00701678">
        <w:rPr>
          <w:rStyle w:val="Emphasis"/>
          <w:highlight w:val="green"/>
        </w:rPr>
        <w:t>ultraviolet</w:t>
      </w:r>
      <w:r w:rsidRPr="00391E10">
        <w:rPr>
          <w:rStyle w:val="StyleUnderline"/>
        </w:rPr>
        <w:t xml:space="preserve"> </w:t>
      </w:r>
      <w:r w:rsidRPr="00701678">
        <w:rPr>
          <w:rStyle w:val="StyleUnderline"/>
          <w:highlight w:val="green"/>
        </w:rPr>
        <w:t>radiation</w:t>
      </w:r>
      <w:r w:rsidRPr="00391E10">
        <w:rPr>
          <w:sz w:val="16"/>
        </w:rPr>
        <w:t xml:space="preserve"> to reach Earth's surface. </w:t>
      </w:r>
      <w:r w:rsidRPr="00391E10">
        <w:rPr>
          <w:rStyle w:val="Emphasis"/>
        </w:rPr>
        <w:t xml:space="preserve">Recent </w:t>
      </w:r>
      <w:r w:rsidRPr="00701678">
        <w:rPr>
          <w:rStyle w:val="Emphasis"/>
          <w:highlight w:val="green"/>
        </w:rPr>
        <w:t>studies</w:t>
      </w:r>
      <w:r w:rsidRPr="00701678">
        <w:rPr>
          <w:rStyle w:val="StyleUnderline"/>
          <w:highlight w:val="green"/>
        </w:rPr>
        <w:t xml:space="preserve"> predict </w:t>
      </w:r>
      <w:r w:rsidRPr="00391E10">
        <w:rPr>
          <w:rStyle w:val="StyleUnderline"/>
        </w:rPr>
        <w:t xml:space="preserve">that </w:t>
      </w:r>
      <w:r w:rsidRPr="00701678">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701678">
        <w:rPr>
          <w:rStyle w:val="StyleUnderline"/>
          <w:highlight w:val="green"/>
        </w:rPr>
        <w:t>would decline</w:t>
      </w:r>
      <w:r w:rsidRPr="00391E10">
        <w:rPr>
          <w:u w:val="single"/>
        </w:rPr>
        <w:t xml:space="preserve"> </w:t>
      </w:r>
      <w:r w:rsidRPr="00701678">
        <w:rPr>
          <w:highlight w:val="green"/>
          <w:u w:val="single"/>
        </w:rPr>
        <w:t xml:space="preserve">by </w:t>
      </w:r>
      <w:r w:rsidRPr="00391E10">
        <w:rPr>
          <w:u w:val="single"/>
        </w:rPr>
        <w:t xml:space="preserve">about </w:t>
      </w:r>
      <w:r w:rsidRPr="00701678">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701678">
        <w:rPr>
          <w:rStyle w:val="StyleUnderline"/>
          <w:highlight w:val="green"/>
        </w:rPr>
        <w:t>cause the deaths of</w:t>
      </w:r>
      <w:r w:rsidRPr="00391E10">
        <w:rPr>
          <w:rStyle w:val="StyleUnderline"/>
        </w:rPr>
        <w:t xml:space="preserve"> most/nearly all/</w:t>
      </w:r>
      <w:r w:rsidRPr="00701678">
        <w:rPr>
          <w:rStyle w:val="Emphasis"/>
          <w:highlight w:val="green"/>
        </w:rPr>
        <w:t>all humans</w:t>
      </w:r>
      <w:r w:rsidRPr="00391E10">
        <w:rPr>
          <w:rStyle w:val="StyleUnderline"/>
        </w:rPr>
        <w:t xml:space="preserve"> (</w:t>
      </w:r>
      <w:r w:rsidRPr="00701678">
        <w:rPr>
          <w:rStyle w:val="StyleUnderline"/>
          <w:highlight w:val="green"/>
        </w:rPr>
        <w:t>and</w:t>
      </w:r>
      <w:r w:rsidRPr="00391E10">
        <w:rPr>
          <w:rStyle w:val="StyleUnderline"/>
        </w:rPr>
        <w:t xml:space="preserve"> severely impact/extinguish </w:t>
      </w:r>
      <w:r w:rsidRPr="00701678">
        <w:rPr>
          <w:rStyle w:val="Emphasis"/>
          <w:highlight w:val="green"/>
        </w:rPr>
        <w:t>other species</w:t>
      </w:r>
      <w:r w:rsidRPr="00391E10">
        <w:rPr>
          <w:rStyle w:val="StyleUnderline"/>
        </w:rPr>
        <w:t xml:space="preserve">) </w:t>
      </w:r>
    </w:p>
    <w:p w14:paraId="38718002" w14:textId="77777777" w:rsidR="00882808" w:rsidRPr="00882808" w:rsidRDefault="00882808" w:rsidP="00882808"/>
    <w:sectPr w:rsidR="00882808" w:rsidRPr="0088280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3CB44" w14:textId="77777777" w:rsidR="006E4CDA" w:rsidRDefault="006E4CDA" w:rsidP="00882808">
      <w:pPr>
        <w:spacing w:after="0" w:line="240" w:lineRule="auto"/>
      </w:pPr>
      <w:r>
        <w:separator/>
      </w:r>
    </w:p>
  </w:endnote>
  <w:endnote w:type="continuationSeparator" w:id="0">
    <w:p w14:paraId="26162BE0" w14:textId="77777777" w:rsidR="006E4CDA" w:rsidRDefault="006E4CDA" w:rsidP="00882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9984C" w14:textId="77777777" w:rsidR="006E4CDA" w:rsidRDefault="006E4CDA" w:rsidP="00882808">
      <w:pPr>
        <w:spacing w:after="0" w:line="240" w:lineRule="auto"/>
      </w:pPr>
      <w:r>
        <w:separator/>
      </w:r>
    </w:p>
  </w:footnote>
  <w:footnote w:type="continuationSeparator" w:id="0">
    <w:p w14:paraId="5494182A" w14:textId="77777777" w:rsidR="006E4CDA" w:rsidRDefault="006E4CDA" w:rsidP="00882808">
      <w:pPr>
        <w:spacing w:after="0" w:line="240" w:lineRule="auto"/>
      </w:pPr>
      <w:r>
        <w:continuationSeparator/>
      </w:r>
    </w:p>
  </w:footnote>
  <w:footnote w:id="1">
    <w:p w14:paraId="65B9CE88" w14:textId="77777777" w:rsidR="00882808" w:rsidRDefault="00882808" w:rsidP="00882808">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E76E2D"/>
    <w:multiLevelType w:val="multilevel"/>
    <w:tmpl w:val="2602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4" w15:restartNumberingAfterBreak="0">
    <w:nsid w:val="375A33C4"/>
    <w:multiLevelType w:val="multilevel"/>
    <w:tmpl w:val="59CA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5"/>
  </w:num>
  <w:num w:numId="15">
    <w:abstractNumId w:val="16"/>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4"/>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38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27C"/>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29D"/>
    <w:rsid w:val="004C376C"/>
    <w:rsid w:val="004C657F"/>
    <w:rsid w:val="004D17D8"/>
    <w:rsid w:val="004D52D8"/>
    <w:rsid w:val="004E355B"/>
    <w:rsid w:val="004F73C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4CDA"/>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2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09F"/>
    <w:rsid w:val="00882808"/>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0B9"/>
    <w:rsid w:val="00A431C6"/>
    <w:rsid w:val="00A54315"/>
    <w:rsid w:val="00A60FBC"/>
    <w:rsid w:val="00A639A0"/>
    <w:rsid w:val="00A65C0B"/>
    <w:rsid w:val="00A776BA"/>
    <w:rsid w:val="00A81FD2"/>
    <w:rsid w:val="00A8441A"/>
    <w:rsid w:val="00A8674A"/>
    <w:rsid w:val="00A96E24"/>
    <w:rsid w:val="00AA6F6E"/>
    <w:rsid w:val="00AB122B"/>
    <w:rsid w:val="00AB21B0"/>
    <w:rsid w:val="00AB48D3"/>
    <w:rsid w:val="00AC7DE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184"/>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CB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812"/>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87E"/>
    <w:rsid w:val="00E15598"/>
    <w:rsid w:val="00E20D65"/>
    <w:rsid w:val="00E348F0"/>
    <w:rsid w:val="00E353A2"/>
    <w:rsid w:val="00E36881"/>
    <w:rsid w:val="00E42E4C"/>
    <w:rsid w:val="00E47013"/>
    <w:rsid w:val="00E541F9"/>
    <w:rsid w:val="00E57B79"/>
    <w:rsid w:val="00E63419"/>
    <w:rsid w:val="00E64496"/>
    <w:rsid w:val="00E72115"/>
    <w:rsid w:val="00E8322E"/>
    <w:rsid w:val="00E8504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5D1"/>
    <w:rsid w:val="00F201E7"/>
    <w:rsid w:val="00F204E0"/>
    <w:rsid w:val="00F20B16"/>
    <w:rsid w:val="00F21C79"/>
    <w:rsid w:val="00F238C9"/>
    <w:rsid w:val="00F23CA5"/>
    <w:rsid w:val="00F277AA"/>
    <w:rsid w:val="00F31955"/>
    <w:rsid w:val="00F3207F"/>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F059C1"/>
  <w14:defaultImageDpi w14:val="300"/>
  <w15:docId w15:val="{AE49D69C-4208-1D40-8AFC-BB4C94BAC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387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138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38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E138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E138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38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387E"/>
  </w:style>
  <w:style w:type="character" w:customStyle="1" w:styleId="Heading1Char">
    <w:name w:val="Heading 1 Char"/>
    <w:aliases w:val="Pocket Char"/>
    <w:basedOn w:val="DefaultParagraphFont"/>
    <w:link w:val="Heading1"/>
    <w:uiPriority w:val="9"/>
    <w:rsid w:val="00E138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387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E1387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1387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1387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1"/>
    <w:qFormat/>
    <w:rsid w:val="00E1387E"/>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20"/>
    <w:qFormat/>
    <w:rsid w:val="00E1387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1387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E1387E"/>
    <w:rPr>
      <w:color w:val="auto"/>
      <w:u w:val="none"/>
    </w:rPr>
  </w:style>
  <w:style w:type="paragraph" w:styleId="DocumentMap">
    <w:name w:val="Document Map"/>
    <w:basedOn w:val="Normal"/>
    <w:link w:val="DocumentMapChar"/>
    <w:uiPriority w:val="99"/>
    <w:semiHidden/>
    <w:unhideWhenUsed/>
    <w:rsid w:val="00E138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387E"/>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88280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82808"/>
    <w:pP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882808"/>
    <w:rPr>
      <w:vertAlign w:val="superscript"/>
    </w:rPr>
  </w:style>
  <w:style w:type="paragraph" w:styleId="FootnoteText">
    <w:name w:val="footnote text"/>
    <w:basedOn w:val="Normal"/>
    <w:link w:val="FootnoteTextChar"/>
    <w:uiPriority w:val="99"/>
    <w:unhideWhenUsed/>
    <w:qFormat/>
    <w:rsid w:val="00882808"/>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882808"/>
    <w:rPr>
      <w:rFonts w:cs="Calibri"/>
    </w:rPr>
  </w:style>
  <w:style w:type="paragraph" w:customStyle="1" w:styleId="Emphasis1">
    <w:name w:val="Emphasis1"/>
    <w:basedOn w:val="Normal"/>
    <w:autoRedefine/>
    <w:uiPriority w:val="20"/>
    <w:qFormat/>
    <w:rsid w:val="00882808"/>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character" w:styleId="UnresolvedMention">
    <w:name w:val="Unresolved Mention"/>
    <w:basedOn w:val="DefaultParagraphFont"/>
    <w:uiPriority w:val="99"/>
    <w:semiHidden/>
    <w:unhideWhenUsed/>
    <w:rsid w:val="00882808"/>
    <w:rPr>
      <w:color w:val="605E5C"/>
      <w:shd w:val="clear" w:color="auto" w:fill="E1DFDD"/>
    </w:rPr>
  </w:style>
  <w:style w:type="paragraph" w:customStyle="1" w:styleId="Emphasize">
    <w:name w:val="Emphasize"/>
    <w:basedOn w:val="Normal"/>
    <w:uiPriority w:val="7"/>
    <w:qFormat/>
    <w:rsid w:val="0088280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882808"/>
    <w:pPr>
      <w:ind w:left="720"/>
      <w:contextualSpacing/>
    </w:pPr>
  </w:style>
  <w:style w:type="paragraph" w:styleId="Title">
    <w:name w:val="Title"/>
    <w:aliases w:val="Cites and Cards,UNDERLINE,Bold Underlined,title,Block Heading,Read This"/>
    <w:basedOn w:val="Normal"/>
    <w:link w:val="TitleChar"/>
    <w:uiPriority w:val="6"/>
    <w:qFormat/>
    <w:rsid w:val="00882808"/>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82808"/>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Note Level 2,No Spacing23"/>
    <w:basedOn w:val="Heading1"/>
    <w:autoRedefine/>
    <w:uiPriority w:val="99"/>
    <w:qFormat/>
    <w:rsid w:val="0088280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882808"/>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wikiwand.com/en/Principle_of_explosion" TargetMode="External"/><Relationship Id="rId26" Type="http://schemas.openxmlformats.org/officeDocument/2006/relationships/hyperlink" Target="https://www.e-ir.info/2020/07/20/legal-black-holes-in-outer-space-the-regulation-of-private-space-companies/" TargetMode="Externa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7" Type="http://schemas.openxmlformats.org/officeDocument/2006/relationships/settings" Target="settings.xml"/><Relationship Id="rId12" Type="http://schemas.openxmlformats.org/officeDocument/2006/relationships/hyperlink" Target="http://www.wikiwand.com/en/Principle_of_explosion" TargetMode="External"/><Relationship Id="rId17" Type="http://schemas.openxmlformats.org/officeDocument/2006/relationships/hyperlink" Target="https://www.wikiwand.com/en/Principle_of_explosion" TargetMode="External"/><Relationship Id="rId25" Type="http://schemas.openxmlformats.org/officeDocument/2006/relationships/hyperlink" Target="http://www.hughlafollette.com/papers/b-guide.ht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ikiwand.com/en/Intuitionistic_logic" TargetMode="External"/><Relationship Id="rId20" Type="http://schemas.openxmlformats.org/officeDocument/2006/relationships/hyperlink" Target="https://www.wikiwand.com/en/William_of_Soissons" TargetMode="External"/><Relationship Id="rId29" Type="http://schemas.openxmlformats.org/officeDocument/2006/relationships/hyperlink" Target="https://www.abc.net.au/news/science/2019-07-19/apollo-11-moon-landing-heritage-preservation-outer-space-treaty/1105545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epistemic-paradoxes/" TargetMode="External"/><Relationship Id="rId24" Type="http://schemas.openxmlformats.org/officeDocument/2006/relationships/hyperlink" Target="http://www.hughlafollette.com/index.htm"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ikiwand.com/en/Classical_logic" TargetMode="External"/><Relationship Id="rId23" Type="http://schemas.openxmlformats.org/officeDocument/2006/relationships/hyperlink" Target="https://web.stanford.edu/~bobonich/dictionary/dictionary.html" TargetMode="External"/><Relationship Id="rId28" Type="http://schemas.openxmlformats.org/officeDocument/2006/relationships/hyperlink" Target="https://daily.jstor.org/should-the-moon-landing-site-be-a-national-historic-landmark/" TargetMode="Externa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31" Type="http://schemas.openxmlformats.org/officeDocument/2006/relationships/hyperlink" Target="http://www.reachingcriticalwill.org/images/documents/Disarmament-fora/OEWG/2016/Documents/NGO13.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kiwand.com/en/Pseudo-Scotus" TargetMode="External"/><Relationship Id="rId22" Type="http://schemas.openxmlformats.org/officeDocument/2006/relationships/hyperlink" Target="https://plato.stanford.edu/entries/qm-manyworlds/" TargetMode="External"/><Relationship Id="rId27" Type="http://schemas.openxmlformats.org/officeDocument/2006/relationships/hyperlink" Target="https://www.theguardian.com/science/2019/jul/19/apollo-11-site-heritage-status-space-agency-moon" TargetMode="External"/><Relationship Id="rId30" Type="http://schemas.openxmlformats.org/officeDocument/2006/relationships/hyperlink" Target="https://engineering.berkeley.edu/news/2020/03/can-tiny-invisible-particles-help-stop-the-spread-of-nuclear-weapons/"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19</Pages>
  <Words>9888</Words>
  <Characters>56366</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8</cp:revision>
  <dcterms:created xsi:type="dcterms:W3CDTF">2022-02-17T03:40:00Z</dcterms:created>
  <dcterms:modified xsi:type="dcterms:W3CDTF">2022-02-17T18:57:00Z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