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18890" w14:textId="77777777" w:rsidR="00942DE1" w:rsidRDefault="00942DE1" w:rsidP="00942DE1">
      <w:pPr>
        <w:pStyle w:val="Heading3"/>
      </w:pPr>
      <w:r>
        <w:t>1AC</w:t>
      </w:r>
    </w:p>
    <w:p w14:paraId="2130BAE1" w14:textId="77777777" w:rsidR="00942DE1" w:rsidRPr="00F60172" w:rsidRDefault="00942DE1" w:rsidP="00942DE1">
      <w:pPr>
        <w:pStyle w:val="Heading4"/>
        <w:rPr>
          <w:color w:val="000000" w:themeColor="text1"/>
        </w:rPr>
      </w:pPr>
      <w:r w:rsidRPr="00F60172">
        <w:rPr>
          <w:color w:val="000000" w:themeColor="text1"/>
        </w:rPr>
        <w:t xml:space="preserve">Non-transhumanist projects </w:t>
      </w:r>
      <w:proofErr w:type="gramStart"/>
      <w:r w:rsidRPr="00F60172">
        <w:rPr>
          <w:color w:val="000000" w:themeColor="text1"/>
        </w:rPr>
        <w:t>trades</w:t>
      </w:r>
      <w:proofErr w:type="gramEnd"/>
      <w:r w:rsidRPr="00F60172">
        <w:rPr>
          <w:color w:val="000000" w:themeColor="text1"/>
        </w:rPr>
        <w:t xml:space="preserve"> off with involvement and consciousness raising for the posthuman world – its linear </w:t>
      </w:r>
    </w:p>
    <w:p w14:paraId="657E16EA" w14:textId="77777777" w:rsidR="00942DE1" w:rsidRPr="00F60172" w:rsidRDefault="00942DE1" w:rsidP="00942DE1">
      <w:pPr>
        <w:rPr>
          <w:rFonts w:asciiTheme="minorHAnsi" w:hAnsiTheme="minorHAnsi" w:cstheme="minorHAnsi"/>
          <w:color w:val="000000" w:themeColor="text1"/>
        </w:rPr>
      </w:pPr>
      <w:r w:rsidRPr="00F60172">
        <w:rPr>
          <w:rFonts w:asciiTheme="minorHAnsi" w:hAnsiTheme="minorHAnsi" w:cstheme="minorHAnsi"/>
          <w:color w:val="000000" w:themeColor="text1"/>
        </w:rPr>
        <w:t xml:space="preserve">Nick </w:t>
      </w:r>
      <w:r w:rsidRPr="00F60172">
        <w:rPr>
          <w:rStyle w:val="Style13ptBold"/>
          <w:rFonts w:asciiTheme="minorHAnsi" w:hAnsiTheme="minorHAnsi" w:cstheme="minorHAnsi"/>
          <w:color w:val="000000" w:themeColor="text1"/>
        </w:rPr>
        <w:t>Bostrom 5</w:t>
      </w:r>
      <w:r w:rsidRPr="00F60172">
        <w:rPr>
          <w:rFonts w:asciiTheme="minorHAnsi" w:hAnsiTheme="minorHAnsi" w:cstheme="minorHAnsi"/>
          <w:color w:val="000000" w:themeColor="text1"/>
        </w:rPr>
        <w:t>, Ph.D. in philosophy from the London School of Economics, was a British Academy Postdoctoral Fellow at the University of Oxford, founding director of the Future of Humanity Institute at Oxford University, “Transhumanist Values”, https://www.nickbostrom.com/ethics/values.html</w:t>
      </w:r>
    </w:p>
    <w:p w14:paraId="3141EC4B" w14:textId="77777777" w:rsidR="00942DE1" w:rsidRPr="00F60172" w:rsidRDefault="00942DE1" w:rsidP="00942DE1">
      <w:pPr>
        <w:rPr>
          <w:rFonts w:asciiTheme="minorHAnsi" w:hAnsiTheme="minorHAnsi" w:cstheme="minorHAnsi"/>
          <w:color w:val="000000" w:themeColor="text1"/>
          <w:sz w:val="14"/>
        </w:rPr>
      </w:pPr>
      <w:r w:rsidRPr="00F60172">
        <w:rPr>
          <w:rStyle w:val="Emphasis"/>
          <w:rFonts w:asciiTheme="minorHAnsi" w:hAnsiTheme="minorHAnsi" w:cstheme="minorHAnsi"/>
          <w:color w:val="000000" w:themeColor="text1"/>
        </w:rPr>
        <w:t>Basic conditions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for </w:t>
      </w:r>
      <w:r w:rsidRPr="00F60172">
        <w:rPr>
          <w:rStyle w:val="Emphasis"/>
          <w:rFonts w:asciiTheme="minorHAnsi" w:hAnsiTheme="minorHAnsi" w:cstheme="minorHAnsi"/>
          <w:color w:val="000000" w:themeColor="text1"/>
          <w:highlight w:val="yellow"/>
        </w:rPr>
        <w:t>realiz</w:t>
      </w:r>
      <w:r w:rsidRPr="00F60172">
        <w:rPr>
          <w:rStyle w:val="Emphasis"/>
          <w:rFonts w:asciiTheme="minorHAnsi" w:hAnsiTheme="minorHAnsi" w:cstheme="minorHAnsi"/>
          <w:color w:val="000000" w:themeColor="text1"/>
        </w:rPr>
        <w:t xml:space="preserve">ing the </w:t>
      </w:r>
      <w:r w:rsidRPr="00F60172">
        <w:rPr>
          <w:rStyle w:val="Emphasis"/>
          <w:rFonts w:asciiTheme="minorHAnsi" w:hAnsiTheme="minorHAnsi" w:cstheme="minorHAnsi"/>
          <w:color w:val="000000" w:themeColor="text1"/>
          <w:highlight w:val="yellow"/>
        </w:rPr>
        <w:t>transhumanist</w:t>
      </w:r>
      <w:r w:rsidRPr="00F60172">
        <w:rPr>
          <w:rStyle w:val="Emphasis"/>
          <w:rFonts w:asciiTheme="minorHAnsi" w:hAnsiTheme="minorHAnsi" w:cstheme="minorHAnsi"/>
          <w:color w:val="000000" w:themeColor="text1"/>
        </w:rPr>
        <w:t xml:space="preserve"> project </w:t>
      </w:r>
      <w:r w:rsidRPr="00F60172">
        <w:rPr>
          <w:rStyle w:val="StyleUnderline"/>
          <w:rFonts w:asciiTheme="minorHAnsi" w:hAnsiTheme="minorHAnsi" w:cstheme="minorHAnsi"/>
          <w:color w:val="000000" w:themeColor="text1"/>
        </w:rPr>
        <w:t>If this is the grand vision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what are the more </w:t>
      </w:r>
      <w:r w:rsidRPr="00F60172">
        <w:rPr>
          <w:rStyle w:val="Emphasis"/>
          <w:rFonts w:asciiTheme="minorHAnsi" w:hAnsiTheme="minorHAnsi" w:cstheme="minorHAnsi"/>
          <w:color w:val="000000" w:themeColor="text1"/>
        </w:rPr>
        <w:t>particular objectives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that it translates into when considered as a </w:t>
      </w:r>
      <w:r w:rsidRPr="00F60172">
        <w:rPr>
          <w:rStyle w:val="Emphasis"/>
          <w:rFonts w:asciiTheme="minorHAnsi" w:hAnsiTheme="minorHAnsi" w:cstheme="minorHAnsi"/>
          <w:color w:val="000000" w:themeColor="text1"/>
        </w:rPr>
        <w:t>guide to policy?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What is needed for the </w:t>
      </w:r>
      <w:r w:rsidRPr="00F60172">
        <w:rPr>
          <w:rStyle w:val="Emphasis"/>
          <w:rFonts w:asciiTheme="minorHAnsi" w:hAnsiTheme="minorHAnsi" w:cstheme="minorHAnsi"/>
          <w:color w:val="000000" w:themeColor="text1"/>
        </w:rPr>
        <w:t>realization of the transhumanist dream</w:t>
      </w:r>
      <w:r w:rsidRPr="00F60172">
        <w:rPr>
          <w:rFonts w:asciiTheme="minorHAnsi" w:hAnsiTheme="minorHAnsi" w:cstheme="minorHAnsi"/>
          <w:color w:val="000000" w:themeColor="text1"/>
          <w:sz w:val="14"/>
        </w:rPr>
        <w:t xml:space="preserve"> is that technological means necessary for venturing into the posthuman space are made available to those who wish to use them, and that </w:t>
      </w:r>
      <w:r w:rsidRPr="00F60172">
        <w:rPr>
          <w:rStyle w:val="StyleUnderline"/>
          <w:rFonts w:asciiTheme="minorHAnsi" w:hAnsiTheme="minorHAnsi" w:cstheme="minorHAnsi"/>
          <w:color w:val="000000" w:themeColor="text1"/>
        </w:rPr>
        <w:t xml:space="preserve">society be </w:t>
      </w:r>
      <w:r w:rsidRPr="00F60172">
        <w:rPr>
          <w:rStyle w:val="Emphasis"/>
          <w:rFonts w:asciiTheme="minorHAnsi" w:hAnsiTheme="minorHAnsi" w:cstheme="minorHAnsi"/>
          <w:color w:val="000000" w:themeColor="text1"/>
        </w:rPr>
        <w:t>organized in such a manner</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that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such explorations can be undertaken without causing</w:t>
      </w:r>
      <w:r w:rsidRPr="00F60172">
        <w:rPr>
          <w:rFonts w:asciiTheme="minorHAnsi" w:hAnsiTheme="minorHAnsi" w:cstheme="minorHAnsi"/>
          <w:color w:val="000000" w:themeColor="text1"/>
          <w:sz w:val="14"/>
        </w:rPr>
        <w:t xml:space="preserve"> unacceptable </w:t>
      </w:r>
      <w:r w:rsidRPr="00F60172">
        <w:rPr>
          <w:rStyle w:val="StyleUnderline"/>
          <w:rFonts w:asciiTheme="minorHAnsi" w:hAnsiTheme="minorHAnsi" w:cstheme="minorHAnsi"/>
          <w:color w:val="000000" w:themeColor="text1"/>
        </w:rPr>
        <w:t>damage to the social fabric and without imposing</w:t>
      </w:r>
      <w:r w:rsidRPr="00F60172">
        <w:rPr>
          <w:rFonts w:asciiTheme="minorHAnsi" w:hAnsiTheme="minorHAnsi" w:cstheme="minorHAnsi"/>
          <w:color w:val="000000" w:themeColor="text1"/>
          <w:sz w:val="14"/>
        </w:rPr>
        <w:t xml:space="preserve"> unacceptable </w:t>
      </w:r>
      <w:r w:rsidRPr="00F60172">
        <w:rPr>
          <w:rStyle w:val="StyleUnderline"/>
          <w:rFonts w:asciiTheme="minorHAnsi" w:hAnsiTheme="minorHAnsi" w:cstheme="minorHAnsi"/>
          <w:color w:val="000000" w:themeColor="text1"/>
        </w:rPr>
        <w:t xml:space="preserve">existential risks. </w:t>
      </w:r>
      <w:r w:rsidRPr="00F60172">
        <w:rPr>
          <w:rFonts w:asciiTheme="minorHAnsi" w:hAnsiTheme="minorHAnsi" w:cstheme="minorHAnsi"/>
          <w:color w:val="000000" w:themeColor="text1"/>
          <w:sz w:val="14"/>
        </w:rPr>
        <w:t xml:space="preserve">Global security. While disasters and setbacks are inevitable in the implementation of the transhumanist project (just as they are if the transhumanist project is not pursued), there is one kind of catastrophe that must be avoided at any cost: Existential risk – one where an adverse outcome would either annihilate Earth-originating intelligent life or permanently and drastically curtail its potential.[6] Several recent discussions have argued that the combined probability of the existential risks is very substantial.[7] The relevance of the condition of existential safety to the transhumanist vision is obvious: if we go extinct or permanently destroy our potential to develop further, then the transhumanist core value will not be realized. Global security is the most fundamental and nonnegotiable requirement of the transhumanist project. Technological progress. That technological progress is generally desirable from a transhumanist point of view is also self-evident. Many of our biological shortcomings (aging, disease, feeble memories and intellects, a limited emotional repertoire and inadequate capacity for sustained well-being) are difficult to overcome, and to do so will require advanced tools. Developing these tools is a gargantuan challenge for the collective problem-solving capacities of our species. Since technological progress is closely linked to economic development, economic growth – or more precisely, productivity growth – can in some cases serve as a proxy for technological progress. (Productivity growth is, of course, only an imperfect measure of the relevant form of technological progress, which, in turn, is an imperfect measure of overall improvement, since it omits such factors as equity of distribution, ecological diversity, and quality of human relationships.) The history of economic and technological development, and the concomitant growth of civilization, is appropriately regarded with awe, as humanity’s most glorious achievement. Thanks to the gradual accumulation of improvements over the past several thousand years, large portions of humanity have been freed from illiteracy, life-expectancies of twenty years, alarming infant-mortality rates, horrible diseases endured without palliatives, and periodic starvation and water shortages. Technology, in this context, is not just gadgets but includes all instrumentally useful objects and systems that have been deliberately created. This broad definition encompasses practices and institutions, such as double-entry accounting, scientific peer-review, legal systems, and the applied sciences. </w:t>
      </w:r>
      <w:r w:rsidRPr="00F60172">
        <w:rPr>
          <w:rStyle w:val="Emphasis"/>
          <w:rFonts w:asciiTheme="minorHAnsi" w:hAnsiTheme="minorHAnsi" w:cstheme="minorHAnsi"/>
          <w:color w:val="000000" w:themeColor="text1"/>
        </w:rPr>
        <w:t>Wide access</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It is not enough</w:t>
      </w:r>
      <w:r w:rsidRPr="00F60172">
        <w:rPr>
          <w:rStyle w:val="StyleUnderline"/>
          <w:rFonts w:asciiTheme="minorHAnsi" w:hAnsiTheme="minorHAnsi" w:cstheme="minorHAnsi"/>
          <w:color w:val="000000" w:themeColor="text1"/>
        </w:rPr>
        <w:t xml:space="preserve"> that the posthuman realm be explored by </w:t>
      </w:r>
      <w:r w:rsidRPr="00F60172">
        <w:rPr>
          <w:rStyle w:val="Emphasis"/>
          <w:rFonts w:asciiTheme="minorHAnsi" w:hAnsiTheme="minorHAnsi" w:cstheme="minorHAnsi"/>
          <w:color w:val="000000" w:themeColor="text1"/>
        </w:rPr>
        <w:t>someone</w:t>
      </w:r>
      <w:r w:rsidRPr="00F60172">
        <w:rPr>
          <w:rStyle w:val="StyleUnderline"/>
          <w:rFonts w:asciiTheme="minorHAnsi" w:hAnsiTheme="minorHAnsi" w:cstheme="minorHAnsi"/>
          <w:color w:val="000000" w:themeColor="text1"/>
        </w:rPr>
        <w:t>. The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highlight w:val="yellow"/>
        </w:rPr>
        <w:t>full realization</w:t>
      </w:r>
      <w:r w:rsidRPr="00F60172">
        <w:rPr>
          <w:rStyle w:val="Emphasis"/>
          <w:rFonts w:asciiTheme="minorHAnsi" w:hAnsiTheme="minorHAnsi" w:cstheme="minorHAnsi"/>
          <w:color w:val="000000" w:themeColor="text1"/>
        </w:rPr>
        <w:t xml:space="preserve"> of the core transhumanist value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requires</w:t>
      </w:r>
      <w:r w:rsidRPr="00F60172">
        <w:rPr>
          <w:rFonts w:asciiTheme="minorHAnsi" w:hAnsiTheme="minorHAnsi" w:cstheme="minorHAnsi"/>
          <w:color w:val="000000" w:themeColor="text1"/>
          <w:sz w:val="14"/>
        </w:rPr>
        <w:t xml:space="preserve"> that, ideally, </w:t>
      </w:r>
      <w:r w:rsidRPr="00F60172">
        <w:rPr>
          <w:rStyle w:val="Emphasis"/>
          <w:rFonts w:asciiTheme="minorHAnsi" w:hAnsiTheme="minorHAnsi" w:cstheme="minorHAnsi"/>
          <w:color w:val="000000" w:themeColor="text1"/>
          <w:highlight w:val="yellow"/>
        </w:rPr>
        <w:t xml:space="preserve">everybody </w:t>
      </w:r>
      <w:r w:rsidRPr="00F60172">
        <w:rPr>
          <w:rStyle w:val="Emphasis"/>
          <w:rFonts w:asciiTheme="minorHAnsi" w:hAnsiTheme="minorHAnsi" w:cstheme="minorHAnsi"/>
          <w:color w:val="000000" w:themeColor="text1"/>
        </w:rPr>
        <w:t>should have the opportunity to become posthuman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It would be </w:t>
      </w:r>
      <w:r w:rsidRPr="00F60172">
        <w:rPr>
          <w:rStyle w:val="Emphasis"/>
          <w:rFonts w:asciiTheme="minorHAnsi" w:hAnsiTheme="minorHAnsi" w:cstheme="minorHAnsi"/>
          <w:color w:val="000000" w:themeColor="text1"/>
        </w:rPr>
        <w:t>sub-optimal</w:t>
      </w:r>
      <w:r w:rsidRPr="00F60172">
        <w:rPr>
          <w:rStyle w:val="StyleUnderline"/>
          <w:rFonts w:asciiTheme="minorHAnsi" w:hAnsiTheme="minorHAnsi" w:cstheme="minorHAnsi"/>
          <w:color w:val="000000" w:themeColor="text1"/>
        </w:rPr>
        <w:t xml:space="preserve"> if the opportunity to become posthuman were </w:t>
      </w:r>
      <w:r w:rsidRPr="00F60172">
        <w:rPr>
          <w:rStyle w:val="Emphasis"/>
          <w:rFonts w:asciiTheme="minorHAnsi" w:hAnsiTheme="minorHAnsi" w:cstheme="minorHAnsi"/>
          <w:color w:val="000000" w:themeColor="text1"/>
        </w:rPr>
        <w:t>restricted</w:t>
      </w:r>
      <w:r w:rsidRPr="00F60172">
        <w:rPr>
          <w:rStyle w:val="StyleUnderline"/>
          <w:rFonts w:asciiTheme="minorHAnsi" w:hAnsiTheme="minorHAnsi" w:cstheme="minorHAnsi"/>
          <w:color w:val="000000" w:themeColor="text1"/>
        </w:rPr>
        <w:t xml:space="preserve"> to a </w:t>
      </w:r>
      <w:r w:rsidRPr="00F60172">
        <w:rPr>
          <w:rStyle w:val="Emphasis"/>
          <w:rFonts w:asciiTheme="minorHAnsi" w:hAnsiTheme="minorHAnsi" w:cstheme="minorHAnsi"/>
          <w:color w:val="000000" w:themeColor="text1"/>
        </w:rPr>
        <w:t>tiny elite.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There are many reasons for supporting wide access: to </w:t>
      </w:r>
      <w:r w:rsidRPr="00F60172">
        <w:rPr>
          <w:rStyle w:val="Emphasis"/>
          <w:rFonts w:asciiTheme="minorHAnsi" w:hAnsiTheme="minorHAnsi" w:cstheme="minorHAnsi"/>
          <w:color w:val="000000" w:themeColor="text1"/>
          <w:highlight w:val="yellow"/>
        </w:rPr>
        <w:t>reduce inequality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it would be a </w:t>
      </w:r>
      <w:r w:rsidRPr="00F60172">
        <w:rPr>
          <w:rStyle w:val="Emphasis"/>
          <w:rFonts w:asciiTheme="minorHAnsi" w:hAnsiTheme="minorHAnsi" w:cstheme="minorHAnsi"/>
          <w:color w:val="000000" w:themeColor="text1"/>
        </w:rPr>
        <w:t>fairer arrangement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to </w:t>
      </w:r>
      <w:r w:rsidRPr="00F60172">
        <w:rPr>
          <w:rStyle w:val="StyleUnderline"/>
          <w:rFonts w:asciiTheme="minorHAnsi" w:hAnsiTheme="minorHAnsi" w:cstheme="minorHAnsi"/>
          <w:color w:val="000000" w:themeColor="text1"/>
          <w:highlight w:val="yellow"/>
        </w:rPr>
        <w:t xml:space="preserve">express </w:t>
      </w:r>
      <w:r w:rsidRPr="00F60172">
        <w:rPr>
          <w:rStyle w:val="Emphasis"/>
          <w:rFonts w:asciiTheme="minorHAnsi" w:hAnsiTheme="minorHAnsi" w:cstheme="minorHAnsi"/>
          <w:color w:val="000000" w:themeColor="text1"/>
        </w:rPr>
        <w:t>solidarity</w:t>
      </w:r>
      <w:r w:rsidRPr="00F60172">
        <w:rPr>
          <w:rStyle w:val="StyleUnderline"/>
          <w:rFonts w:asciiTheme="minorHAnsi" w:hAnsiTheme="minorHAnsi" w:cstheme="minorHAnsi"/>
          <w:color w:val="000000" w:themeColor="text1"/>
        </w:rPr>
        <w:t xml:space="preserve"> and </w:t>
      </w:r>
      <w:r w:rsidRPr="00F60172">
        <w:rPr>
          <w:rStyle w:val="Emphasis"/>
          <w:rFonts w:asciiTheme="minorHAnsi" w:hAnsiTheme="minorHAnsi" w:cstheme="minorHAnsi"/>
          <w:color w:val="000000" w:themeColor="text1"/>
          <w:highlight w:val="yellow"/>
        </w:rPr>
        <w:t>respect</w:t>
      </w:r>
      <w:r w:rsidRPr="00F60172">
        <w:rPr>
          <w:rStyle w:val="StyleUnderline"/>
          <w:rFonts w:asciiTheme="minorHAnsi" w:hAnsiTheme="minorHAnsi" w:cstheme="minorHAnsi"/>
          <w:color w:val="000000" w:themeColor="text1"/>
        </w:rPr>
        <w:t xml:space="preserve"> for fellow humans</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to help </w:t>
      </w:r>
      <w:r w:rsidRPr="00F60172">
        <w:rPr>
          <w:rStyle w:val="Emphasis"/>
          <w:rFonts w:asciiTheme="minorHAnsi" w:hAnsiTheme="minorHAnsi" w:cstheme="minorHAnsi"/>
          <w:color w:val="000000" w:themeColor="text1"/>
          <w:highlight w:val="yellow"/>
        </w:rPr>
        <w:t>gain support for the</w:t>
      </w:r>
      <w:r w:rsidRPr="00F60172">
        <w:rPr>
          <w:rStyle w:val="Emphasis"/>
          <w:rFonts w:asciiTheme="minorHAnsi" w:hAnsiTheme="minorHAnsi" w:cstheme="minorHAnsi"/>
          <w:color w:val="000000" w:themeColor="text1"/>
        </w:rPr>
        <w:t xml:space="preserve"> transhumanist </w:t>
      </w:r>
      <w:r w:rsidRPr="00F60172">
        <w:rPr>
          <w:rStyle w:val="Emphasis"/>
          <w:rFonts w:asciiTheme="minorHAnsi" w:hAnsiTheme="minorHAnsi" w:cstheme="minorHAnsi"/>
          <w:color w:val="000000" w:themeColor="text1"/>
          <w:highlight w:val="yellow"/>
        </w:rPr>
        <w:t>project</w:t>
      </w:r>
      <w:r w:rsidRPr="00F60172">
        <w:rPr>
          <w:rStyle w:val="StyleUnderline"/>
          <w:rFonts w:asciiTheme="minorHAnsi" w:hAnsiTheme="minorHAnsi" w:cstheme="minorHAnsi"/>
          <w:color w:val="000000" w:themeColor="text1"/>
        </w:rPr>
        <w:t xml:space="preserve">; to </w:t>
      </w:r>
      <w:r w:rsidRPr="00F60172">
        <w:rPr>
          <w:rStyle w:val="Emphasis"/>
          <w:rFonts w:asciiTheme="minorHAnsi" w:hAnsiTheme="minorHAnsi" w:cstheme="minorHAnsi"/>
          <w:color w:val="000000" w:themeColor="text1"/>
        </w:rPr>
        <w:t>increase the chances that you will get the opportunity to become posthuman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to </w:t>
      </w:r>
      <w:r w:rsidRPr="00F60172">
        <w:rPr>
          <w:rStyle w:val="Emphasis"/>
          <w:rFonts w:asciiTheme="minorHAnsi" w:hAnsiTheme="minorHAnsi" w:cstheme="minorHAnsi"/>
          <w:color w:val="000000" w:themeColor="text1"/>
          <w:highlight w:val="yellow"/>
        </w:rPr>
        <w:t>increase</w:t>
      </w:r>
      <w:r w:rsidRPr="00F60172">
        <w:rPr>
          <w:rStyle w:val="Emphasis"/>
          <w:rFonts w:asciiTheme="minorHAnsi" w:hAnsiTheme="minorHAnsi" w:cstheme="minorHAnsi"/>
          <w:color w:val="000000" w:themeColor="text1"/>
        </w:rPr>
        <w:t xml:space="preserve"> the </w:t>
      </w:r>
      <w:r w:rsidRPr="00F60172">
        <w:rPr>
          <w:rStyle w:val="Emphasis"/>
          <w:rFonts w:asciiTheme="minorHAnsi" w:hAnsiTheme="minorHAnsi" w:cstheme="minorHAnsi"/>
          <w:color w:val="000000" w:themeColor="text1"/>
          <w:highlight w:val="yellow"/>
        </w:rPr>
        <w:t>chances</w:t>
      </w:r>
      <w:r w:rsidRPr="00F60172">
        <w:rPr>
          <w:rStyle w:val="Emphasis"/>
          <w:rFonts w:asciiTheme="minorHAnsi" w:hAnsiTheme="minorHAnsi" w:cstheme="minorHAnsi"/>
          <w:color w:val="000000" w:themeColor="text1"/>
        </w:rPr>
        <w:t xml:space="preserve"> that those you care about can become posthuman</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it might </w:t>
      </w:r>
      <w:r w:rsidRPr="00F60172">
        <w:rPr>
          <w:rStyle w:val="Emphasis"/>
          <w:rFonts w:asciiTheme="minorHAnsi" w:hAnsiTheme="minorHAnsi" w:cstheme="minorHAnsi"/>
          <w:color w:val="000000" w:themeColor="text1"/>
        </w:rPr>
        <w:t>increase the range of the posthuman realm that gets explored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and to </w:t>
      </w:r>
      <w:r w:rsidRPr="00F60172">
        <w:rPr>
          <w:rStyle w:val="StyleUnderline"/>
          <w:rFonts w:asciiTheme="minorHAnsi" w:hAnsiTheme="minorHAnsi" w:cstheme="minorHAnsi"/>
          <w:color w:val="000000" w:themeColor="text1"/>
          <w:highlight w:val="yellow"/>
        </w:rPr>
        <w:t>alleviate</w:t>
      </w:r>
      <w:r w:rsidRPr="00F60172">
        <w:rPr>
          <w:rStyle w:val="StyleUnderline"/>
          <w:rFonts w:asciiTheme="minorHAnsi" w:hAnsiTheme="minorHAnsi" w:cstheme="minorHAnsi"/>
          <w:color w:val="000000" w:themeColor="text1"/>
        </w:rPr>
        <w:t xml:space="preserve"> human </w:t>
      </w:r>
      <w:r w:rsidRPr="00F60172">
        <w:rPr>
          <w:rStyle w:val="StyleUnderline"/>
          <w:rFonts w:asciiTheme="minorHAnsi" w:hAnsiTheme="minorHAnsi" w:cstheme="minorHAnsi"/>
          <w:color w:val="000000" w:themeColor="text1"/>
          <w:highlight w:val="yellow"/>
        </w:rPr>
        <w:t>suffering</w:t>
      </w:r>
      <w:r w:rsidRPr="00F60172">
        <w:rPr>
          <w:rStyle w:val="StyleUnderline"/>
          <w:rFonts w:asciiTheme="minorHAnsi" w:hAnsiTheme="minorHAnsi" w:cstheme="minorHAnsi"/>
          <w:color w:val="000000" w:themeColor="text1"/>
        </w:rPr>
        <w:t xml:space="preserve"> on </w:t>
      </w:r>
      <w:r w:rsidRPr="00F60172">
        <w:rPr>
          <w:rStyle w:val="Emphasis"/>
          <w:rFonts w:asciiTheme="minorHAnsi" w:hAnsiTheme="minorHAnsi" w:cstheme="minorHAnsi"/>
          <w:color w:val="000000" w:themeColor="text1"/>
        </w:rPr>
        <w:t xml:space="preserve">as wide a scale as possible. </w:t>
      </w:r>
      <w:r w:rsidRPr="00F60172">
        <w:rPr>
          <w:rStyle w:val="StyleUnderline"/>
          <w:rFonts w:asciiTheme="minorHAnsi" w:hAnsiTheme="minorHAnsi" w:cstheme="minorHAnsi"/>
          <w:color w:val="000000" w:themeColor="text1"/>
        </w:rPr>
        <w:t xml:space="preserve">The wide access requirement underlies the </w:t>
      </w:r>
      <w:r w:rsidRPr="00F60172">
        <w:rPr>
          <w:rStyle w:val="Emphasis"/>
          <w:rFonts w:asciiTheme="minorHAnsi" w:hAnsiTheme="minorHAnsi" w:cstheme="minorHAnsi"/>
          <w:color w:val="000000" w:themeColor="text1"/>
          <w:highlight w:val="yellow"/>
        </w:rPr>
        <w:t>moral urgency</w:t>
      </w:r>
      <w:r w:rsidRPr="00F60172">
        <w:rPr>
          <w:rStyle w:val="Emphasis"/>
          <w:rFonts w:asciiTheme="minorHAnsi" w:hAnsiTheme="minorHAnsi" w:cstheme="minorHAnsi"/>
          <w:color w:val="000000" w:themeColor="text1"/>
        </w:rPr>
        <w:t xml:space="preserve"> of the transhumanist vision</w:t>
      </w:r>
      <w:r w:rsidRPr="00F60172">
        <w:rPr>
          <w:rStyle w:val="StyleUnderline"/>
          <w:rFonts w:asciiTheme="minorHAnsi" w:hAnsiTheme="minorHAnsi" w:cstheme="minorHAnsi"/>
          <w:color w:val="000000" w:themeColor="text1"/>
        </w:rPr>
        <w:t xml:space="preserve">. Wide access </w:t>
      </w:r>
      <w:r w:rsidRPr="00F60172">
        <w:rPr>
          <w:rStyle w:val="Emphasis"/>
          <w:rFonts w:asciiTheme="minorHAnsi" w:hAnsiTheme="minorHAnsi" w:cstheme="minorHAnsi"/>
          <w:color w:val="000000" w:themeColor="text1"/>
        </w:rPr>
        <w:t>does not argue for holding back</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 xml:space="preserve"> On the contrary, </w:t>
      </w:r>
      <w:r w:rsidRPr="00F60172">
        <w:rPr>
          <w:rStyle w:val="StyleUnderline"/>
          <w:rFonts w:asciiTheme="minorHAnsi" w:hAnsiTheme="minorHAnsi" w:cstheme="minorHAnsi"/>
          <w:color w:val="000000" w:themeColor="text1"/>
        </w:rPr>
        <w:t>other things being equal</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it is an argument for moving forward as quickly as possible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highlight w:val="yellow"/>
        </w:rPr>
        <w:t>150,000</w:t>
      </w:r>
      <w:r w:rsidRPr="00F60172">
        <w:rPr>
          <w:rStyle w:val="Emphasis"/>
          <w:rFonts w:asciiTheme="minorHAnsi" w:hAnsiTheme="minorHAnsi" w:cstheme="minorHAnsi"/>
          <w:color w:val="000000" w:themeColor="text1"/>
        </w:rPr>
        <w:t xml:space="preserve"> human beings on our planet </w:t>
      </w:r>
      <w:r w:rsidRPr="00F60172">
        <w:rPr>
          <w:rStyle w:val="Emphasis"/>
          <w:rFonts w:asciiTheme="minorHAnsi" w:hAnsiTheme="minorHAnsi" w:cstheme="minorHAnsi"/>
          <w:color w:val="000000" w:themeColor="text1"/>
          <w:highlight w:val="yellow"/>
        </w:rPr>
        <w:t>die every day,</w:t>
      </w:r>
      <w:r w:rsidRPr="00F60172">
        <w:rPr>
          <w:rStyle w:val="Emphasis"/>
          <w:rFonts w:asciiTheme="minorHAnsi" w:hAnsiTheme="minorHAnsi" w:cstheme="minorHAnsi"/>
          <w:color w:val="000000" w:themeColor="text1"/>
        </w:rPr>
        <w:t xml:space="preserve"> without having had any access</w:t>
      </w:r>
      <w:r w:rsidRPr="00F60172">
        <w:rPr>
          <w:rStyle w:val="StyleUnderline"/>
          <w:rFonts w:asciiTheme="minorHAnsi" w:hAnsiTheme="minorHAnsi" w:cstheme="minorHAnsi"/>
          <w:color w:val="000000" w:themeColor="text1"/>
        </w:rPr>
        <w:t xml:space="preserve"> to the anticipated enhancement technologies that will make it possible to become posthuman</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The sooner this technology develops, the fewer people will have died </w:t>
      </w:r>
      <w:r w:rsidRPr="00F60172">
        <w:rPr>
          <w:rStyle w:val="Emphasis"/>
          <w:rFonts w:asciiTheme="minorHAnsi" w:hAnsiTheme="minorHAnsi" w:cstheme="minorHAnsi"/>
          <w:color w:val="000000" w:themeColor="text1"/>
        </w:rPr>
        <w:lastRenderedPageBreak/>
        <w:t xml:space="preserve">without access. </w:t>
      </w:r>
      <w:r w:rsidRPr="00F60172">
        <w:rPr>
          <w:rFonts w:asciiTheme="minorHAnsi" w:hAnsiTheme="minorHAnsi" w:cstheme="minorHAnsi"/>
          <w:color w:val="000000" w:themeColor="text1"/>
          <w:sz w:val="14"/>
        </w:rPr>
        <w:t xml:space="preserve">Consider a hypothetical case in which there is a choice between (a) allowing the current human population to continue to exist, and (b) having it instantaneously and painlessly killed and replaced by six billion new human beings who are very similar but non-identical to the people that exist today. Such a replacement ought to be strongly resisted on moral grounds, for it would entail the involuntary death of six billion people. The fact that they would be replaced by six billion newly created similar people does not make the substitution acceptable. Human beings are not disposable. For analogous reasons, </w:t>
      </w:r>
      <w:r w:rsidRPr="00F60172">
        <w:rPr>
          <w:rStyle w:val="StyleUnderline"/>
          <w:rFonts w:asciiTheme="minorHAnsi" w:hAnsiTheme="minorHAnsi" w:cstheme="minorHAnsi"/>
          <w:color w:val="000000" w:themeColor="text1"/>
        </w:rPr>
        <w:t xml:space="preserve">it is important that the opportunity be become posthuman is made available to </w:t>
      </w:r>
      <w:r w:rsidRPr="00F60172">
        <w:rPr>
          <w:rStyle w:val="Emphasis"/>
          <w:rFonts w:asciiTheme="minorHAnsi" w:hAnsiTheme="minorHAnsi" w:cstheme="minorHAnsi"/>
          <w:color w:val="000000" w:themeColor="text1"/>
        </w:rPr>
        <w:t>as many humans as possible,</w:t>
      </w:r>
      <w:r w:rsidRPr="00F60172">
        <w:rPr>
          <w:rFonts w:asciiTheme="minorHAnsi" w:hAnsiTheme="minorHAnsi" w:cstheme="minorHAnsi"/>
          <w:color w:val="000000" w:themeColor="text1"/>
          <w:sz w:val="14"/>
        </w:rPr>
        <w:t xml:space="preserve"> rather than having the existing population merely supplemented (or worse, replaced) by a new set of posthuman people. </w:t>
      </w:r>
      <w:r w:rsidRPr="00F60172">
        <w:rPr>
          <w:rStyle w:val="StyleUnderline"/>
          <w:rFonts w:asciiTheme="minorHAnsi" w:hAnsiTheme="minorHAnsi" w:cstheme="minorHAnsi"/>
          <w:color w:val="000000" w:themeColor="text1"/>
        </w:rPr>
        <w:t xml:space="preserve">The transhumanist ideal will be </w:t>
      </w:r>
      <w:r w:rsidRPr="00F60172">
        <w:rPr>
          <w:rStyle w:val="Emphasis"/>
          <w:rFonts w:asciiTheme="minorHAnsi" w:hAnsiTheme="minorHAnsi" w:cstheme="minorHAnsi"/>
          <w:color w:val="000000" w:themeColor="text1"/>
        </w:rPr>
        <w:t>maximally realized only</w:t>
      </w:r>
      <w:r w:rsidRPr="00F60172">
        <w:rPr>
          <w:rStyle w:val="StyleUnderline"/>
          <w:rFonts w:asciiTheme="minorHAnsi" w:hAnsiTheme="minorHAnsi" w:cstheme="minorHAnsi"/>
          <w:color w:val="000000" w:themeColor="text1"/>
        </w:rPr>
        <w:t xml:space="preserve"> if the benefits of technologies are </w:t>
      </w:r>
      <w:r w:rsidRPr="00F60172">
        <w:rPr>
          <w:rStyle w:val="Emphasis"/>
          <w:rFonts w:asciiTheme="minorHAnsi" w:hAnsiTheme="minorHAnsi" w:cstheme="minorHAnsi"/>
          <w:color w:val="000000" w:themeColor="text1"/>
        </w:rPr>
        <w:t>widely shared</w:t>
      </w:r>
      <w:r w:rsidRPr="00F60172">
        <w:rPr>
          <w:rStyle w:val="StyleUnderline"/>
          <w:rFonts w:asciiTheme="minorHAnsi" w:hAnsiTheme="minorHAnsi" w:cstheme="minorHAnsi"/>
          <w:color w:val="000000" w:themeColor="text1"/>
        </w:rPr>
        <w:t xml:space="preserve"> and if they are </w:t>
      </w:r>
      <w:r w:rsidRPr="00F60172">
        <w:rPr>
          <w:rStyle w:val="Emphasis"/>
          <w:rFonts w:asciiTheme="minorHAnsi" w:hAnsiTheme="minorHAnsi" w:cstheme="minorHAnsi"/>
          <w:color w:val="000000" w:themeColor="text1"/>
        </w:rPr>
        <w:t>made available as soon as possible</w:t>
      </w:r>
      <w:r w:rsidRPr="00F60172">
        <w:rPr>
          <w:rFonts w:asciiTheme="minorHAnsi" w:hAnsiTheme="minorHAnsi" w:cstheme="minorHAnsi"/>
          <w:color w:val="000000" w:themeColor="text1"/>
          <w:sz w:val="14"/>
        </w:rPr>
        <w:t>, preferably within our lifetime.</w:t>
      </w:r>
    </w:p>
    <w:p w14:paraId="4912D88E" w14:textId="77777777" w:rsidR="00942DE1" w:rsidRPr="00F60172" w:rsidRDefault="00942DE1" w:rsidP="00942DE1">
      <w:pPr>
        <w:rPr>
          <w:rFonts w:asciiTheme="minorHAnsi" w:hAnsiTheme="minorHAnsi" w:cstheme="minorHAnsi"/>
          <w:color w:val="000000" w:themeColor="text1"/>
        </w:rPr>
      </w:pPr>
    </w:p>
    <w:p w14:paraId="730A9B38" w14:textId="77777777" w:rsidR="00942DE1" w:rsidRPr="00F60172" w:rsidRDefault="00942DE1" w:rsidP="00942DE1">
      <w:pPr>
        <w:pStyle w:val="Heading4"/>
        <w:rPr>
          <w:color w:val="000000" w:themeColor="text1"/>
        </w:rPr>
      </w:pPr>
      <w:r w:rsidRPr="00F60172">
        <w:rPr>
          <w:color w:val="000000" w:themeColor="text1"/>
        </w:rPr>
        <w:t xml:space="preserve">Transhumanism solves multiple inevitable extinction scenarios </w:t>
      </w:r>
    </w:p>
    <w:p w14:paraId="78F1B92A" w14:textId="77777777" w:rsidR="00942DE1" w:rsidRPr="00F60172" w:rsidRDefault="00942DE1" w:rsidP="00942DE1">
      <w:pPr>
        <w:rPr>
          <w:rFonts w:asciiTheme="minorHAnsi" w:hAnsiTheme="minorHAnsi" w:cstheme="minorHAnsi"/>
          <w:b/>
          <w:bCs/>
          <w:color w:val="000000" w:themeColor="text1"/>
          <w:sz w:val="26"/>
        </w:rPr>
      </w:pPr>
      <w:r w:rsidRPr="00F60172">
        <w:rPr>
          <w:rStyle w:val="Style13ptBold"/>
          <w:rFonts w:asciiTheme="minorHAnsi" w:hAnsiTheme="minorHAnsi" w:cstheme="minorHAnsi"/>
          <w:color w:val="000000" w:themeColor="text1"/>
        </w:rPr>
        <w:t xml:space="preserve">Kurzweil ’08 </w:t>
      </w:r>
      <w:r w:rsidRPr="00F60172">
        <w:rPr>
          <w:rFonts w:asciiTheme="minorHAnsi" w:hAnsiTheme="minorHAnsi" w:cstheme="minorHAnsi"/>
          <w:color w:val="000000" w:themeColor="text1"/>
          <w:sz w:val="16"/>
          <w:szCs w:val="16"/>
        </w:rPr>
        <w:t xml:space="preserve">[Ray Kurzweil; - Forbes. Inc. magazine ranked him #8 among entrepreneurs in the United States, calling him the “rightful heir to Thomas Edison,” and PBS selected Ray as one of 16 “revolutionaries who made America,” along with other inventors of the past two centuries. He is considered one of the world’s leading inventors, thinkers, and futurists, with a 30-year track record of accurate predictions (86% accuracy rate). Kurzweil was the principal inventor of the first CCD flatbed scanner, the first omni-font optical character recognition, the first print-to-speech reading machine for the blind, the first text-to-speech synthesizer, the first music synthesizer capable of recreating the grand piano and other orchestral instruments, and the first commercially marketed large-vocabulary speech recognition. Kurzweil is the recipient of the acclaimed MIT </w:t>
      </w:r>
      <w:proofErr w:type="spellStart"/>
      <w:r w:rsidRPr="00F60172">
        <w:rPr>
          <w:rFonts w:asciiTheme="minorHAnsi" w:hAnsiTheme="minorHAnsi" w:cstheme="minorHAnsi"/>
          <w:color w:val="000000" w:themeColor="text1"/>
          <w:sz w:val="16"/>
          <w:szCs w:val="16"/>
        </w:rPr>
        <w:t>Lemelson</w:t>
      </w:r>
      <w:proofErr w:type="spellEnd"/>
      <w:r w:rsidRPr="00F60172">
        <w:rPr>
          <w:rFonts w:asciiTheme="minorHAnsi" w:hAnsiTheme="minorHAnsi" w:cstheme="minorHAnsi"/>
          <w:color w:val="000000" w:themeColor="text1"/>
          <w:sz w:val="16"/>
          <w:szCs w:val="16"/>
        </w:rPr>
        <w:t xml:space="preserve"> Prize, the world’s largest for innovation. In 1999, he received the National Medal of Technology, the nation’s highest honor in technology, from President Clinton in a White House ceremony. And in 2002, he was inducted into the National Inventors Hall of Fame, established by the U.S. Patent Office. He has received 20 honorary doctorates, and honors from three U.S. presidents. Kurzweil has authored 7 books, 5 of which have been national bestsellers. The Age of Spiritual Machines has been translated into 9 languages and was the #1 best-selling book on Amazon in science. ay Kurzweil’s book, The Singularity Is Near, was a New York Times best seller. His latest New York Times best seller is How to Create a Mind: The secret of human thought revealed. In 2012, Ray Kurzweil became a Director of Engineering at Google, at Research at Google — heading up a team of engineers developing machine intelligence and natural language understanding 2008; “The Singularity is Near” https://books.google.com/books?hl=en&amp;lr=&amp;id=0d8oDwAAQBAJ&amp;oi=fnd&amp;pg=PT15&amp;dq=technology+singularity+and+death&amp;ots=IzE8CGevEi&amp;sig=5VUEEK6pshIpR6sUk2oBzPtbyZs#v=onepage&amp;q=death&amp;f=false] AL</w:t>
      </w:r>
    </w:p>
    <w:p w14:paraId="6C5969FB" w14:textId="77777777" w:rsidR="00942DE1" w:rsidRPr="00F60172" w:rsidRDefault="00942DE1" w:rsidP="00942DE1">
      <w:pPr>
        <w:rPr>
          <w:rStyle w:val="Emphasis"/>
          <w:rFonts w:asciiTheme="minorHAnsi" w:hAnsiTheme="minorHAnsi" w:cstheme="minorHAnsi"/>
          <w:color w:val="000000" w:themeColor="text1"/>
        </w:rPr>
      </w:pPr>
      <w:r w:rsidRPr="00F60172">
        <w:rPr>
          <w:rFonts w:asciiTheme="minorHAnsi" w:hAnsiTheme="minorHAnsi" w:cstheme="minorHAnsi"/>
          <w:color w:val="000000" w:themeColor="text1"/>
          <w:sz w:val="16"/>
        </w:rPr>
        <w:t xml:space="preserve">I reported on brain uploading in chapter 4. </w:t>
      </w:r>
      <w:r w:rsidRPr="00F60172">
        <w:rPr>
          <w:rStyle w:val="StyleUnderline"/>
          <w:rFonts w:asciiTheme="minorHAnsi" w:hAnsiTheme="minorHAnsi" w:cstheme="minorHAnsi"/>
          <w:color w:val="000000" w:themeColor="text1"/>
        </w:rPr>
        <w:t>The</w:t>
      </w:r>
      <w:r w:rsidRPr="00F60172">
        <w:rPr>
          <w:rFonts w:asciiTheme="minorHAnsi" w:hAnsiTheme="minorHAnsi" w:cstheme="minorHAnsi"/>
          <w:color w:val="000000" w:themeColor="text1"/>
          <w:sz w:val="16"/>
        </w:rPr>
        <w:t xml:space="preserve"> straightforward </w:t>
      </w:r>
      <w:r w:rsidRPr="00F60172">
        <w:rPr>
          <w:rStyle w:val="Emphasis"/>
          <w:rFonts w:asciiTheme="minorHAnsi" w:hAnsiTheme="minorHAnsi" w:cstheme="minorHAnsi"/>
          <w:color w:val="000000" w:themeColor="text1"/>
          <w:highlight w:val="yellow"/>
        </w:rPr>
        <w:t xml:space="preserve">brain-porting </w:t>
      </w:r>
      <w:r w:rsidRPr="00F60172">
        <w:rPr>
          <w:rStyle w:val="Emphasis"/>
          <w:rFonts w:asciiTheme="minorHAnsi" w:hAnsiTheme="minorHAnsi" w:cstheme="minorHAnsi"/>
          <w:color w:val="000000" w:themeColor="text1"/>
        </w:rPr>
        <w:t>scenario</w:t>
      </w:r>
      <w:r w:rsidRPr="00F60172">
        <w:rPr>
          <w:rFonts w:asciiTheme="minorHAnsi" w:hAnsiTheme="minorHAnsi" w:cstheme="minorHAnsi"/>
          <w:color w:val="000000" w:themeColor="text1"/>
          <w:sz w:val="16"/>
        </w:rPr>
        <w:t xml:space="preserve"> involves scanning a human brain (most likely </w:t>
      </w:r>
      <w:proofErr w:type="gramStart"/>
      <w:r w:rsidRPr="00F60172">
        <w:rPr>
          <w:rFonts w:asciiTheme="minorHAnsi" w:hAnsiTheme="minorHAnsi" w:cstheme="minorHAnsi"/>
          <w:color w:val="000000" w:themeColor="text1"/>
          <w:sz w:val="16"/>
        </w:rPr>
        <w:t>from  within</w:t>
      </w:r>
      <w:proofErr w:type="gramEnd"/>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capturing all of the salient details, and </w:t>
      </w:r>
      <w:proofErr w:type="spellStart"/>
      <w:r w:rsidRPr="00F60172">
        <w:rPr>
          <w:rStyle w:val="StyleUnderline"/>
          <w:rFonts w:asciiTheme="minorHAnsi" w:hAnsiTheme="minorHAnsi" w:cstheme="minorHAnsi"/>
          <w:color w:val="000000" w:themeColor="text1"/>
        </w:rPr>
        <w:t>reinstantiating</w:t>
      </w:r>
      <w:proofErr w:type="spellEnd"/>
      <w:r w:rsidRPr="00F60172">
        <w:rPr>
          <w:rStyle w:val="StyleUnderline"/>
          <w:rFonts w:asciiTheme="minorHAnsi" w:hAnsiTheme="minorHAnsi" w:cstheme="minorHAnsi"/>
          <w:color w:val="000000" w:themeColor="text1"/>
        </w:rPr>
        <w:t xml:space="preserve"> the brain's  state in a different—</w:t>
      </w:r>
      <w:r w:rsidRPr="00F60172">
        <w:rPr>
          <w:rFonts w:asciiTheme="minorHAnsi" w:hAnsiTheme="minorHAnsi" w:cstheme="minorHAnsi"/>
          <w:color w:val="000000" w:themeColor="text1"/>
          <w:sz w:val="16"/>
        </w:rPr>
        <w:t xml:space="preserve">most likely much </w:t>
      </w:r>
      <w:r w:rsidRPr="00F60172">
        <w:rPr>
          <w:rStyle w:val="StyleUnderline"/>
          <w:rFonts w:asciiTheme="minorHAnsi" w:hAnsiTheme="minorHAnsi" w:cstheme="minorHAnsi"/>
          <w:color w:val="000000" w:themeColor="text1"/>
        </w:rPr>
        <w:t>more powerful—computational  substrate</w:t>
      </w:r>
      <w:r w:rsidRPr="00F60172">
        <w:rPr>
          <w:rFonts w:asciiTheme="minorHAnsi" w:hAnsiTheme="minorHAnsi" w:cstheme="minorHAnsi"/>
          <w:color w:val="000000" w:themeColor="text1"/>
          <w:sz w:val="16"/>
        </w:rPr>
        <w:t xml:space="preserve">. This </w:t>
      </w:r>
      <w:r w:rsidRPr="00F60172">
        <w:rPr>
          <w:rStyle w:val="Emphasis"/>
          <w:rFonts w:asciiTheme="minorHAnsi" w:hAnsiTheme="minorHAnsi" w:cstheme="minorHAnsi"/>
          <w:color w:val="000000" w:themeColor="text1"/>
        </w:rPr>
        <w:t>will be a feasible</w:t>
      </w:r>
      <w:r w:rsidRPr="00F60172">
        <w:rPr>
          <w:rStyle w:val="StyleUnderline"/>
          <w:rFonts w:asciiTheme="minorHAnsi" w:hAnsiTheme="minorHAnsi" w:cstheme="minorHAnsi"/>
          <w:color w:val="000000" w:themeColor="text1"/>
        </w:rPr>
        <w:t xml:space="preserve"> procedure and will happen most </w:t>
      </w:r>
      <w:proofErr w:type="gramStart"/>
      <w:r w:rsidRPr="00F60172">
        <w:rPr>
          <w:rStyle w:val="StyleUnderline"/>
          <w:rFonts w:asciiTheme="minorHAnsi" w:hAnsiTheme="minorHAnsi" w:cstheme="minorHAnsi"/>
          <w:color w:val="000000" w:themeColor="text1"/>
        </w:rPr>
        <w:t xml:space="preserve">likely  </w:t>
      </w:r>
      <w:r w:rsidRPr="00F60172">
        <w:rPr>
          <w:rStyle w:val="Emphasis"/>
          <w:rFonts w:asciiTheme="minorHAnsi" w:hAnsiTheme="minorHAnsi" w:cstheme="minorHAnsi"/>
          <w:color w:val="000000" w:themeColor="text1"/>
          <w:highlight w:val="yellow"/>
        </w:rPr>
        <w:t>around</w:t>
      </w:r>
      <w:proofErr w:type="gramEnd"/>
      <w:r w:rsidRPr="00F60172">
        <w:rPr>
          <w:rStyle w:val="Emphasis"/>
          <w:rFonts w:asciiTheme="minorHAnsi" w:hAnsiTheme="minorHAnsi" w:cstheme="minorHAnsi"/>
          <w:color w:val="000000" w:themeColor="text1"/>
        </w:rPr>
        <w:t xml:space="preserve"> the late </w:t>
      </w:r>
      <w:r w:rsidRPr="00F60172">
        <w:rPr>
          <w:rStyle w:val="Emphasis"/>
          <w:rFonts w:asciiTheme="minorHAnsi" w:hAnsiTheme="minorHAnsi" w:cstheme="minorHAnsi"/>
          <w:color w:val="000000" w:themeColor="text1"/>
          <w:highlight w:val="yellow"/>
        </w:rPr>
        <w:t>2030s</w:t>
      </w:r>
      <w:r w:rsidRPr="00F60172">
        <w:rPr>
          <w:rStyle w:val="Emphasis"/>
          <w:rFonts w:asciiTheme="minorHAnsi" w:hAnsiTheme="minorHAnsi" w:cstheme="minorHAnsi"/>
          <w:color w:val="000000" w:themeColor="text1"/>
        </w:rPr>
        <w:t>.</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rPr>
        <w:t xml:space="preserve">But this is not the primary way that I envision </w:t>
      </w:r>
      <w:proofErr w:type="gramStart"/>
      <w:r w:rsidRPr="00F60172">
        <w:rPr>
          <w:rFonts w:asciiTheme="minorHAnsi" w:hAnsiTheme="minorHAnsi" w:cstheme="minorHAnsi"/>
          <w:color w:val="000000" w:themeColor="text1"/>
          <w:sz w:val="16"/>
        </w:rPr>
        <w:t xml:space="preserve">the  </w:t>
      </w:r>
      <w:r w:rsidRPr="00F60172">
        <w:rPr>
          <w:rStyle w:val="StyleUnderline"/>
          <w:rFonts w:asciiTheme="minorHAnsi" w:hAnsiTheme="minorHAnsi" w:cstheme="minorHAnsi"/>
          <w:color w:val="000000" w:themeColor="text1"/>
        </w:rPr>
        <w:t>transition</w:t>
      </w:r>
      <w:proofErr w:type="gramEnd"/>
      <w:r w:rsidRPr="00F60172">
        <w:rPr>
          <w:rStyle w:val="StyleUnderline"/>
          <w:rFonts w:asciiTheme="minorHAnsi" w:hAnsiTheme="minorHAnsi" w:cstheme="minorHAnsi"/>
          <w:color w:val="000000" w:themeColor="text1"/>
        </w:rPr>
        <w:t xml:space="preserve"> to nonbiological experience</w:t>
      </w:r>
      <w:r w:rsidRPr="00F60172">
        <w:rPr>
          <w:rFonts w:asciiTheme="minorHAnsi" w:hAnsiTheme="minorHAnsi" w:cstheme="minorHAnsi"/>
          <w:color w:val="000000" w:themeColor="text1"/>
          <w:sz w:val="16"/>
        </w:rPr>
        <w:t xml:space="preserve"> taking place. It will happen, </w:t>
      </w:r>
      <w:proofErr w:type="gramStart"/>
      <w:r w:rsidRPr="00F60172">
        <w:rPr>
          <w:rFonts w:asciiTheme="minorHAnsi" w:hAnsiTheme="minorHAnsi" w:cstheme="minorHAnsi"/>
          <w:color w:val="000000" w:themeColor="text1"/>
          <w:sz w:val="16"/>
        </w:rPr>
        <w:t>rather,  in</w:t>
      </w:r>
      <w:proofErr w:type="gramEnd"/>
      <w:r w:rsidRPr="00F60172">
        <w:rPr>
          <w:rFonts w:asciiTheme="minorHAnsi" w:hAnsiTheme="minorHAnsi" w:cstheme="minorHAnsi"/>
          <w:color w:val="000000" w:themeColor="text1"/>
          <w:sz w:val="16"/>
        </w:rPr>
        <w:t xml:space="preserve"> the same way that all other paradigm shifts </w:t>
      </w:r>
      <w:r w:rsidRPr="00F60172">
        <w:rPr>
          <w:rStyle w:val="StyleUnderline"/>
          <w:rFonts w:asciiTheme="minorHAnsi" w:hAnsiTheme="minorHAnsi" w:cstheme="minorHAnsi"/>
          <w:color w:val="000000" w:themeColor="text1"/>
        </w:rPr>
        <w:t>happen: gradually</w:t>
      </w:r>
      <w:r w:rsidRPr="00F60172">
        <w:rPr>
          <w:rFonts w:asciiTheme="minorHAnsi" w:hAnsiTheme="minorHAnsi" w:cstheme="minorHAnsi"/>
          <w:color w:val="000000" w:themeColor="text1"/>
          <w:sz w:val="16"/>
        </w:rPr>
        <w:t xml:space="preserve"> (but at an accelerating pace).  As I pointed out above, the </w:t>
      </w:r>
      <w:r w:rsidRPr="00F60172">
        <w:rPr>
          <w:rStyle w:val="Emphasis"/>
          <w:rFonts w:asciiTheme="minorHAnsi" w:hAnsiTheme="minorHAnsi" w:cstheme="minorHAnsi"/>
          <w:color w:val="000000" w:themeColor="text1"/>
        </w:rPr>
        <w:t>shift to nonbiological thinking will be a slippery slope, but one on which we have already started</w:t>
      </w:r>
      <w:r w:rsidRPr="00F60172">
        <w:rPr>
          <w:rFonts w:asciiTheme="minorHAnsi" w:hAnsiTheme="minorHAnsi" w:cstheme="minorHAnsi"/>
          <w:color w:val="000000" w:themeColor="text1"/>
          <w:sz w:val="16"/>
        </w:rPr>
        <w:t xml:space="preserve">. We </w:t>
      </w:r>
      <w:r w:rsidRPr="00F60172">
        <w:rPr>
          <w:rStyle w:val="StyleUnderline"/>
          <w:rFonts w:asciiTheme="minorHAnsi" w:hAnsiTheme="minorHAnsi" w:cstheme="minorHAnsi"/>
          <w:color w:val="000000" w:themeColor="text1"/>
        </w:rPr>
        <w:t>will continue to have human bodies, but they will become morphable projections of our intelligence</w:t>
      </w:r>
      <w:r w:rsidRPr="00F60172">
        <w:rPr>
          <w:rFonts w:asciiTheme="minorHAnsi" w:hAnsiTheme="minorHAnsi" w:cstheme="minorHAnsi"/>
          <w:color w:val="000000" w:themeColor="text1"/>
          <w:sz w:val="16"/>
        </w:rPr>
        <w:t xml:space="preserve">. In other words, </w:t>
      </w:r>
      <w:r w:rsidRPr="00F60172">
        <w:rPr>
          <w:rStyle w:val="StyleUnderline"/>
          <w:rFonts w:asciiTheme="minorHAnsi" w:hAnsiTheme="minorHAnsi" w:cstheme="minorHAnsi"/>
          <w:color w:val="000000" w:themeColor="text1"/>
        </w:rPr>
        <w:t xml:space="preserve">once we have incorporated MNT fabrication into ourselves, we will be able to create and re-create different bodies at will. </w:t>
      </w:r>
      <w:r w:rsidRPr="00F60172">
        <w:rPr>
          <w:rStyle w:val="StyleUnderline"/>
          <w:rFonts w:asciiTheme="minorHAnsi" w:hAnsiTheme="minorHAnsi" w:cstheme="minorHAnsi"/>
          <w:color w:val="000000" w:themeColor="text1"/>
          <w:sz w:val="16"/>
        </w:rPr>
        <w:t xml:space="preserve"> </w:t>
      </w:r>
      <w:proofErr w:type="gramStart"/>
      <w:r w:rsidRPr="00F60172">
        <w:rPr>
          <w:rFonts w:asciiTheme="minorHAnsi" w:hAnsiTheme="minorHAnsi" w:cstheme="minorHAnsi"/>
          <w:color w:val="000000" w:themeColor="text1"/>
          <w:sz w:val="16"/>
        </w:rPr>
        <w:t>However</w:t>
      </w:r>
      <w:proofErr w:type="gramEnd"/>
      <w:r w:rsidRPr="00F60172">
        <w:rPr>
          <w:rFonts w:asciiTheme="minorHAnsi" w:hAnsiTheme="minorHAnsi" w:cstheme="minorHAnsi"/>
          <w:color w:val="000000" w:themeColor="text1"/>
          <w:sz w:val="16"/>
        </w:rPr>
        <w:t xml:space="preserve"> achieved, </w:t>
      </w:r>
      <w:r w:rsidRPr="00F60172">
        <w:rPr>
          <w:rStyle w:val="StyleUnderline"/>
          <w:rFonts w:asciiTheme="minorHAnsi" w:hAnsiTheme="minorHAnsi" w:cstheme="minorHAnsi"/>
          <w:color w:val="000000" w:themeColor="text1"/>
        </w:rPr>
        <w:t>will such fundamental shifts enable us to live forever</w:t>
      </w:r>
      <w:r w:rsidRPr="00F60172">
        <w:rPr>
          <w:rFonts w:asciiTheme="minorHAnsi" w:hAnsiTheme="minorHAnsi" w:cstheme="minorHAnsi"/>
          <w:color w:val="000000" w:themeColor="text1"/>
          <w:sz w:val="16"/>
        </w:rPr>
        <w:t xml:space="preserve">? The answer depends on what we mean by "living" and "dying." Consider what we do today with our personal computer files. </w:t>
      </w:r>
      <w:r w:rsidRPr="00F60172">
        <w:rPr>
          <w:rStyle w:val="StyleUnderline"/>
          <w:rFonts w:asciiTheme="minorHAnsi" w:hAnsiTheme="minorHAnsi" w:cstheme="minorHAnsi"/>
          <w:color w:val="000000" w:themeColor="text1"/>
        </w:rPr>
        <w:t>When we change from an older computer to a newer one, we don't throw all our files away. Rather, we copy them and reinstall them on the new hardware</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Although our software does not necessarily continue its existence forever, its longevity is in essence independent of and disconnected from the hardware that it runs on.</w:t>
      </w:r>
      <w:r w:rsidRPr="00F60172">
        <w:rPr>
          <w:rStyle w:val="StyleUnderline"/>
          <w:rFonts w:asciiTheme="minorHAnsi" w:hAnsiTheme="minorHAnsi" w:cstheme="minorHAnsi"/>
          <w:color w:val="000000" w:themeColor="text1"/>
          <w:sz w:val="16"/>
        </w:rPr>
        <w:t xml:space="preserve"> </w:t>
      </w:r>
      <w:r w:rsidRPr="00F60172">
        <w:rPr>
          <w:rFonts w:asciiTheme="minorHAnsi" w:hAnsiTheme="minorHAnsi" w:cstheme="minorHAnsi"/>
          <w:color w:val="000000" w:themeColor="text1"/>
          <w:sz w:val="16"/>
        </w:rPr>
        <w:t xml:space="preserve">Currently, when our human hardware crashes, the </w:t>
      </w:r>
      <w:r w:rsidRPr="00F60172">
        <w:rPr>
          <w:rStyle w:val="StyleUnderline"/>
          <w:rFonts w:asciiTheme="minorHAnsi" w:hAnsiTheme="minorHAnsi" w:cstheme="minorHAnsi"/>
          <w:color w:val="000000" w:themeColor="text1"/>
        </w:rPr>
        <w:t>software of our lives</w:t>
      </w:r>
      <w:r w:rsidRPr="00F60172">
        <w:rPr>
          <w:rFonts w:asciiTheme="minorHAnsi" w:hAnsiTheme="minorHAnsi" w:cstheme="minorHAnsi"/>
          <w:color w:val="000000" w:themeColor="text1"/>
          <w:sz w:val="16"/>
        </w:rPr>
        <w:t xml:space="preserve"> —our </w:t>
      </w:r>
      <w:r w:rsidRPr="00F60172">
        <w:rPr>
          <w:rStyle w:val="StyleUnderline"/>
          <w:rFonts w:asciiTheme="minorHAnsi" w:hAnsiTheme="minorHAnsi" w:cstheme="minorHAnsi"/>
          <w:color w:val="000000" w:themeColor="text1"/>
        </w:rPr>
        <w:t>personal "mind file"—dies with it</w:t>
      </w:r>
      <w:r w:rsidRPr="00F60172">
        <w:rPr>
          <w:rFonts w:asciiTheme="minorHAnsi" w:hAnsiTheme="minorHAnsi" w:cstheme="minorHAnsi"/>
          <w:color w:val="000000" w:themeColor="text1"/>
          <w:sz w:val="16"/>
        </w:rPr>
        <w:t xml:space="preserve">. However, </w:t>
      </w:r>
      <w:r w:rsidRPr="00F60172">
        <w:rPr>
          <w:rStyle w:val="StyleUnderline"/>
          <w:rFonts w:asciiTheme="minorHAnsi" w:hAnsiTheme="minorHAnsi" w:cstheme="minorHAnsi"/>
          <w:color w:val="000000" w:themeColor="text1"/>
        </w:rPr>
        <w:t>this will not continue to be the case when we have the means to store and restore the thousands of trillions of bytes of information represented in the pattern that we call our brains</w:t>
      </w:r>
      <w:r w:rsidRPr="00F60172">
        <w:rPr>
          <w:rFonts w:asciiTheme="minorHAnsi" w:hAnsiTheme="minorHAnsi" w:cstheme="minorHAnsi"/>
          <w:color w:val="000000" w:themeColor="text1"/>
          <w:sz w:val="16"/>
        </w:rPr>
        <w:t xml:space="preserve"> (together with the rest of our nervous system, endocrine system, and other </w:t>
      </w:r>
      <w:r w:rsidRPr="00F60172">
        <w:rPr>
          <w:rFonts w:asciiTheme="minorHAnsi" w:hAnsiTheme="minorHAnsi" w:cstheme="minorHAnsi"/>
          <w:color w:val="000000" w:themeColor="text1"/>
          <w:sz w:val="16"/>
        </w:rPr>
        <w:lastRenderedPageBreak/>
        <w:t xml:space="preserve">structures that our mind file comprises).  At that point the </w:t>
      </w:r>
      <w:r w:rsidRPr="00F60172">
        <w:rPr>
          <w:rStyle w:val="Emphasis"/>
          <w:rFonts w:asciiTheme="minorHAnsi" w:hAnsiTheme="minorHAnsi" w:cstheme="minorHAnsi"/>
          <w:color w:val="000000" w:themeColor="text1"/>
          <w:highlight w:val="yellow"/>
        </w:rPr>
        <w:t>longevity of</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one</w:t>
      </w:r>
      <w:r w:rsidRPr="00F60172">
        <w:rPr>
          <w:rStyle w:val="Emphasis"/>
          <w:rFonts w:asciiTheme="minorHAnsi" w:hAnsiTheme="minorHAnsi" w:cstheme="minorHAnsi"/>
          <w:color w:val="000000" w:themeColor="text1"/>
        </w:rPr>
        <w:t xml:space="preserve">'s mind file will </w:t>
      </w:r>
      <w:r w:rsidRPr="00F60172">
        <w:rPr>
          <w:rStyle w:val="Emphasis"/>
          <w:rFonts w:asciiTheme="minorHAnsi" w:hAnsiTheme="minorHAnsi" w:cstheme="minorHAnsi"/>
          <w:color w:val="000000" w:themeColor="text1"/>
          <w:highlight w:val="yellow"/>
        </w:rPr>
        <w:t>not depend on</w:t>
      </w:r>
      <w:r w:rsidRPr="00F60172">
        <w:rPr>
          <w:rStyle w:val="Emphasis"/>
          <w:rFonts w:asciiTheme="minorHAnsi" w:hAnsiTheme="minorHAnsi" w:cstheme="minorHAnsi"/>
          <w:color w:val="000000" w:themeColor="text1"/>
        </w:rPr>
        <w:t xml:space="preserve"> </w:t>
      </w:r>
      <w:proofErr w:type="gramStart"/>
      <w:r w:rsidRPr="00F60172">
        <w:rPr>
          <w:rStyle w:val="Emphasis"/>
          <w:rFonts w:asciiTheme="minorHAnsi" w:hAnsiTheme="minorHAnsi" w:cstheme="minorHAnsi"/>
          <w:color w:val="000000" w:themeColor="text1"/>
        </w:rPr>
        <w:t>the  continued</w:t>
      </w:r>
      <w:proofErr w:type="gramEnd"/>
      <w:r w:rsidRPr="00F60172">
        <w:rPr>
          <w:rStyle w:val="Emphasis"/>
          <w:rFonts w:asciiTheme="minorHAnsi" w:hAnsiTheme="minorHAnsi" w:cstheme="minorHAnsi"/>
          <w:color w:val="000000" w:themeColor="text1"/>
        </w:rPr>
        <w:t xml:space="preserve"> viability of any particular hardware </w:t>
      </w:r>
      <w:r w:rsidRPr="00F60172">
        <w:rPr>
          <w:rStyle w:val="Emphasis"/>
          <w:rFonts w:asciiTheme="minorHAnsi" w:hAnsiTheme="minorHAnsi" w:cstheme="minorHAnsi"/>
          <w:color w:val="000000" w:themeColor="text1"/>
          <w:highlight w:val="yellow"/>
        </w:rPr>
        <w:t>medium</w:t>
      </w:r>
      <w:r w:rsidRPr="00F60172">
        <w:rPr>
          <w:rFonts w:asciiTheme="minorHAnsi" w:hAnsiTheme="minorHAnsi" w:cstheme="minorHAnsi"/>
          <w:color w:val="000000" w:themeColor="text1"/>
          <w:sz w:val="16"/>
        </w:rPr>
        <w:t xml:space="preserve"> (for example, the survival of a biological body and brain). Ultimately </w:t>
      </w:r>
      <w:r w:rsidRPr="00F60172">
        <w:rPr>
          <w:rStyle w:val="Emphasis"/>
          <w:rFonts w:asciiTheme="minorHAnsi" w:hAnsiTheme="minorHAnsi" w:cstheme="minorHAnsi"/>
          <w:color w:val="000000" w:themeColor="text1"/>
          <w:highlight w:val="yellow"/>
        </w:rPr>
        <w:t>software-</w:t>
      </w:r>
      <w:proofErr w:type="gramStart"/>
      <w:r w:rsidRPr="00F60172">
        <w:rPr>
          <w:rStyle w:val="Emphasis"/>
          <w:rFonts w:asciiTheme="minorHAnsi" w:hAnsiTheme="minorHAnsi" w:cstheme="minorHAnsi"/>
          <w:color w:val="000000" w:themeColor="text1"/>
          <w:highlight w:val="yellow"/>
        </w:rPr>
        <w:t>based  humans</w:t>
      </w:r>
      <w:proofErr w:type="gramEnd"/>
      <w:r w:rsidRPr="00F60172">
        <w:rPr>
          <w:rStyle w:val="Emphasis"/>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rPr>
        <w:t>will be vastly extended beyond the severe limitations of humans as we know them today</w:t>
      </w:r>
      <w:r w:rsidRPr="00F60172">
        <w:rPr>
          <w:rFonts w:asciiTheme="minorHAnsi" w:hAnsiTheme="minorHAnsi" w:cstheme="minorHAnsi"/>
          <w:color w:val="000000" w:themeColor="text1"/>
          <w:sz w:val="16"/>
        </w:rPr>
        <w:t xml:space="preserve">. They </w:t>
      </w:r>
      <w:r w:rsidRPr="00F60172">
        <w:rPr>
          <w:rStyle w:val="StyleUnderline"/>
          <w:rFonts w:asciiTheme="minorHAnsi" w:hAnsiTheme="minorHAnsi" w:cstheme="minorHAnsi"/>
          <w:color w:val="000000" w:themeColor="text1"/>
        </w:rPr>
        <w:t xml:space="preserve">will live out on the Web, projecting bodies whenever they need or want them, including virtual bodies in diverse realms of virtual reality, holographically projected bodies, </w:t>
      </w:r>
      <w:proofErr w:type="spellStart"/>
      <w:r w:rsidRPr="00F60172">
        <w:rPr>
          <w:rStyle w:val="StyleUnderline"/>
          <w:rFonts w:asciiTheme="minorHAnsi" w:hAnsiTheme="minorHAnsi" w:cstheme="minorHAnsi"/>
          <w:color w:val="000000" w:themeColor="text1"/>
        </w:rPr>
        <w:t>foglet</w:t>
      </w:r>
      <w:proofErr w:type="spellEnd"/>
      <w:r w:rsidRPr="00F60172">
        <w:rPr>
          <w:rStyle w:val="StyleUnderline"/>
          <w:rFonts w:asciiTheme="minorHAnsi" w:hAnsiTheme="minorHAnsi" w:cstheme="minorHAnsi"/>
          <w:color w:val="000000" w:themeColor="text1"/>
        </w:rPr>
        <w:t xml:space="preserve">-projected bodies, and physical bodies comprising nanobot swarms and other forms of nanotechnology. </w:t>
      </w:r>
      <w:r w:rsidRPr="00F60172">
        <w:rPr>
          <w:rStyle w:val="StyleUnderline"/>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By the middle of the twenty-first century humans will be able to expand their thinking without limit. </w:t>
      </w:r>
      <w:r w:rsidRPr="00F60172">
        <w:rPr>
          <w:rStyle w:val="Emphasis"/>
          <w:rFonts w:asciiTheme="minorHAnsi" w:hAnsiTheme="minorHAnsi" w:cstheme="minorHAnsi"/>
          <w:color w:val="000000" w:themeColor="text1"/>
        </w:rPr>
        <w:t xml:space="preserve">This is a form of </w:t>
      </w:r>
      <w:r w:rsidRPr="00F60172">
        <w:rPr>
          <w:rStyle w:val="Emphasis"/>
          <w:rFonts w:asciiTheme="minorHAnsi" w:hAnsiTheme="minorHAnsi" w:cstheme="minorHAnsi"/>
          <w:color w:val="000000" w:themeColor="text1"/>
          <w:highlight w:val="yellow"/>
        </w:rPr>
        <w:t>immortal</w:t>
      </w:r>
      <w:r w:rsidRPr="00F60172">
        <w:rPr>
          <w:rStyle w:val="Emphasis"/>
          <w:rFonts w:asciiTheme="minorHAnsi" w:hAnsiTheme="minorHAnsi" w:cstheme="minorHAnsi"/>
          <w:color w:val="000000" w:themeColor="text1"/>
        </w:rPr>
        <w:t>ity</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although it is important to point out that data and information do not necessarily last forever: the longevity of information depends on its relevance, utility, and accessibility. If you've ever tried to retrieve information from an obsolete form of data storage in an old, obscure format (for example, a reel of magnetic tape from a 1970 minicomputer), you understand the challenges in keeping software viable. However</w:t>
      </w:r>
      <w:r w:rsidRPr="00F60172">
        <w:rPr>
          <w:rStyle w:val="StyleUnderline"/>
          <w:rFonts w:asciiTheme="minorHAnsi" w:hAnsiTheme="minorHAnsi" w:cstheme="minorHAnsi"/>
          <w:color w:val="000000" w:themeColor="text1"/>
        </w:rPr>
        <w:t>, if we are diligent in maintaining our mind file, making frequent backups, and porting to current formats and mediums, a form of immortality can be attained</w:t>
      </w:r>
      <w:r w:rsidRPr="00F60172">
        <w:rPr>
          <w:rFonts w:asciiTheme="minorHAnsi" w:hAnsiTheme="minorHAnsi" w:cstheme="minorHAnsi"/>
          <w:color w:val="000000" w:themeColor="text1"/>
          <w:sz w:val="16"/>
        </w:rPr>
        <w:t xml:space="preserve">, at least for software- based humans. </w:t>
      </w:r>
      <w:r w:rsidRPr="00F60172">
        <w:rPr>
          <w:rStyle w:val="StyleUnderline"/>
          <w:rFonts w:asciiTheme="minorHAnsi" w:hAnsiTheme="minorHAnsi" w:cstheme="minorHAnsi"/>
          <w:color w:val="000000" w:themeColor="text1"/>
        </w:rPr>
        <w:t xml:space="preserve">Later in this century it will seem remarkable to people </w:t>
      </w:r>
      <w:proofErr w:type="gramStart"/>
      <w:r w:rsidRPr="00F60172">
        <w:rPr>
          <w:rStyle w:val="StyleUnderline"/>
          <w:rFonts w:asciiTheme="minorHAnsi" w:hAnsiTheme="minorHAnsi" w:cstheme="minorHAnsi"/>
          <w:color w:val="000000" w:themeColor="text1"/>
        </w:rPr>
        <w:t>that humans</w:t>
      </w:r>
      <w:proofErr w:type="gramEnd"/>
      <w:r w:rsidRPr="00F60172">
        <w:rPr>
          <w:rStyle w:val="StyleUnderline"/>
          <w:rFonts w:asciiTheme="minorHAnsi" w:hAnsiTheme="minorHAnsi" w:cstheme="minorHAnsi"/>
          <w:color w:val="000000" w:themeColor="text1"/>
        </w:rPr>
        <w:t xml:space="preserve"> in an earlier era lived their lives without a backup of their most precious information: that contained in their brains and bodies</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rPr>
        <w:t xml:space="preserve">Is this form of immortality the </w:t>
      </w:r>
      <w:r w:rsidRPr="00F60172">
        <w:rPr>
          <w:rStyle w:val="Emphasis"/>
          <w:rFonts w:asciiTheme="minorHAnsi" w:hAnsiTheme="minorHAnsi" w:cstheme="minorHAnsi"/>
          <w:color w:val="000000" w:themeColor="text1"/>
          <w:highlight w:val="yellow"/>
        </w:rPr>
        <w:t xml:space="preserve">same </w:t>
      </w:r>
      <w:r w:rsidRPr="00F60172">
        <w:rPr>
          <w:rStyle w:val="Emphasis"/>
          <w:rFonts w:asciiTheme="minorHAnsi" w:hAnsiTheme="minorHAnsi" w:cstheme="minorHAnsi"/>
          <w:color w:val="000000" w:themeColor="text1"/>
        </w:rPr>
        <w:t xml:space="preserve">concept </w:t>
      </w:r>
      <w:r w:rsidRPr="00F60172">
        <w:rPr>
          <w:rStyle w:val="Emphasis"/>
          <w:rFonts w:asciiTheme="minorHAnsi" w:hAnsiTheme="minorHAnsi" w:cstheme="minorHAnsi"/>
          <w:color w:val="000000" w:themeColor="text1"/>
          <w:highlight w:val="yellow"/>
        </w:rPr>
        <w:t>as a physical human</w:t>
      </w:r>
      <w:r w:rsidRPr="00F60172">
        <w:rPr>
          <w:rFonts w:asciiTheme="minorHAnsi" w:hAnsiTheme="minorHAnsi" w:cstheme="minorHAnsi"/>
          <w:color w:val="000000" w:themeColor="text1"/>
          <w:sz w:val="16"/>
        </w:rPr>
        <w:t>, as we know it today, living forever</w:t>
      </w:r>
      <w:r w:rsidRPr="00F60172">
        <w:rPr>
          <w:rStyle w:val="StyleUnderline"/>
          <w:rFonts w:asciiTheme="minorHAnsi" w:hAnsiTheme="minorHAnsi" w:cstheme="minorHAnsi"/>
          <w:color w:val="000000" w:themeColor="text1"/>
        </w:rPr>
        <w:t xml:space="preserve">? In one sense </w:t>
      </w:r>
      <w:r w:rsidRPr="00F60172">
        <w:rPr>
          <w:rStyle w:val="Emphasis"/>
          <w:rFonts w:asciiTheme="minorHAnsi" w:hAnsiTheme="minorHAnsi" w:cstheme="minorHAnsi"/>
          <w:color w:val="000000" w:themeColor="text1"/>
        </w:rPr>
        <w:t xml:space="preserve">it is, because today </w:t>
      </w:r>
      <w:proofErr w:type="gramStart"/>
      <w:r w:rsidRPr="00F60172">
        <w:rPr>
          <w:rStyle w:val="Emphasis"/>
          <w:rFonts w:asciiTheme="minorHAnsi" w:hAnsiTheme="minorHAnsi" w:cstheme="minorHAnsi"/>
          <w:color w:val="000000" w:themeColor="text1"/>
        </w:rPr>
        <w:t>one's self</w:t>
      </w:r>
      <w:proofErr w:type="gramEnd"/>
      <w:r w:rsidRPr="00F60172">
        <w:rPr>
          <w:rStyle w:val="Emphasis"/>
          <w:rFonts w:asciiTheme="minorHAnsi" w:hAnsiTheme="minorHAnsi" w:cstheme="minorHAnsi"/>
          <w:color w:val="000000" w:themeColor="text1"/>
        </w:rPr>
        <w:t xml:space="preserve"> is not a constant collection of matter, either.</w:t>
      </w:r>
      <w:r w:rsidRPr="00F60172">
        <w:rPr>
          <w:rFonts w:asciiTheme="minorHAnsi" w:hAnsiTheme="minorHAnsi" w:cstheme="minorHAnsi"/>
          <w:color w:val="000000" w:themeColor="text1"/>
          <w:sz w:val="16"/>
        </w:rPr>
        <w:t xml:space="preserve"> Recent research shows that </w:t>
      </w:r>
      <w:r w:rsidRPr="00F60172">
        <w:rPr>
          <w:rStyle w:val="StyleUnderline"/>
          <w:rFonts w:asciiTheme="minorHAnsi" w:hAnsiTheme="minorHAnsi" w:cstheme="minorHAnsi"/>
          <w:color w:val="000000" w:themeColor="text1"/>
        </w:rPr>
        <w:t>even our neurons</w:t>
      </w:r>
      <w:r w:rsidRPr="00F60172">
        <w:rPr>
          <w:rFonts w:asciiTheme="minorHAnsi" w:hAnsiTheme="minorHAnsi" w:cstheme="minorHAnsi"/>
          <w:color w:val="000000" w:themeColor="text1"/>
          <w:sz w:val="16"/>
        </w:rPr>
        <w:t xml:space="preserve">, thought to be relatively long lasting, </w:t>
      </w:r>
      <w:r w:rsidRPr="00F60172">
        <w:rPr>
          <w:rStyle w:val="StyleUnderline"/>
          <w:rFonts w:asciiTheme="minorHAnsi" w:hAnsiTheme="minorHAnsi" w:cstheme="minorHAnsi"/>
          <w:color w:val="000000" w:themeColor="text1"/>
        </w:rPr>
        <w:t xml:space="preserve">change </w:t>
      </w:r>
      <w:proofErr w:type="gramStart"/>
      <w:r w:rsidRPr="00F60172">
        <w:rPr>
          <w:rStyle w:val="StyleUnderline"/>
          <w:rFonts w:asciiTheme="minorHAnsi" w:hAnsiTheme="minorHAnsi" w:cstheme="minorHAnsi"/>
          <w:color w:val="000000" w:themeColor="text1"/>
        </w:rPr>
        <w:t>all of</w:t>
      </w:r>
      <w:proofErr w:type="gramEnd"/>
      <w:r w:rsidRPr="00F60172">
        <w:rPr>
          <w:rStyle w:val="StyleUnderline"/>
          <w:rFonts w:asciiTheme="minorHAnsi" w:hAnsiTheme="minorHAnsi" w:cstheme="minorHAnsi"/>
          <w:color w:val="000000" w:themeColor="text1"/>
        </w:rPr>
        <w:t xml:space="preserve"> their constituent subsystems, such as the tubules, in a matter of weeks. Only our pattern of matter and energy persists</w:t>
      </w:r>
      <w:r w:rsidRPr="00F60172">
        <w:rPr>
          <w:rFonts w:asciiTheme="minorHAnsi" w:hAnsiTheme="minorHAnsi" w:cstheme="minorHAnsi"/>
          <w:color w:val="000000" w:themeColor="text1"/>
          <w:sz w:val="16"/>
        </w:rPr>
        <w:t xml:space="preserve">, and </w:t>
      </w:r>
      <w:r w:rsidRPr="00F60172">
        <w:rPr>
          <w:rStyle w:val="StyleUnderline"/>
          <w:rFonts w:asciiTheme="minorHAnsi" w:hAnsiTheme="minorHAnsi" w:cstheme="minorHAnsi"/>
          <w:color w:val="000000" w:themeColor="text1"/>
        </w:rPr>
        <w:t>even that gradually changes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Similarly, it will be the pattern of a software human that persists and develops and slowly alters</w:t>
      </w:r>
      <w:r w:rsidRPr="00F60172">
        <w:rPr>
          <w:rFonts w:asciiTheme="minorHAnsi" w:hAnsiTheme="minorHAnsi" w:cstheme="minorHAnsi"/>
          <w:color w:val="000000" w:themeColor="text1"/>
          <w:sz w:val="16"/>
        </w:rPr>
        <w:t xml:space="preserve">. But is that person based on my mind file, who migrates across many computational substrates and who outlives any </w:t>
      </w:r>
      <w:proofErr w:type="gramStart"/>
      <w:r w:rsidRPr="00F60172">
        <w:rPr>
          <w:rFonts w:asciiTheme="minorHAnsi" w:hAnsiTheme="minorHAnsi" w:cstheme="minorHAnsi"/>
          <w:color w:val="000000" w:themeColor="text1"/>
          <w:sz w:val="16"/>
        </w:rPr>
        <w:t>particular thinking</w:t>
      </w:r>
      <w:proofErr w:type="gramEnd"/>
      <w:r w:rsidRPr="00F60172">
        <w:rPr>
          <w:rFonts w:asciiTheme="minorHAnsi" w:hAnsiTheme="minorHAnsi" w:cstheme="minorHAnsi"/>
          <w:color w:val="000000" w:themeColor="text1"/>
          <w:sz w:val="16"/>
        </w:rPr>
        <w:t xml:space="preserve"> medium, really me? This consideration takes us back to the same questions of consciousness and identity that have been debated since Plato's dialogues (which we examine in the next chapter). </w:t>
      </w:r>
      <w:proofErr w:type="gramStart"/>
      <w:r w:rsidRPr="00F60172">
        <w:rPr>
          <w:rFonts w:asciiTheme="minorHAnsi" w:hAnsiTheme="minorHAnsi" w:cstheme="minorHAnsi"/>
          <w:color w:val="000000" w:themeColor="text1"/>
          <w:sz w:val="16"/>
        </w:rPr>
        <w:t>During the course of</w:t>
      </w:r>
      <w:proofErr w:type="gramEnd"/>
      <w:r w:rsidRPr="00F60172">
        <w:rPr>
          <w:rFonts w:asciiTheme="minorHAnsi" w:hAnsiTheme="minorHAnsi" w:cstheme="minorHAnsi"/>
          <w:color w:val="000000" w:themeColor="text1"/>
          <w:sz w:val="16"/>
        </w:rPr>
        <w:t xml:space="preserve"> the twenty-first century these will not remain topics for polite philosophical debates but will have to be confronted as vital, practical, political, and legal issues.  A related question: </w:t>
      </w:r>
      <w:r w:rsidRPr="00F60172">
        <w:rPr>
          <w:rStyle w:val="StyleUnderline"/>
          <w:rFonts w:asciiTheme="minorHAnsi" w:hAnsiTheme="minorHAnsi" w:cstheme="minorHAnsi"/>
          <w:color w:val="000000" w:themeColor="text1"/>
        </w:rPr>
        <w:t>Is death desirable</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rPr>
        <w:t>The "inevitability" of death is deeply ingrained in human thinking. If death seems unavoidable</w:t>
      </w:r>
      <w:r w:rsidRPr="00F60172">
        <w:rPr>
          <w:rFonts w:asciiTheme="minorHAnsi" w:hAnsiTheme="minorHAnsi" w:cstheme="minorHAnsi"/>
          <w:color w:val="000000" w:themeColor="text1"/>
          <w:sz w:val="16"/>
        </w:rPr>
        <w:t xml:space="preserve">, we </w:t>
      </w:r>
      <w:r w:rsidRPr="00F60172">
        <w:rPr>
          <w:rStyle w:val="Emphasis"/>
          <w:rFonts w:asciiTheme="minorHAnsi" w:hAnsiTheme="minorHAnsi" w:cstheme="minorHAnsi"/>
          <w:color w:val="000000" w:themeColor="text1"/>
        </w:rPr>
        <w:t>have little choice but to rationalize it as necessary, even ennobling</w:t>
      </w:r>
      <w:r w:rsidRPr="00F60172">
        <w:rPr>
          <w:rFonts w:asciiTheme="minorHAnsi" w:hAnsiTheme="minorHAnsi" w:cstheme="minorHAnsi"/>
          <w:color w:val="000000" w:themeColor="text1"/>
          <w:sz w:val="16"/>
        </w:rPr>
        <w:t xml:space="preserve">. The technology of the </w:t>
      </w:r>
      <w:r w:rsidRPr="00F60172">
        <w:rPr>
          <w:rStyle w:val="Emphasis"/>
          <w:rFonts w:asciiTheme="minorHAnsi" w:hAnsiTheme="minorHAnsi" w:cstheme="minorHAnsi"/>
          <w:color w:val="000000" w:themeColor="text1"/>
          <w:highlight w:val="yellow"/>
        </w:rPr>
        <w:t>Singularity</w:t>
      </w:r>
      <w:r w:rsidRPr="00F60172">
        <w:rPr>
          <w:rStyle w:val="Emphasis"/>
          <w:rFonts w:asciiTheme="minorHAnsi" w:hAnsiTheme="minorHAnsi" w:cstheme="minorHAnsi"/>
          <w:color w:val="000000" w:themeColor="text1"/>
        </w:rPr>
        <w:t xml:space="preserve"> will provide practical and accessible </w:t>
      </w:r>
      <w:r w:rsidRPr="00F60172">
        <w:rPr>
          <w:rStyle w:val="Emphasis"/>
          <w:rFonts w:asciiTheme="minorHAnsi" w:hAnsiTheme="minorHAnsi" w:cstheme="minorHAnsi"/>
          <w:color w:val="000000" w:themeColor="text1"/>
          <w:highlight w:val="yellow"/>
        </w:rPr>
        <w:t>means for humans to evolve into something greater</w:t>
      </w:r>
      <w:r w:rsidRPr="00F60172">
        <w:rPr>
          <w:rFonts w:asciiTheme="minorHAnsi" w:hAnsiTheme="minorHAnsi" w:cstheme="minorHAnsi"/>
          <w:color w:val="000000" w:themeColor="text1"/>
          <w:sz w:val="16"/>
        </w:rPr>
        <w:t xml:space="preserve">, so </w:t>
      </w:r>
      <w:r w:rsidRPr="00F60172">
        <w:rPr>
          <w:rStyle w:val="Emphasis"/>
          <w:rFonts w:asciiTheme="minorHAnsi" w:hAnsiTheme="minorHAnsi" w:cstheme="minorHAnsi"/>
          <w:color w:val="000000" w:themeColor="text1"/>
        </w:rPr>
        <w:t xml:space="preserve">we will no longer need to rationalize death as a primary means of giving meaning to life. </w:t>
      </w:r>
    </w:p>
    <w:p w14:paraId="3D43A76A" w14:textId="77777777" w:rsidR="00942DE1" w:rsidRPr="00F60172" w:rsidRDefault="00942DE1" w:rsidP="00942DE1">
      <w:pPr>
        <w:pStyle w:val="Heading4"/>
        <w:rPr>
          <w:color w:val="000000" w:themeColor="text1"/>
        </w:rPr>
      </w:pPr>
      <w:r w:rsidRPr="00F60172">
        <w:rPr>
          <w:color w:val="000000" w:themeColor="text1"/>
        </w:rPr>
        <w:t>Transhumanism increases empathy</w:t>
      </w:r>
    </w:p>
    <w:p w14:paraId="677A5044" w14:textId="77777777" w:rsidR="00942DE1" w:rsidRPr="00F60172" w:rsidRDefault="00942DE1" w:rsidP="00942DE1">
      <w:pPr>
        <w:rPr>
          <w:rFonts w:asciiTheme="minorHAnsi" w:hAnsiTheme="minorHAnsi" w:cstheme="minorHAnsi"/>
          <w:color w:val="000000" w:themeColor="text1"/>
        </w:rPr>
      </w:pPr>
      <w:r w:rsidRPr="00F60172">
        <w:rPr>
          <w:rStyle w:val="Style13ptBold"/>
          <w:rFonts w:asciiTheme="minorHAnsi" w:hAnsiTheme="minorHAnsi" w:cstheme="minorHAnsi"/>
          <w:color w:val="000000" w:themeColor="text1"/>
        </w:rPr>
        <w:t>Singh ‘17</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szCs w:val="16"/>
        </w:rPr>
        <w:t>(</w:t>
      </w:r>
      <w:proofErr w:type="spellStart"/>
      <w:r w:rsidRPr="00F60172">
        <w:rPr>
          <w:rFonts w:asciiTheme="minorHAnsi" w:hAnsiTheme="minorHAnsi" w:cstheme="minorHAnsi"/>
          <w:color w:val="000000" w:themeColor="text1"/>
          <w:sz w:val="16"/>
          <w:szCs w:val="16"/>
        </w:rPr>
        <w:t>Sarwant</w:t>
      </w:r>
      <w:proofErr w:type="spellEnd"/>
      <w:r w:rsidRPr="00F60172">
        <w:rPr>
          <w:rFonts w:asciiTheme="minorHAnsi" w:hAnsiTheme="minorHAnsi" w:cstheme="minorHAnsi"/>
          <w:color w:val="000000" w:themeColor="text1"/>
          <w:sz w:val="16"/>
          <w:szCs w:val="16"/>
        </w:rPr>
        <w:t>, "</w:t>
      </w:r>
      <w:r w:rsidRPr="00F60172">
        <w:rPr>
          <w:rStyle w:val="StyleUnderline"/>
          <w:rFonts w:asciiTheme="minorHAnsi" w:hAnsiTheme="minorHAnsi" w:cstheme="minorHAnsi"/>
          <w:color w:val="000000" w:themeColor="text1"/>
          <w:highlight w:val="yellow"/>
        </w:rPr>
        <w:t>Transhumanism</w:t>
      </w:r>
      <w:r w:rsidRPr="00F60172">
        <w:rPr>
          <w:rStyle w:val="StyleUnderline"/>
          <w:rFonts w:asciiTheme="minorHAnsi" w:hAnsiTheme="minorHAnsi" w:cstheme="minorHAnsi"/>
          <w:color w:val="000000" w:themeColor="text1"/>
        </w:rPr>
        <w:t xml:space="preserve"> </w:t>
      </w:r>
      <w:proofErr w:type="gramStart"/>
      <w:r w:rsidRPr="00F60172">
        <w:rPr>
          <w:rStyle w:val="StyleUnderline"/>
          <w:rFonts w:asciiTheme="minorHAnsi" w:hAnsiTheme="minorHAnsi" w:cstheme="minorHAnsi"/>
          <w:color w:val="000000" w:themeColor="text1"/>
        </w:rPr>
        <w:t>And</w:t>
      </w:r>
      <w:proofErr w:type="gramEnd"/>
      <w:r w:rsidRPr="00F60172">
        <w:rPr>
          <w:rStyle w:val="StyleUnderline"/>
          <w:rFonts w:asciiTheme="minorHAnsi" w:hAnsiTheme="minorHAnsi" w:cstheme="minorHAnsi"/>
          <w:color w:val="000000" w:themeColor="text1"/>
        </w:rPr>
        <w:t xml:space="preserve"> The Future</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szCs w:val="16"/>
        </w:rPr>
        <w:t>Of Humanity: 7 Ways The World Will Change By 2030" Forbes, 11-20-2017, https://www.forbes.com/sites/sarwantsingh/2017/11/20/transhumanism-and-the-future-of-humanity-seven-ways-the-world-will-change-by-2030/) //AL</w:t>
      </w:r>
    </w:p>
    <w:p w14:paraId="5A663AD6" w14:textId="77777777" w:rsidR="00942DE1" w:rsidRPr="00F60172" w:rsidRDefault="00942DE1" w:rsidP="00942DE1">
      <w:pPr>
        <w:rPr>
          <w:rStyle w:val="StyleUnderline"/>
          <w:color w:val="000000" w:themeColor="text1"/>
        </w:rPr>
      </w:pPr>
      <w:r w:rsidRPr="00F60172">
        <w:rPr>
          <w:rStyle w:val="StyleUnderline"/>
          <w:rFonts w:asciiTheme="minorHAnsi" w:hAnsiTheme="minorHAnsi" w:cstheme="minorHAnsi"/>
          <w:color w:val="000000" w:themeColor="text1"/>
          <w:highlight w:val="yellow"/>
        </w:rPr>
        <w:t>We will be more empathetic</w:t>
      </w:r>
      <w:r w:rsidRPr="00F60172">
        <w:rPr>
          <w:rFonts w:asciiTheme="minorHAnsi" w:hAnsiTheme="minorHAnsi" w:cstheme="minorHAnsi"/>
          <w:color w:val="000000" w:themeColor="text1"/>
          <w:sz w:val="14"/>
        </w:rPr>
        <w:t xml:space="preserve"> </w:t>
      </w:r>
      <w:proofErr w:type="gramStart"/>
      <w:r w:rsidRPr="00F60172">
        <w:rPr>
          <w:rFonts w:asciiTheme="minorHAnsi" w:hAnsiTheme="minorHAnsi" w:cstheme="minorHAnsi"/>
          <w:color w:val="000000" w:themeColor="text1"/>
          <w:sz w:val="14"/>
        </w:rPr>
        <w:t>The</w:t>
      </w:r>
      <w:proofErr w:type="gramEnd"/>
      <w:r w:rsidRPr="00F60172">
        <w:rPr>
          <w:rFonts w:asciiTheme="minorHAnsi" w:hAnsiTheme="minorHAnsi" w:cstheme="minorHAnsi"/>
          <w:color w:val="000000" w:themeColor="text1"/>
          <w:sz w:val="14"/>
        </w:rPr>
        <w:t xml:space="preserve"> adoption of virtual reality can play an </w:t>
      </w:r>
      <w:r w:rsidRPr="00F60172">
        <w:rPr>
          <w:rStyle w:val="StyleUnderline"/>
          <w:rFonts w:asciiTheme="minorHAnsi" w:hAnsiTheme="minorHAnsi" w:cstheme="minorHAnsi"/>
          <w:color w:val="000000" w:themeColor="text1"/>
        </w:rPr>
        <w:t xml:space="preserve">influential role in our ability to understand perspectives other than our own at the current moment. For example, </w:t>
      </w:r>
      <w:r w:rsidRPr="00F60172">
        <w:rPr>
          <w:rFonts w:asciiTheme="minorHAnsi" w:hAnsiTheme="minorHAnsi" w:cstheme="minorHAnsi"/>
          <w:color w:val="000000" w:themeColor="text1"/>
          <w:sz w:val="14"/>
        </w:rPr>
        <w:t xml:space="preserve">VR could be used to </w:t>
      </w:r>
      <w:r w:rsidRPr="00F60172">
        <w:rPr>
          <w:rStyle w:val="StyleUnderline"/>
          <w:rFonts w:asciiTheme="minorHAnsi" w:hAnsiTheme="minorHAnsi" w:cstheme="minorHAnsi"/>
          <w:color w:val="000000" w:themeColor="text1"/>
          <w:highlight w:val="yellow"/>
        </w:rPr>
        <w:t>understand the plight of refugees</w:t>
      </w:r>
      <w:r w:rsidRPr="00F60172">
        <w:rPr>
          <w:rStyle w:val="StyleUnderline"/>
          <w:rFonts w:asciiTheme="minorHAnsi" w:hAnsiTheme="minorHAnsi" w:cstheme="minorHAnsi"/>
          <w:color w:val="000000" w:themeColor="text1"/>
        </w:rPr>
        <w:t xml:space="preserve">, giving us the </w:t>
      </w:r>
      <w:r w:rsidRPr="00F60172">
        <w:rPr>
          <w:rStyle w:val="StyleUnderline"/>
          <w:rFonts w:asciiTheme="minorHAnsi" w:hAnsiTheme="minorHAnsi" w:cstheme="minorHAnsi"/>
          <w:color w:val="000000" w:themeColor="text1"/>
          <w:highlight w:val="yellow"/>
        </w:rPr>
        <w:t>opportunity to step into their shoes</w:t>
      </w:r>
      <w:r w:rsidRPr="00F60172">
        <w:rPr>
          <w:rStyle w:val="StyleUnderline"/>
          <w:rFonts w:asciiTheme="minorHAnsi" w:hAnsiTheme="minorHAnsi" w:cstheme="minorHAnsi"/>
          <w:color w:val="000000" w:themeColor="text1"/>
        </w:rPr>
        <w:t xml:space="preserve">, which may </w:t>
      </w:r>
      <w:r w:rsidRPr="00F60172">
        <w:rPr>
          <w:rStyle w:val="StyleUnderline"/>
          <w:rFonts w:asciiTheme="minorHAnsi" w:hAnsiTheme="minorHAnsi" w:cstheme="minorHAnsi"/>
          <w:color w:val="000000" w:themeColor="text1"/>
          <w:highlight w:val="yellow"/>
        </w:rPr>
        <w:t xml:space="preserve">make us more likely to take action or donate </w:t>
      </w:r>
      <w:proofErr w:type="gramStart"/>
      <w:r w:rsidRPr="00F60172">
        <w:rPr>
          <w:rStyle w:val="StyleUnderline"/>
          <w:rFonts w:asciiTheme="minorHAnsi" w:hAnsiTheme="minorHAnsi" w:cstheme="minorHAnsi"/>
          <w:color w:val="000000" w:themeColor="text1"/>
          <w:highlight w:val="yellow"/>
        </w:rPr>
        <w:t>money</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w:t>
      </w:r>
      <w:proofErr w:type="gramEnd"/>
      <w:r w:rsidRPr="00F60172">
        <w:rPr>
          <w:rFonts w:asciiTheme="minorHAnsi" w:hAnsiTheme="minorHAnsi" w:cstheme="minorHAnsi"/>
          <w:color w:val="000000" w:themeColor="text1"/>
          <w:sz w:val="14"/>
        </w:rPr>
        <w:t xml:space="preserve">iv]  Other examples may include </w:t>
      </w:r>
      <w:r w:rsidRPr="00F60172">
        <w:rPr>
          <w:rStyle w:val="StyleUnderline"/>
          <w:rFonts w:asciiTheme="minorHAnsi" w:hAnsiTheme="minorHAnsi" w:cstheme="minorHAnsi"/>
          <w:color w:val="000000" w:themeColor="text1"/>
          <w:highlight w:val="yellow"/>
        </w:rPr>
        <w:t>step</w:t>
      </w:r>
      <w:r w:rsidRPr="00F60172">
        <w:rPr>
          <w:rStyle w:val="StyleUnderline"/>
          <w:rFonts w:asciiTheme="minorHAnsi" w:hAnsiTheme="minorHAnsi" w:cstheme="minorHAnsi"/>
          <w:color w:val="000000" w:themeColor="text1"/>
        </w:rPr>
        <w:t xml:space="preserve">ping </w:t>
      </w:r>
      <w:r w:rsidRPr="00F60172">
        <w:rPr>
          <w:rStyle w:val="StyleUnderline"/>
          <w:rFonts w:asciiTheme="minorHAnsi" w:hAnsiTheme="minorHAnsi" w:cstheme="minorHAnsi"/>
          <w:color w:val="000000" w:themeColor="text1"/>
          <w:highlight w:val="yellow"/>
        </w:rPr>
        <w:t>into the shoes of our future selves</w:t>
      </w:r>
      <w:r w:rsidRPr="00F60172">
        <w:rPr>
          <w:rStyle w:val="StyleUnderline"/>
          <w:rFonts w:asciiTheme="minorHAnsi" w:hAnsiTheme="minorHAnsi" w:cstheme="minorHAnsi"/>
          <w:color w:val="000000" w:themeColor="text1"/>
        </w:rPr>
        <w:t xml:space="preserve">, and looking at the lives we will live 40-50 years down the road if we save $200 a month vs. $2000.  </w:t>
      </w:r>
      <w:r w:rsidRPr="00F60172">
        <w:rPr>
          <w:rFonts w:asciiTheme="minorHAnsi" w:hAnsiTheme="minorHAnsi" w:cstheme="minorHAnsi"/>
          <w:color w:val="000000" w:themeColor="text1"/>
          <w:sz w:val="14"/>
        </w:rPr>
        <w:t xml:space="preserve">This application can </w:t>
      </w:r>
      <w:r w:rsidRPr="00F60172">
        <w:rPr>
          <w:rStyle w:val="StyleUnderline"/>
          <w:rFonts w:asciiTheme="minorHAnsi" w:hAnsiTheme="minorHAnsi" w:cstheme="minorHAnsi"/>
          <w:color w:val="000000" w:themeColor="text1"/>
          <w:highlight w:val="yellow"/>
        </w:rPr>
        <w:t xml:space="preserve">bring home the need to save over the </w:t>
      </w:r>
      <w:proofErr w:type="gramStart"/>
      <w:r w:rsidRPr="00F60172">
        <w:rPr>
          <w:rStyle w:val="StyleUnderline"/>
          <w:rFonts w:asciiTheme="minorHAnsi" w:hAnsiTheme="minorHAnsi" w:cstheme="minorHAnsi"/>
          <w:color w:val="000000" w:themeColor="text1"/>
          <w:highlight w:val="yellow"/>
        </w:rPr>
        <w:t>short term</w:t>
      </w:r>
      <w:proofErr w:type="gramEnd"/>
      <w:r w:rsidRPr="00F60172">
        <w:rPr>
          <w:rStyle w:val="StyleUnderline"/>
          <w:rFonts w:asciiTheme="minorHAnsi" w:hAnsiTheme="minorHAnsi" w:cstheme="minorHAnsi"/>
          <w:color w:val="000000" w:themeColor="text1"/>
          <w:highlight w:val="yellow"/>
        </w:rPr>
        <w:t xml:space="preserve"> desire to spend</w:t>
      </w:r>
      <w:r w:rsidRPr="00F60172">
        <w:rPr>
          <w:rFonts w:asciiTheme="minorHAnsi" w:hAnsiTheme="minorHAnsi" w:cstheme="minorHAnsi"/>
          <w:color w:val="000000" w:themeColor="text1"/>
          <w:sz w:val="14"/>
        </w:rPr>
        <w:t xml:space="preserve">. BMIs may also advance our ability to empathize if we are </w:t>
      </w:r>
      <w:r w:rsidRPr="00F60172">
        <w:rPr>
          <w:rStyle w:val="StyleUnderline"/>
          <w:rFonts w:asciiTheme="minorHAnsi" w:hAnsiTheme="minorHAnsi" w:cstheme="minorHAnsi"/>
          <w:color w:val="000000" w:themeColor="text1"/>
        </w:rPr>
        <w:t xml:space="preserve">able to </w:t>
      </w:r>
      <w:r w:rsidRPr="00F60172">
        <w:rPr>
          <w:rStyle w:val="StyleUnderline"/>
          <w:rFonts w:asciiTheme="minorHAnsi" w:hAnsiTheme="minorHAnsi" w:cstheme="minorHAnsi"/>
          <w:color w:val="000000" w:themeColor="text1"/>
          <w:highlight w:val="yellow"/>
        </w:rPr>
        <w:t xml:space="preserve">understand someone else’s full perspective straight from their </w:t>
      </w:r>
      <w:r w:rsidRPr="00F60172">
        <w:rPr>
          <w:rStyle w:val="StyleUnderline"/>
          <w:rFonts w:asciiTheme="minorHAnsi" w:hAnsiTheme="minorHAnsi" w:cstheme="minorHAnsi"/>
          <w:color w:val="000000" w:themeColor="text1"/>
          <w:highlight w:val="yellow"/>
        </w:rPr>
        <w:lastRenderedPageBreak/>
        <w:t>own brain, rather than if they are trying to communicate it and</w:t>
      </w:r>
      <w:r w:rsidRPr="00F60172">
        <w:rPr>
          <w:rStyle w:val="StyleUnderline"/>
          <w:rFonts w:asciiTheme="minorHAnsi" w:hAnsiTheme="minorHAnsi" w:cstheme="minorHAnsi"/>
          <w:color w:val="000000" w:themeColor="text1"/>
        </w:rPr>
        <w:t xml:space="preserve"> misspeak or </w:t>
      </w:r>
      <w:r w:rsidRPr="00F60172">
        <w:rPr>
          <w:rStyle w:val="StyleUnderline"/>
          <w:rFonts w:asciiTheme="minorHAnsi" w:hAnsiTheme="minorHAnsi" w:cstheme="minorHAnsi"/>
          <w:color w:val="000000" w:themeColor="text1"/>
          <w:highlight w:val="yellow"/>
        </w:rPr>
        <w:t>their intention is</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misinterpreted</w:t>
      </w:r>
      <w:r w:rsidRPr="00F60172">
        <w:rPr>
          <w:rStyle w:val="StyleUnderline"/>
          <w:rFonts w:asciiTheme="minorHAnsi" w:hAnsiTheme="minorHAnsi" w:cstheme="minorHAnsi"/>
          <w:color w:val="000000" w:themeColor="text1"/>
        </w:rPr>
        <w:t xml:space="preserve"> by the listener.</w:t>
      </w:r>
    </w:p>
    <w:p w14:paraId="1EEC006E" w14:textId="77777777" w:rsidR="00942DE1" w:rsidRPr="00F60172" w:rsidRDefault="00942DE1" w:rsidP="00942DE1">
      <w:pPr>
        <w:pStyle w:val="Heading4"/>
        <w:rPr>
          <w:color w:val="000000" w:themeColor="text1"/>
        </w:rPr>
      </w:pPr>
      <w:r w:rsidRPr="00F60172">
        <w:rPr>
          <w:color w:val="000000" w:themeColor="text1"/>
        </w:rPr>
        <w:t xml:space="preserve">Posthumanism dramatically raises </w:t>
      </w:r>
      <w:r w:rsidRPr="00F60172">
        <w:rPr>
          <w:color w:val="000000" w:themeColor="text1"/>
          <w:u w:val="single"/>
        </w:rPr>
        <w:t>empathy</w:t>
      </w:r>
      <w:r w:rsidRPr="00F60172">
        <w:rPr>
          <w:color w:val="000000" w:themeColor="text1"/>
        </w:rPr>
        <w:t xml:space="preserve"> and the amount we’ll </w:t>
      </w:r>
      <w:r w:rsidRPr="00F60172">
        <w:rPr>
          <w:color w:val="000000" w:themeColor="text1"/>
          <w:u w:val="single"/>
        </w:rPr>
        <w:t>care for each other</w:t>
      </w:r>
      <w:r w:rsidRPr="00F60172">
        <w:rPr>
          <w:color w:val="000000" w:themeColor="text1"/>
        </w:rPr>
        <w:t xml:space="preserve"> – that </w:t>
      </w:r>
      <w:r w:rsidRPr="00F60172">
        <w:rPr>
          <w:color w:val="000000" w:themeColor="text1"/>
          <w:u w:val="single"/>
        </w:rPr>
        <w:t>alone</w:t>
      </w:r>
      <w:r w:rsidRPr="00F60172">
        <w:rPr>
          <w:color w:val="000000" w:themeColor="text1"/>
        </w:rPr>
        <w:t xml:space="preserve"> makes it worthwhile</w:t>
      </w:r>
    </w:p>
    <w:p w14:paraId="5ED949E3" w14:textId="77777777" w:rsidR="00942DE1" w:rsidRPr="00F60172" w:rsidRDefault="00942DE1" w:rsidP="00942DE1">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Michael </w:t>
      </w:r>
      <w:r w:rsidRPr="00F60172">
        <w:rPr>
          <w:rStyle w:val="Style13ptBold"/>
          <w:rFonts w:asciiTheme="minorHAnsi" w:hAnsiTheme="minorHAnsi" w:cstheme="minorHAnsi"/>
          <w:color w:val="000000" w:themeColor="text1"/>
        </w:rPr>
        <w:t>Perry 2k</w:t>
      </w:r>
      <w:r w:rsidRPr="00F60172">
        <w:rPr>
          <w:rFonts w:asciiTheme="minorHAnsi" w:hAnsiTheme="minorHAnsi" w:cstheme="minorHAnsi"/>
          <w:color w:val="000000" w:themeColor="text1"/>
        </w:rPr>
        <w:t xml:space="preserve">, PhD, Care Services Manager at </w:t>
      </w:r>
      <w:proofErr w:type="spellStart"/>
      <w:r w:rsidRPr="00F60172">
        <w:rPr>
          <w:rFonts w:asciiTheme="minorHAnsi" w:hAnsiTheme="minorHAnsi" w:cstheme="minorHAnsi"/>
          <w:color w:val="000000" w:themeColor="text1"/>
        </w:rPr>
        <w:t>Alcor</w:t>
      </w:r>
      <w:proofErr w:type="spellEnd"/>
      <w:r w:rsidRPr="00F60172">
        <w:rPr>
          <w:rFonts w:asciiTheme="minorHAnsi" w:hAnsiTheme="minorHAnsi" w:cstheme="minorHAnsi"/>
          <w:color w:val="000000" w:themeColor="text1"/>
        </w:rPr>
        <w:t xml:space="preserve"> Life Extension Foundation, Forever for All, July 2000, http://www.foreverforall.org/pdfs/foreverforall.pdf</w:t>
      </w:r>
    </w:p>
    <w:p w14:paraId="50F45FB5" w14:textId="77777777" w:rsidR="00942DE1" w:rsidRPr="00F60172" w:rsidRDefault="00942DE1" w:rsidP="00942DE1">
      <w:pPr>
        <w:pStyle w:val="ListParagraph"/>
        <w:ind w:left="0"/>
        <w:rPr>
          <w:rFonts w:asciiTheme="minorHAnsi" w:hAnsiTheme="minorHAnsi" w:cstheme="minorHAnsi"/>
          <w:color w:val="000000" w:themeColor="text1"/>
          <w:sz w:val="16"/>
        </w:rPr>
      </w:pPr>
      <w:r w:rsidRPr="00F60172">
        <w:rPr>
          <w:rStyle w:val="StyleUnderline"/>
          <w:rFonts w:asciiTheme="minorHAnsi" w:hAnsiTheme="minorHAnsi" w:cstheme="minorHAnsi"/>
          <w:color w:val="000000" w:themeColor="text1"/>
        </w:rPr>
        <w:t xml:space="preserve">One </w:t>
      </w:r>
      <w:r w:rsidRPr="00F60172">
        <w:rPr>
          <w:rStyle w:val="StyleUnderline"/>
          <w:rFonts w:asciiTheme="minorHAnsi" w:hAnsiTheme="minorHAnsi" w:cstheme="minorHAnsi"/>
          <w:color w:val="000000" w:themeColor="text1"/>
          <w:highlight w:val="yellow"/>
        </w:rPr>
        <w:t>positive change will involve an</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attitude toward fellow beings</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Today</w:t>
      </w:r>
      <w:r w:rsidRPr="00F60172">
        <w:rPr>
          <w:rFonts w:asciiTheme="minorHAnsi" w:hAnsiTheme="minorHAnsi" w:cstheme="minorHAnsi"/>
          <w:color w:val="000000" w:themeColor="text1"/>
          <w:sz w:val="16"/>
        </w:rPr>
        <w:t xml:space="preserve"> the thought is often expressed that </w:t>
      </w:r>
      <w:r w:rsidRPr="00F60172">
        <w:rPr>
          <w:rStyle w:val="StyleUnderline"/>
          <w:rFonts w:asciiTheme="minorHAnsi" w:hAnsiTheme="minorHAnsi" w:cstheme="minorHAnsi"/>
          <w:color w:val="000000" w:themeColor="text1"/>
        </w:rPr>
        <w:t>we are primarily machines to perpetuate our genes.</w:t>
      </w:r>
      <w:r w:rsidRPr="00F60172">
        <w:rPr>
          <w:rFonts w:asciiTheme="minorHAnsi" w:hAnsiTheme="minorHAnsi" w:cstheme="minorHAnsi"/>
          <w:color w:val="000000" w:themeColor="text1"/>
          <w:sz w:val="16"/>
        </w:rPr>
        <w:t xml:space="preserve"> The </w:t>
      </w:r>
      <w:r w:rsidRPr="00F60172">
        <w:rPr>
          <w:rStyle w:val="StyleUnderline"/>
          <w:rFonts w:asciiTheme="minorHAnsi" w:hAnsiTheme="minorHAnsi" w:cstheme="minorHAnsi"/>
          <w:color w:val="000000" w:themeColor="text1"/>
        </w:rPr>
        <w:t>concerns</w:t>
      </w:r>
      <w:r w:rsidRPr="00F60172">
        <w:rPr>
          <w:rFonts w:asciiTheme="minorHAnsi" w:hAnsiTheme="minorHAnsi" w:cstheme="minorHAnsi"/>
          <w:color w:val="000000" w:themeColor="text1"/>
          <w:sz w:val="16"/>
        </w:rPr>
        <w:t xml:space="preserve"> of such beings </w:t>
      </w:r>
      <w:r w:rsidRPr="00F60172">
        <w:rPr>
          <w:rStyle w:val="StyleUnderline"/>
          <w:rFonts w:asciiTheme="minorHAnsi" w:hAnsiTheme="minorHAnsi" w:cstheme="minorHAnsi"/>
          <w:color w:val="000000" w:themeColor="text1"/>
        </w:rPr>
        <w:t xml:space="preserve">are focused </w:t>
      </w:r>
      <w:proofErr w:type="gramStart"/>
      <w:r w:rsidRPr="00F60172">
        <w:rPr>
          <w:rStyle w:val="StyleUnderline"/>
          <w:rFonts w:asciiTheme="minorHAnsi" w:hAnsiTheme="minorHAnsi" w:cstheme="minorHAnsi"/>
          <w:color w:val="000000" w:themeColor="text1"/>
        </w:rPr>
        <w:t>in</w:t>
      </w:r>
      <w:proofErr w:type="gramEnd"/>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rPr>
        <w:t xml:space="preserve">rather </w:t>
      </w:r>
      <w:r w:rsidRPr="00F60172">
        <w:rPr>
          <w:rStyle w:val="StyleUnderline"/>
          <w:rFonts w:asciiTheme="minorHAnsi" w:hAnsiTheme="minorHAnsi" w:cstheme="minorHAnsi"/>
          <w:color w:val="000000" w:themeColor="text1"/>
        </w:rPr>
        <w:t>obvious ways by natural selection, with the emphasis on immediate survival needs</w:t>
      </w:r>
      <w:r w:rsidRPr="00F60172">
        <w:rPr>
          <w:rFonts w:asciiTheme="minorHAnsi" w:hAnsiTheme="minorHAnsi" w:cstheme="minorHAnsi"/>
          <w:color w:val="000000" w:themeColor="text1"/>
          <w:sz w:val="16"/>
        </w:rPr>
        <w:t xml:space="preserve">, mating, and progeny. This we have carried with us, thus far having no choice, even though our lifestyles have been modified greatly by our creation of civilization. </w:t>
      </w:r>
      <w:r w:rsidRPr="00F60172">
        <w:rPr>
          <w:rStyle w:val="StyleUnderline"/>
          <w:rFonts w:asciiTheme="minorHAnsi" w:hAnsiTheme="minorHAnsi" w:cstheme="minorHAnsi"/>
          <w:color w:val="000000" w:themeColor="text1"/>
        </w:rPr>
        <w:t>Even so</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the outlook is not</w:t>
      </w:r>
      <w:r w:rsidRPr="00F60172">
        <w:rPr>
          <w:rStyle w:val="Emphasis"/>
          <w:rFonts w:asciiTheme="minorHAnsi" w:hAnsiTheme="minorHAnsi" w:cstheme="minorHAnsi"/>
          <w:color w:val="000000" w:themeColor="text1"/>
        </w:rPr>
        <w:t xml:space="preserve"> so </w:t>
      </w:r>
      <w:r w:rsidRPr="00F60172">
        <w:rPr>
          <w:rStyle w:val="Emphasis"/>
          <w:rFonts w:asciiTheme="minorHAnsi" w:hAnsiTheme="minorHAnsi" w:cstheme="minorHAnsi"/>
          <w:color w:val="000000" w:themeColor="text1"/>
          <w:highlight w:val="yellow"/>
        </w:rPr>
        <w:t>bleak</w:t>
      </w:r>
      <w:r w:rsidRPr="00F60172">
        <w:rPr>
          <w:rFonts w:asciiTheme="minorHAnsi" w:hAnsiTheme="minorHAnsi" w:cstheme="minorHAnsi"/>
          <w:color w:val="000000" w:themeColor="text1"/>
          <w:sz w:val="16"/>
        </w:rPr>
        <w:t xml:space="preserve">--the </w:t>
      </w:r>
      <w:r w:rsidRPr="00F60172">
        <w:rPr>
          <w:rStyle w:val="Emphasis"/>
          <w:rFonts w:asciiTheme="minorHAnsi" w:hAnsiTheme="minorHAnsi" w:cstheme="minorHAnsi"/>
          <w:color w:val="000000" w:themeColor="text1"/>
          <w:highlight w:val="yellow"/>
        </w:rPr>
        <w:t>roots of an immortal life</w:t>
      </w:r>
      <w:r w:rsidRPr="00F60172">
        <w:rPr>
          <w:rStyle w:val="Emphasis"/>
          <w:rFonts w:asciiTheme="minorHAnsi" w:hAnsiTheme="minorHAnsi" w:cstheme="minorHAnsi"/>
          <w:color w:val="000000" w:themeColor="text1"/>
        </w:rPr>
        <w:t xml:space="preserve">style </w:t>
      </w:r>
      <w:r w:rsidRPr="00F60172">
        <w:rPr>
          <w:rStyle w:val="Emphasis"/>
          <w:rFonts w:asciiTheme="minorHAnsi" w:hAnsiTheme="minorHAnsi" w:cstheme="minorHAnsi"/>
          <w:color w:val="000000" w:themeColor="text1"/>
          <w:highlight w:val="yellow"/>
        </w:rPr>
        <w:t>can be seen</w:t>
      </w:r>
      <w:r w:rsidRPr="00F60172">
        <w:rPr>
          <w:rStyle w:val="Emphasis"/>
          <w:rFonts w:asciiTheme="minorHAnsi" w:hAnsiTheme="minorHAnsi" w:cstheme="minorHAnsi"/>
          <w:color w:val="000000" w:themeColor="text1"/>
        </w:rPr>
        <w:t xml:space="preserve"> in our world </w:t>
      </w:r>
      <w:r w:rsidRPr="00F60172">
        <w:rPr>
          <w:rStyle w:val="Emphasis"/>
          <w:rFonts w:asciiTheme="minorHAnsi" w:hAnsiTheme="minorHAnsi" w:cstheme="minorHAnsi"/>
          <w:color w:val="000000" w:themeColor="text1"/>
          <w:highlight w:val="yellow"/>
        </w:rPr>
        <w:t>today</w:t>
      </w:r>
      <w:r w:rsidRPr="00F60172">
        <w:rPr>
          <w:rFonts w:asciiTheme="minorHAnsi" w:hAnsiTheme="minorHAnsi" w:cstheme="minorHAnsi"/>
          <w:color w:val="000000" w:themeColor="text1"/>
          <w:sz w:val="16"/>
        </w:rPr>
        <w:t xml:space="preserve">, where we are still as we biologically evolved. Despite the pressures to develop a narrowness of interests and an unconcern for strangers, we have formed into societies. We at least pay nodding respect to such concepts as the rights to life, liberty, and the pursuit of happiness. Nature has, in fact, prepared us somewhat for the great leap we must now make, though we will have to take the initiative and work beyond the easy answers. </w:t>
      </w:r>
      <w:r w:rsidRPr="00F60172">
        <w:rPr>
          <w:rStyle w:val="StyleUnderline"/>
          <w:rFonts w:asciiTheme="minorHAnsi" w:hAnsiTheme="minorHAnsi" w:cstheme="minorHAnsi"/>
          <w:color w:val="000000" w:themeColor="text1"/>
          <w:highlight w:val="yellow"/>
        </w:rPr>
        <w:t>For the posthuman</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future</w:t>
      </w:r>
      <w:r w:rsidRPr="00F60172">
        <w:rPr>
          <w:rFonts w:asciiTheme="minorHAnsi" w:hAnsiTheme="minorHAnsi" w:cstheme="minorHAnsi"/>
          <w:color w:val="000000" w:themeColor="text1"/>
          <w:sz w:val="16"/>
        </w:rPr>
        <w:t xml:space="preserve"> we can imagine that </w:t>
      </w:r>
      <w:r w:rsidRPr="00F60172">
        <w:rPr>
          <w:rStyle w:val="Emphasis"/>
          <w:rFonts w:asciiTheme="minorHAnsi" w:hAnsiTheme="minorHAnsi" w:cstheme="minorHAnsi"/>
          <w:color w:val="000000" w:themeColor="text1"/>
          <w:highlight w:val="yellow"/>
        </w:rPr>
        <w:t>consideration of others will intensify</w:t>
      </w:r>
      <w:r w:rsidRPr="00F60172">
        <w:rPr>
          <w:rFonts w:asciiTheme="minorHAnsi" w:hAnsiTheme="minorHAnsi" w:cstheme="minorHAnsi"/>
          <w:color w:val="000000" w:themeColor="text1"/>
          <w:sz w:val="16"/>
        </w:rPr>
        <w:t xml:space="preserve">, for simple reasons of self-interest. </w:t>
      </w:r>
      <w:r w:rsidRPr="00F60172">
        <w:rPr>
          <w:rStyle w:val="StyleUnderline"/>
          <w:rFonts w:asciiTheme="minorHAnsi" w:hAnsiTheme="minorHAnsi" w:cstheme="minorHAnsi"/>
          <w:color w:val="000000" w:themeColor="text1"/>
        </w:rPr>
        <w:t>When we are no longer focused on creating progeny</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during a brief struggle for existence that must soon end</w:t>
      </w:r>
      <w:r w:rsidRPr="00F60172">
        <w:rPr>
          <w:rFonts w:asciiTheme="minorHAnsi" w:hAnsiTheme="minorHAnsi" w:cstheme="minorHAnsi"/>
          <w:color w:val="000000" w:themeColor="text1"/>
          <w:sz w:val="16"/>
        </w:rPr>
        <w:t xml:space="preserve"> in our demise </w:t>
      </w:r>
      <w:r w:rsidRPr="00F60172">
        <w:rPr>
          <w:rStyle w:val="StyleUnderline"/>
          <w:rFonts w:asciiTheme="minorHAnsi" w:hAnsiTheme="minorHAnsi" w:cstheme="minorHAnsi"/>
          <w:color w:val="000000" w:themeColor="text1"/>
        </w:rPr>
        <w:t>but on leading rich and hopefully endless lives</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our perspectives will broaden</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Among other things, we may conjecture that any </w:t>
      </w:r>
      <w:r w:rsidRPr="00F60172">
        <w:rPr>
          <w:rStyle w:val="StyleUnderline"/>
          <w:rFonts w:asciiTheme="minorHAnsi" w:hAnsiTheme="minorHAnsi" w:cstheme="minorHAnsi"/>
          <w:color w:val="000000" w:themeColor="text1"/>
        </w:rPr>
        <w:t xml:space="preserve">two individuals must encounter each other again and </w:t>
      </w:r>
      <w:proofErr w:type="gramStart"/>
      <w:r w:rsidRPr="00F60172">
        <w:rPr>
          <w:rStyle w:val="StyleUnderline"/>
          <w:rFonts w:asciiTheme="minorHAnsi" w:hAnsiTheme="minorHAnsi" w:cstheme="minorHAnsi"/>
          <w:color w:val="000000" w:themeColor="text1"/>
        </w:rPr>
        <w:t>again, or</w:t>
      </w:r>
      <w:proofErr w:type="gramEnd"/>
      <w:r w:rsidRPr="00F60172">
        <w:rPr>
          <w:rStyle w:val="StyleUnderline"/>
          <w:rFonts w:asciiTheme="minorHAnsi" w:hAnsiTheme="minorHAnsi" w:cstheme="minorHAnsi"/>
          <w:color w:val="000000" w:themeColor="text1"/>
        </w:rPr>
        <w:t xml:space="preserve"> develop some pathological</w:t>
      </w:r>
      <w:r w:rsidRPr="00F60172">
        <w:rPr>
          <w:rFonts w:asciiTheme="minorHAnsi" w:hAnsiTheme="minorHAnsi" w:cstheme="minorHAnsi"/>
          <w:color w:val="000000" w:themeColor="text1"/>
          <w:sz w:val="16"/>
        </w:rPr>
        <w:t xml:space="preserve"> mutual </w:t>
      </w:r>
      <w:r w:rsidRPr="00F60172">
        <w:rPr>
          <w:rStyle w:val="StyleUnderline"/>
          <w:rFonts w:asciiTheme="minorHAnsi" w:hAnsiTheme="minorHAnsi" w:cstheme="minorHAnsi"/>
          <w:color w:val="000000" w:themeColor="text1"/>
        </w:rPr>
        <w:t>aversion that will detract from both lives.</w:t>
      </w:r>
      <w:r w:rsidRPr="00F60172">
        <w:rPr>
          <w:rFonts w:asciiTheme="minorHAnsi" w:hAnsiTheme="minorHAnsi" w:cstheme="minorHAnsi"/>
          <w:color w:val="000000" w:themeColor="text1"/>
          <w:sz w:val="16"/>
        </w:rPr>
        <w:t xml:space="preserve"> It should become increasingly clear that </w:t>
      </w:r>
      <w:r w:rsidRPr="00F60172">
        <w:rPr>
          <w:rStyle w:val="Emphasis"/>
          <w:rFonts w:asciiTheme="minorHAnsi" w:hAnsiTheme="minorHAnsi" w:cstheme="minorHAnsi"/>
          <w:color w:val="000000" w:themeColor="text1"/>
          <w:highlight w:val="yellow"/>
        </w:rPr>
        <w:t>there is much to gain</w:t>
      </w:r>
      <w:r w:rsidRPr="00F60172">
        <w:rPr>
          <w:rStyle w:val="Emphasis"/>
          <w:rFonts w:asciiTheme="minorHAnsi" w:hAnsiTheme="minorHAnsi" w:cstheme="minorHAnsi"/>
          <w:color w:val="000000" w:themeColor="text1"/>
        </w:rPr>
        <w:t xml:space="preserve">, personally, </w:t>
      </w:r>
      <w:r w:rsidRPr="00F60172">
        <w:rPr>
          <w:rStyle w:val="Emphasis"/>
          <w:rFonts w:asciiTheme="minorHAnsi" w:hAnsiTheme="minorHAnsi" w:cstheme="minorHAnsi"/>
          <w:color w:val="000000" w:themeColor="text1"/>
          <w:highlight w:val="yellow"/>
        </w:rPr>
        <w:t>through consideration for others and</w:t>
      </w:r>
      <w:r w:rsidRPr="00F60172">
        <w:rPr>
          <w:rFonts w:asciiTheme="minorHAnsi" w:hAnsiTheme="minorHAnsi" w:cstheme="minorHAnsi"/>
          <w:color w:val="000000" w:themeColor="text1"/>
          <w:sz w:val="16"/>
        </w:rPr>
        <w:t xml:space="preserve"> acts of </w:t>
      </w:r>
      <w:r w:rsidRPr="00F60172">
        <w:rPr>
          <w:rStyle w:val="Emphasis"/>
          <w:rFonts w:asciiTheme="minorHAnsi" w:hAnsiTheme="minorHAnsi" w:cstheme="minorHAnsi"/>
          <w:color w:val="000000" w:themeColor="text1"/>
          <w:highlight w:val="yellow"/>
        </w:rPr>
        <w:t>benevolence</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In this way, then, </w:t>
      </w:r>
      <w:r w:rsidRPr="00F60172">
        <w:rPr>
          <w:rStyle w:val="Emphasis"/>
          <w:rFonts w:asciiTheme="minorHAnsi" w:hAnsiTheme="minorHAnsi" w:cstheme="minorHAnsi"/>
          <w:color w:val="000000" w:themeColor="text1"/>
        </w:rPr>
        <w:t xml:space="preserve">I foresee a </w:t>
      </w:r>
      <w:proofErr w:type="spellStart"/>
      <w:r w:rsidRPr="00F60172">
        <w:rPr>
          <w:rStyle w:val="Emphasis"/>
          <w:rFonts w:asciiTheme="minorHAnsi" w:hAnsiTheme="minorHAnsi" w:cstheme="minorHAnsi"/>
          <w:color w:val="000000" w:themeColor="text1"/>
          <w:highlight w:val="yellow"/>
        </w:rPr>
        <w:t>postmortal</w:t>
      </w:r>
      <w:proofErr w:type="spellEnd"/>
      <w:r w:rsidRPr="00F60172">
        <w:rPr>
          <w:rStyle w:val="Emphasis"/>
          <w:rFonts w:asciiTheme="minorHAnsi" w:hAnsiTheme="minorHAnsi" w:cstheme="minorHAnsi"/>
          <w:color w:val="000000" w:themeColor="text1"/>
          <w:highlight w:val="yellow"/>
        </w:rPr>
        <w:t xml:space="preserve"> society</w:t>
      </w:r>
      <w:r w:rsidRPr="00F60172">
        <w:rPr>
          <w:rFonts w:asciiTheme="minorHAnsi" w:hAnsiTheme="minorHAnsi" w:cstheme="minorHAnsi"/>
          <w:color w:val="000000" w:themeColor="text1"/>
          <w:sz w:val="16"/>
        </w:rPr>
        <w:t xml:space="preserve"> that </w:t>
      </w:r>
      <w:r w:rsidRPr="00F60172">
        <w:rPr>
          <w:rStyle w:val="Emphasis"/>
          <w:rFonts w:asciiTheme="minorHAnsi" w:hAnsiTheme="minorHAnsi" w:cstheme="minorHAnsi"/>
          <w:color w:val="000000" w:themeColor="text1"/>
          <w:highlight w:val="yellow"/>
        </w:rPr>
        <w:t>is a harmonious whole, strife and violence having given way</w:t>
      </w:r>
      <w:r w:rsidRPr="00F60172">
        <w:rPr>
          <w:rFonts w:asciiTheme="minorHAnsi" w:hAnsiTheme="minorHAnsi" w:cstheme="minorHAnsi"/>
          <w:color w:val="000000" w:themeColor="text1"/>
          <w:sz w:val="16"/>
        </w:rPr>
        <w:t xml:space="preserve"> to more reasoned interaction. </w:t>
      </w:r>
      <w:r w:rsidRPr="00F60172">
        <w:rPr>
          <w:rStyle w:val="StyleUnderline"/>
          <w:rFonts w:asciiTheme="minorHAnsi" w:hAnsiTheme="minorHAnsi" w:cstheme="minorHAnsi"/>
          <w:color w:val="000000" w:themeColor="text1"/>
        </w:rPr>
        <w:t>The increased consideration</w:t>
      </w:r>
      <w:r w:rsidRPr="00F60172">
        <w:rPr>
          <w:rFonts w:asciiTheme="minorHAnsi" w:hAnsiTheme="minorHAnsi" w:cstheme="minorHAnsi"/>
          <w:color w:val="000000" w:themeColor="text1"/>
          <w:sz w:val="16"/>
        </w:rPr>
        <w:t xml:space="preserve"> for others </w:t>
      </w:r>
      <w:r w:rsidRPr="00F60172">
        <w:rPr>
          <w:rStyle w:val="StyleUnderline"/>
          <w:rFonts w:asciiTheme="minorHAnsi" w:hAnsiTheme="minorHAnsi" w:cstheme="minorHAnsi"/>
          <w:color w:val="000000" w:themeColor="text1"/>
        </w:rPr>
        <w:t>should carry over to others</w:t>
      </w:r>
      <w:r w:rsidRPr="00F60172">
        <w:rPr>
          <w:rFonts w:asciiTheme="minorHAnsi" w:hAnsiTheme="minorHAnsi" w:cstheme="minorHAnsi"/>
          <w:color w:val="000000" w:themeColor="text1"/>
          <w:sz w:val="16"/>
        </w:rPr>
        <w:t xml:space="preserve"> of the past </w:t>
      </w:r>
      <w:r w:rsidRPr="00F60172">
        <w:rPr>
          <w:rStyle w:val="StyleUnderline"/>
          <w:rFonts w:asciiTheme="minorHAnsi" w:hAnsiTheme="minorHAnsi" w:cstheme="minorHAnsi"/>
          <w:color w:val="000000" w:themeColor="text1"/>
        </w:rPr>
        <w:t>who might be resuscitated from a preserved state.</w:t>
      </w:r>
      <w:r w:rsidRPr="00F60172">
        <w:rPr>
          <w:rFonts w:asciiTheme="minorHAnsi" w:hAnsiTheme="minorHAnsi" w:cstheme="minorHAnsi"/>
          <w:color w:val="000000" w:themeColor="text1"/>
          <w:sz w:val="16"/>
        </w:rPr>
        <w:t xml:space="preserve"> It is easy to feel a certain fascination with such an idea even now. I think </w:t>
      </w:r>
      <w:r w:rsidRPr="00F60172">
        <w:rPr>
          <w:rStyle w:val="Emphasis"/>
          <w:rFonts w:asciiTheme="minorHAnsi" w:hAnsiTheme="minorHAnsi" w:cstheme="minorHAnsi"/>
          <w:color w:val="000000" w:themeColor="text1"/>
          <w:highlight w:val="yellow"/>
        </w:rPr>
        <w:t>this feeling will be strong</w:t>
      </w:r>
      <w:r w:rsidRPr="00F60172">
        <w:rPr>
          <w:rFonts w:asciiTheme="minorHAnsi" w:hAnsiTheme="minorHAnsi" w:cstheme="minorHAnsi"/>
          <w:color w:val="000000" w:themeColor="text1"/>
          <w:sz w:val="16"/>
        </w:rPr>
        <w:t xml:space="preserve">, at least for some people in the future, and probably for most if not all. </w:t>
      </w:r>
      <w:r w:rsidRPr="00F60172">
        <w:rPr>
          <w:rStyle w:val="StyleUnderline"/>
          <w:rFonts w:asciiTheme="minorHAnsi" w:hAnsiTheme="minorHAnsi" w:cstheme="minorHAnsi"/>
          <w:color w:val="000000" w:themeColor="text1"/>
        </w:rPr>
        <w:t>The generally increased valuing of life must surely translate to concern for those who cannot now participate</w:t>
      </w:r>
      <w:r w:rsidRPr="00F60172">
        <w:rPr>
          <w:rFonts w:asciiTheme="minorHAnsi" w:hAnsiTheme="minorHAnsi" w:cstheme="minorHAnsi"/>
          <w:color w:val="000000" w:themeColor="text1"/>
          <w:sz w:val="16"/>
        </w:rPr>
        <w:t xml:space="preserve"> but could be helped to participate, given the means available. </w:t>
      </w:r>
      <w:r w:rsidRPr="00F60172">
        <w:rPr>
          <w:rStyle w:val="StyleUnderline"/>
          <w:rFonts w:asciiTheme="minorHAnsi" w:hAnsiTheme="minorHAnsi" w:cstheme="minorHAnsi"/>
          <w:color w:val="000000" w:themeColor="text1"/>
        </w:rPr>
        <w:t>Persons of the past would have unique contributions to make</w:t>
      </w:r>
      <w:r w:rsidRPr="00F60172">
        <w:rPr>
          <w:rFonts w:asciiTheme="minorHAnsi" w:hAnsiTheme="minorHAnsi" w:cstheme="minorHAnsi"/>
          <w:color w:val="000000" w:themeColor="text1"/>
          <w:sz w:val="16"/>
        </w:rPr>
        <w:t xml:space="preserve"> in the lives of those then living, which should hold a special interest. This should be true even if such persons would initially be out of place; they could offer their own perspectives and perceptions in exchange for the new learning they would receive. I think too that </w:t>
      </w:r>
      <w:r w:rsidRPr="00F60172">
        <w:rPr>
          <w:rStyle w:val="StyleUnderline"/>
          <w:rFonts w:asciiTheme="minorHAnsi" w:hAnsiTheme="minorHAnsi" w:cstheme="minorHAnsi"/>
          <w:color w:val="000000" w:themeColor="text1"/>
        </w:rPr>
        <w:t>resuscitating frozen people</w:t>
      </w:r>
      <w:r w:rsidRPr="00F60172">
        <w:rPr>
          <w:rFonts w:asciiTheme="minorHAnsi" w:hAnsiTheme="minorHAnsi" w:cstheme="minorHAnsi"/>
          <w:color w:val="000000" w:themeColor="text1"/>
          <w:sz w:val="16"/>
        </w:rPr>
        <w:t xml:space="preserve">, to the extent that it becomes possible, </w:t>
      </w:r>
      <w:r w:rsidRPr="00F60172">
        <w:rPr>
          <w:rStyle w:val="StyleUnderline"/>
          <w:rFonts w:asciiTheme="minorHAnsi" w:hAnsiTheme="minorHAnsi" w:cstheme="minorHAnsi"/>
          <w:color w:val="000000" w:themeColor="text1"/>
        </w:rPr>
        <w:t>will also be inexpensive by future standards. This seems particularly likely when</w:t>
      </w:r>
      <w:r w:rsidRPr="00F60172">
        <w:rPr>
          <w:rFonts w:asciiTheme="minorHAnsi" w:hAnsiTheme="minorHAnsi" w:cstheme="minorHAnsi"/>
          <w:color w:val="000000" w:themeColor="text1"/>
          <w:sz w:val="16"/>
        </w:rPr>
        <w:t xml:space="preserve"> the </w:t>
      </w:r>
      <w:r w:rsidRPr="00F60172">
        <w:rPr>
          <w:rStyle w:val="StyleUnderline"/>
          <w:rFonts w:asciiTheme="minorHAnsi" w:hAnsiTheme="minorHAnsi" w:cstheme="minorHAnsi"/>
          <w:color w:val="000000" w:themeColor="text1"/>
        </w:rPr>
        <w:t xml:space="preserve">possibilities for automation are </w:t>
      </w:r>
      <w:proofErr w:type="gramStart"/>
      <w:r w:rsidRPr="00F60172">
        <w:rPr>
          <w:rStyle w:val="StyleUnderline"/>
          <w:rFonts w:asciiTheme="minorHAnsi" w:hAnsiTheme="minorHAnsi" w:cstheme="minorHAnsi"/>
          <w:color w:val="000000" w:themeColor="text1"/>
        </w:rPr>
        <w:t>taken into account</w:t>
      </w:r>
      <w:proofErr w:type="gramEnd"/>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With operations directed by devices that are largely self-repairing and self-maintaining and can proliferate components in vast swarms as needed (though only as needed), </w:t>
      </w:r>
      <w:r w:rsidRPr="00F60172">
        <w:rPr>
          <w:rStyle w:val="StyleUnderline"/>
          <w:rFonts w:asciiTheme="minorHAnsi" w:hAnsiTheme="minorHAnsi" w:cstheme="minorHAnsi"/>
          <w:color w:val="000000" w:themeColor="text1"/>
        </w:rPr>
        <w:t>even very complex procedures should become feasible and fast.</w:t>
      </w:r>
      <w:r w:rsidRPr="00F60172">
        <w:rPr>
          <w:rFonts w:asciiTheme="minorHAnsi" w:hAnsiTheme="minorHAnsi" w:cstheme="minorHAnsi"/>
          <w:color w:val="000000" w:themeColor="text1"/>
          <w:sz w:val="16"/>
        </w:rPr>
        <w:t xml:space="preserve"> Included, I imagine, will be whatever is required to repair and resuscitate a frozen human. </w:t>
      </w:r>
      <w:r w:rsidRPr="00F60172">
        <w:rPr>
          <w:rStyle w:val="Emphasis"/>
          <w:rFonts w:asciiTheme="minorHAnsi" w:hAnsiTheme="minorHAnsi" w:cstheme="minorHAnsi"/>
          <w:color w:val="000000" w:themeColor="text1"/>
        </w:rPr>
        <w:t>This should not be a great resource drain</w:t>
      </w:r>
      <w:r w:rsidRPr="00F60172">
        <w:rPr>
          <w:rFonts w:asciiTheme="minorHAnsi" w:hAnsiTheme="minorHAnsi" w:cstheme="minorHAnsi"/>
          <w:color w:val="000000" w:themeColor="text1"/>
          <w:sz w:val="16"/>
        </w:rPr>
        <w:t xml:space="preserve">, though even if it is the chances are good that it will be carried out anyway. </w:t>
      </w:r>
      <w:r w:rsidRPr="00F60172">
        <w:rPr>
          <w:rStyle w:val="StyleUnderline"/>
          <w:rFonts w:asciiTheme="minorHAnsi" w:hAnsiTheme="minorHAnsi" w:cstheme="minorHAnsi"/>
          <w:color w:val="000000" w:themeColor="text1"/>
        </w:rPr>
        <w:t xml:space="preserve">It will be done if it can be done, much as great effort is expended today to restore ancient texts or monuments, or, for that matter, to scale mountain peaks or put people into space. </w:t>
      </w:r>
      <w:r w:rsidRPr="00F60172">
        <w:rPr>
          <w:rFonts w:asciiTheme="minorHAnsi" w:hAnsiTheme="minorHAnsi" w:cstheme="minorHAnsi"/>
          <w:color w:val="000000" w:themeColor="text1"/>
          <w:sz w:val="16"/>
        </w:rPr>
        <w:t xml:space="preserve">Once again, </w:t>
      </w:r>
      <w:r w:rsidRPr="00F60172">
        <w:rPr>
          <w:rStyle w:val="StyleUnderline"/>
          <w:rFonts w:asciiTheme="minorHAnsi" w:hAnsiTheme="minorHAnsi" w:cstheme="minorHAnsi"/>
          <w:color w:val="000000" w:themeColor="text1"/>
          <w:highlight w:val="yellow"/>
        </w:rPr>
        <w:t>the future should have</w:t>
      </w:r>
      <w:r w:rsidRPr="00F60172">
        <w:rPr>
          <w:rStyle w:val="StyleUnderline"/>
          <w:rFonts w:asciiTheme="minorHAnsi" w:hAnsiTheme="minorHAnsi" w:cstheme="minorHAnsi"/>
          <w:color w:val="000000" w:themeColor="text1"/>
        </w:rPr>
        <w:t xml:space="preserve"> many wonders</w:t>
      </w:r>
      <w:r w:rsidRPr="00F60172">
        <w:rPr>
          <w:rFonts w:asciiTheme="minorHAnsi" w:hAnsiTheme="minorHAnsi" w:cstheme="minorHAnsi"/>
          <w:color w:val="000000" w:themeColor="text1"/>
          <w:sz w:val="16"/>
        </w:rPr>
        <w:t>--</w:t>
      </w:r>
      <w:r w:rsidRPr="00F60172">
        <w:rPr>
          <w:rStyle w:val="Emphasis"/>
          <w:rFonts w:asciiTheme="minorHAnsi" w:hAnsiTheme="minorHAnsi" w:cstheme="minorHAnsi"/>
          <w:color w:val="000000" w:themeColor="text1"/>
        </w:rPr>
        <w:t xml:space="preserve">not the least being </w:t>
      </w:r>
      <w:r w:rsidRPr="00F60172">
        <w:rPr>
          <w:rStyle w:val="Emphasis"/>
          <w:rFonts w:asciiTheme="minorHAnsi" w:hAnsiTheme="minorHAnsi" w:cstheme="minorHAnsi"/>
          <w:color w:val="000000" w:themeColor="text1"/>
          <w:highlight w:val="yellow"/>
        </w:rPr>
        <w:t>an</w:t>
      </w:r>
      <w:r w:rsidRPr="00F60172">
        <w:rPr>
          <w:rStyle w:val="Emphasis"/>
          <w:rFonts w:asciiTheme="minorHAnsi" w:hAnsiTheme="minorHAnsi" w:cstheme="minorHAnsi"/>
          <w:color w:val="000000" w:themeColor="text1"/>
        </w:rPr>
        <w:t xml:space="preserve"> overall </w:t>
      </w:r>
      <w:r w:rsidRPr="00F60172">
        <w:rPr>
          <w:rStyle w:val="Emphasis"/>
          <w:rFonts w:asciiTheme="minorHAnsi" w:hAnsiTheme="minorHAnsi" w:cstheme="minorHAnsi"/>
          <w:color w:val="000000" w:themeColor="text1"/>
          <w:highlight w:val="yellow"/>
        </w:rPr>
        <w:t>increase in friendliness</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Still, many find this vision disturbing. A world beyond procreation and death is something they would rather not think about. However, such visions are nothing new in the history of </w:t>
      </w:r>
      <w:proofErr w:type="gramStart"/>
      <w:r w:rsidRPr="00F60172">
        <w:rPr>
          <w:rFonts w:asciiTheme="minorHAnsi" w:hAnsiTheme="minorHAnsi" w:cstheme="minorHAnsi"/>
          <w:color w:val="000000" w:themeColor="text1"/>
          <w:sz w:val="16"/>
        </w:rPr>
        <w:t>thought, but</w:t>
      </w:r>
      <w:proofErr w:type="gramEnd"/>
      <w:r w:rsidRPr="00F60172">
        <w:rPr>
          <w:rFonts w:asciiTheme="minorHAnsi" w:hAnsiTheme="minorHAnsi" w:cstheme="minorHAnsi"/>
          <w:color w:val="000000" w:themeColor="text1"/>
          <w:sz w:val="16"/>
        </w:rPr>
        <w:t xml:space="preserve"> recur throughout the major religions. Christianity, for example, is noted for promoting the ideas of resurrection and eternal life. It was well recognized that everlasting life would differ from its mortal counterpart.</w:t>
      </w:r>
    </w:p>
    <w:p w14:paraId="4A087F37" w14:textId="77777777" w:rsidR="00942DE1" w:rsidRPr="00F60172" w:rsidRDefault="00942DE1" w:rsidP="00942DE1">
      <w:pPr>
        <w:pStyle w:val="Heading4"/>
        <w:rPr>
          <w:color w:val="000000" w:themeColor="text1"/>
        </w:rPr>
      </w:pPr>
      <w:r w:rsidRPr="00F60172">
        <w:rPr>
          <w:color w:val="000000" w:themeColor="text1"/>
        </w:rPr>
        <w:lastRenderedPageBreak/>
        <w:t xml:space="preserve">Transhumanism solves their impacts – achieving singularity and immortality ends all human suffering and creates a glorious post-human future free of all pain. </w:t>
      </w:r>
    </w:p>
    <w:p w14:paraId="4305405D" w14:textId="77777777" w:rsidR="00942DE1" w:rsidRPr="00F60172" w:rsidRDefault="00942DE1" w:rsidP="00942DE1">
      <w:pPr>
        <w:rPr>
          <w:rFonts w:asciiTheme="minorHAnsi" w:hAnsiTheme="minorHAnsi" w:cstheme="minorHAnsi"/>
          <w:color w:val="000000" w:themeColor="text1"/>
        </w:rPr>
      </w:pPr>
      <w:r w:rsidRPr="00F60172">
        <w:rPr>
          <w:rFonts w:asciiTheme="minorHAnsi" w:hAnsiTheme="minorHAnsi" w:cstheme="minorHAnsi"/>
          <w:color w:val="000000" w:themeColor="text1"/>
        </w:rPr>
        <w:t xml:space="preserve">Dr. John </w:t>
      </w:r>
      <w:proofErr w:type="spellStart"/>
      <w:r w:rsidRPr="00F60172">
        <w:rPr>
          <w:rStyle w:val="Style13ptBold"/>
          <w:rFonts w:asciiTheme="minorHAnsi" w:hAnsiTheme="minorHAnsi" w:cstheme="minorHAnsi"/>
          <w:color w:val="000000" w:themeColor="text1"/>
        </w:rPr>
        <w:t>Messerly</w:t>
      </w:r>
      <w:proofErr w:type="spellEnd"/>
      <w:r w:rsidRPr="00F60172">
        <w:rPr>
          <w:rStyle w:val="Style13ptBold"/>
          <w:rFonts w:asciiTheme="minorHAnsi" w:hAnsiTheme="minorHAnsi" w:cstheme="minorHAnsi"/>
          <w:color w:val="000000" w:themeColor="text1"/>
        </w:rPr>
        <w:t xml:space="preserve"> 18</w:t>
      </w:r>
      <w:r w:rsidRPr="00F60172">
        <w:rPr>
          <w:rFonts w:asciiTheme="minorHAnsi" w:hAnsiTheme="minorHAnsi" w:cstheme="minorHAnsi"/>
          <w:color w:val="000000" w:themeColor="text1"/>
        </w:rPr>
        <w:t>, PhD, former Chair of Philosophy Department @ Ursuline College, lecturer at the University of Texas at Austin, where he taught in both the philosophy and computer science departments, “Transhumanism – How Science Will Make Us Immortal”, http://churchandstate.org.uk/2018/06/transhumanism-how-science-will-make-us-immortal/</w:t>
      </w:r>
    </w:p>
    <w:p w14:paraId="3B831264" w14:textId="77777777" w:rsidR="00942DE1" w:rsidRPr="00F60172" w:rsidRDefault="00942DE1" w:rsidP="00942DE1">
      <w:pPr>
        <w:rPr>
          <w:rStyle w:val="Emphasis"/>
          <w:rFonts w:asciiTheme="minorHAnsi" w:hAnsiTheme="minorHAnsi" w:cstheme="minorHAnsi"/>
          <w:color w:val="000000" w:themeColor="text1"/>
        </w:rPr>
      </w:pPr>
      <w:r w:rsidRPr="00F60172">
        <w:rPr>
          <w:rFonts w:asciiTheme="minorHAnsi" w:hAnsiTheme="minorHAnsi" w:cstheme="minorHAnsi"/>
          <w:color w:val="000000" w:themeColor="text1"/>
          <w:sz w:val="14"/>
        </w:rPr>
        <w:t xml:space="preserve">A Glorious Future? Once one adopts an evolutionary perspective it is easy to see that </w:t>
      </w:r>
      <w:r w:rsidRPr="00F60172">
        <w:rPr>
          <w:rStyle w:val="StyleUnderline"/>
          <w:rFonts w:asciiTheme="minorHAnsi" w:hAnsiTheme="minorHAnsi" w:cstheme="minorHAnsi"/>
          <w:color w:val="000000" w:themeColor="text1"/>
        </w:rPr>
        <w:t>the future will not be like the past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Twenty-first century </w:t>
      </w:r>
      <w:r w:rsidRPr="00F60172">
        <w:rPr>
          <w:rStyle w:val="StyleUnderline"/>
          <w:rFonts w:asciiTheme="minorHAnsi" w:hAnsiTheme="minorHAnsi" w:cstheme="minorHAnsi"/>
          <w:color w:val="000000" w:themeColor="text1"/>
          <w:highlight w:val="yellow"/>
        </w:rPr>
        <w:t>tech</w:t>
      </w:r>
      <w:r w:rsidRPr="00F60172">
        <w:rPr>
          <w:rStyle w:val="StyleUnderline"/>
          <w:rFonts w:asciiTheme="minorHAnsi" w:hAnsiTheme="minorHAnsi" w:cstheme="minorHAnsi"/>
          <w:color w:val="000000" w:themeColor="text1"/>
        </w:rPr>
        <w:t>nologies—</w:t>
      </w:r>
      <w:r w:rsidRPr="00F60172">
        <w:rPr>
          <w:rFonts w:asciiTheme="minorHAnsi" w:hAnsiTheme="minorHAnsi" w:cstheme="minorHAnsi"/>
          <w:color w:val="000000" w:themeColor="text1"/>
          <w:sz w:val="14"/>
        </w:rPr>
        <w:t xml:space="preserve">especially nanotechnology, genetics, artificial </w:t>
      </w:r>
      <w:proofErr w:type="gramStart"/>
      <w:r w:rsidRPr="00F60172">
        <w:rPr>
          <w:rFonts w:asciiTheme="minorHAnsi" w:hAnsiTheme="minorHAnsi" w:cstheme="minorHAnsi"/>
          <w:color w:val="000000" w:themeColor="text1"/>
          <w:sz w:val="14"/>
        </w:rPr>
        <w:t>intelligence</w:t>
      </w:r>
      <w:proofErr w:type="gramEnd"/>
      <w:r w:rsidRPr="00F60172">
        <w:rPr>
          <w:rFonts w:asciiTheme="minorHAnsi" w:hAnsiTheme="minorHAnsi" w:cstheme="minorHAnsi"/>
          <w:color w:val="000000" w:themeColor="text1"/>
          <w:sz w:val="14"/>
        </w:rPr>
        <w:t xml:space="preserve"> and robotics—</w:t>
      </w:r>
      <w:r w:rsidRPr="00F60172">
        <w:rPr>
          <w:rStyle w:val="Emphasis"/>
          <w:rFonts w:asciiTheme="minorHAnsi" w:hAnsiTheme="minorHAnsi" w:cstheme="minorHAnsi"/>
          <w:color w:val="000000" w:themeColor="text1"/>
          <w:highlight w:val="yellow"/>
        </w:rPr>
        <w:t>will transform reality</w:t>
      </w:r>
      <w:r w:rsidRPr="00F60172">
        <w:rPr>
          <w:rFonts w:asciiTheme="minorHAnsi" w:hAnsiTheme="minorHAnsi" w:cstheme="minorHAnsi"/>
          <w:color w:val="000000" w:themeColor="text1"/>
          <w:sz w:val="14"/>
        </w:rPr>
        <w:t xml:space="preserve">. And </w:t>
      </w:r>
      <w:r w:rsidRPr="00F60172">
        <w:rPr>
          <w:rStyle w:val="StyleUnderline"/>
          <w:rFonts w:asciiTheme="minorHAnsi" w:hAnsiTheme="minorHAnsi" w:cstheme="minorHAnsi"/>
          <w:color w:val="000000" w:themeColor="text1"/>
        </w:rPr>
        <w:t>if we survive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humans</w:t>
      </w:r>
      <w:r w:rsidRPr="00F60172">
        <w:rPr>
          <w:rStyle w:val="StyleUnderline"/>
          <w:rFonts w:asciiTheme="minorHAnsi" w:hAnsiTheme="minorHAnsi" w:cstheme="minorHAnsi"/>
          <w:color w:val="000000" w:themeColor="text1"/>
        </w:rPr>
        <w:t xml:space="preserve"> and their post-human descendants </w:t>
      </w:r>
      <w:r w:rsidRPr="00F60172">
        <w:rPr>
          <w:rStyle w:val="StyleUnderline"/>
          <w:rFonts w:asciiTheme="minorHAnsi" w:hAnsiTheme="minorHAnsi" w:cstheme="minorHAnsi"/>
          <w:color w:val="000000" w:themeColor="text1"/>
          <w:highlight w:val="yellow"/>
        </w:rPr>
        <w:t>will</w:t>
      </w:r>
      <w:r w:rsidRPr="00F60172">
        <w:rPr>
          <w:rStyle w:val="StyleUnderline"/>
          <w:rFonts w:asciiTheme="minorHAnsi" w:hAnsiTheme="minorHAnsi" w:cstheme="minorHAnsi"/>
          <w:color w:val="000000" w:themeColor="text1"/>
        </w:rPr>
        <w:t xml:space="preserve"> understand and </w:t>
      </w:r>
      <w:r w:rsidRPr="00F60172">
        <w:rPr>
          <w:rStyle w:val="Emphasis"/>
          <w:rFonts w:asciiTheme="minorHAnsi" w:hAnsiTheme="minorHAnsi" w:cstheme="minorHAnsi"/>
          <w:color w:val="000000" w:themeColor="text1"/>
          <w:highlight w:val="yellow"/>
        </w:rPr>
        <w:t>control matter, life, and mind</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4"/>
        </w:rPr>
        <w:t xml:space="preserve"> These developments are part of cultural evolution, itself is a part of cosmic evolution, with both processes producing more complex forms of life and mind. </w:t>
      </w:r>
      <w:proofErr w:type="gramStart"/>
      <w:r w:rsidRPr="00F60172">
        <w:rPr>
          <w:rFonts w:asciiTheme="minorHAnsi" w:hAnsiTheme="minorHAnsi" w:cstheme="minorHAnsi"/>
          <w:color w:val="000000" w:themeColor="text1"/>
          <w:sz w:val="14"/>
        </w:rPr>
        <w:t>However</w:t>
      </w:r>
      <w:proofErr w:type="gramEnd"/>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highlight w:val="yellow"/>
        </w:rPr>
        <w:t>at the moment</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highlight w:val="yellow"/>
        </w:rPr>
        <w:t xml:space="preserve">the above is </w:t>
      </w:r>
      <w:r w:rsidRPr="00F60172">
        <w:rPr>
          <w:rStyle w:val="Emphasis"/>
          <w:rFonts w:asciiTheme="minorHAnsi" w:hAnsiTheme="minorHAnsi" w:cstheme="minorHAnsi"/>
          <w:color w:val="000000" w:themeColor="text1"/>
          <w:highlight w:val="yellow"/>
        </w:rPr>
        <w:t>science fiction</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and </w:t>
      </w:r>
      <w:r w:rsidRPr="00F60172">
        <w:rPr>
          <w:rStyle w:val="StyleUnderline"/>
          <w:rFonts w:asciiTheme="minorHAnsi" w:hAnsiTheme="minorHAnsi" w:cstheme="minorHAnsi"/>
          <w:color w:val="000000" w:themeColor="text1"/>
          <w:highlight w:val="yellow"/>
        </w:rPr>
        <w:t xml:space="preserve">subject to </w:t>
      </w:r>
      <w:r w:rsidRPr="00F60172">
        <w:rPr>
          <w:rStyle w:val="Emphasis"/>
          <w:rFonts w:asciiTheme="minorHAnsi" w:hAnsiTheme="minorHAnsi" w:cstheme="minorHAnsi"/>
          <w:color w:val="000000" w:themeColor="text1"/>
          <w:highlight w:val="yellow"/>
        </w:rPr>
        <w:t>trillions of variables</w:t>
      </w:r>
      <w:r w:rsidRPr="00F60172">
        <w:rPr>
          <w:rStyle w:val="StyleUnderline"/>
          <w:rFonts w:asciiTheme="minorHAnsi" w:hAnsiTheme="minorHAnsi" w:cstheme="minorHAnsi"/>
          <w:color w:val="000000" w:themeColor="text1"/>
        </w:rPr>
        <w:t xml:space="preserve"> which will lead to an unimaginable future, or to no future at all—</w:t>
      </w:r>
      <w:r w:rsidRPr="00F60172">
        <w:rPr>
          <w:rStyle w:val="StyleUnderline"/>
          <w:rFonts w:asciiTheme="minorHAnsi" w:hAnsiTheme="minorHAnsi" w:cstheme="minorHAnsi"/>
          <w:color w:val="000000" w:themeColor="text1"/>
          <w:highlight w:val="yellow"/>
        </w:rPr>
        <w:t xml:space="preserve">as multiple </w:t>
      </w:r>
      <w:r w:rsidRPr="00F60172">
        <w:rPr>
          <w:rStyle w:val="Emphasis"/>
          <w:rFonts w:asciiTheme="minorHAnsi" w:hAnsiTheme="minorHAnsi" w:cstheme="minorHAnsi"/>
          <w:color w:val="000000" w:themeColor="text1"/>
          <w:highlight w:val="yellow"/>
        </w:rPr>
        <w:t>extinction scenarios</w:t>
      </w:r>
      <w:r w:rsidRPr="00F60172">
        <w:rPr>
          <w:rStyle w:val="StyleUnderline"/>
          <w:rFonts w:asciiTheme="minorHAnsi" w:hAnsiTheme="minorHAnsi" w:cstheme="minorHAnsi"/>
          <w:color w:val="000000" w:themeColor="text1"/>
          <w:highlight w:val="yellow"/>
        </w:rPr>
        <w:t xml:space="preserve"> might </w:t>
      </w:r>
      <w:r w:rsidRPr="00F60172">
        <w:rPr>
          <w:rStyle w:val="Emphasis"/>
          <w:rFonts w:asciiTheme="minorHAnsi" w:hAnsiTheme="minorHAnsi" w:cstheme="minorHAnsi"/>
          <w:color w:val="000000" w:themeColor="text1"/>
          <w:highlight w:val="yellow"/>
        </w:rPr>
        <w:t>doom humanity</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And </w:t>
      </w:r>
      <w:r w:rsidRPr="00F60172">
        <w:rPr>
          <w:rStyle w:val="Emphasis"/>
          <w:rFonts w:asciiTheme="minorHAnsi" w:hAnsiTheme="minorHAnsi" w:cstheme="minorHAnsi"/>
          <w:color w:val="000000" w:themeColor="text1"/>
          <w:highlight w:val="yellow"/>
        </w:rPr>
        <w:t>evolutionary progress isn’t inevitable</w:t>
      </w:r>
      <w:r w:rsidRPr="00F60172">
        <w:rPr>
          <w:rFonts w:asciiTheme="minorHAnsi" w:hAnsiTheme="minorHAnsi" w:cstheme="minorHAnsi"/>
          <w:color w:val="000000" w:themeColor="text1"/>
          <w:sz w:val="14"/>
        </w:rPr>
        <w:t xml:space="preserve">; technology can be used for good or ill. It may lead to a glorious future, but </w:t>
      </w:r>
      <w:r w:rsidRPr="00F60172">
        <w:rPr>
          <w:rStyle w:val="StyleUnderline"/>
          <w:rFonts w:asciiTheme="minorHAnsi" w:hAnsiTheme="minorHAnsi" w:cstheme="minorHAnsi"/>
          <w:color w:val="000000" w:themeColor="text1"/>
        </w:rPr>
        <w:t xml:space="preserve">the future could also be </w:t>
      </w:r>
      <w:r w:rsidRPr="00F60172">
        <w:rPr>
          <w:rStyle w:val="Emphasis"/>
          <w:rFonts w:asciiTheme="minorHAnsi" w:hAnsiTheme="minorHAnsi" w:cstheme="minorHAnsi"/>
          <w:color w:val="000000" w:themeColor="text1"/>
        </w:rPr>
        <w:t>halted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by terrestrial or celestial disasters, or by</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dogmatists</w:t>
      </w:r>
      <w:r w:rsidRPr="00F60172">
        <w:rPr>
          <w:rFonts w:asciiTheme="minorHAnsi" w:hAnsiTheme="minorHAnsi" w:cstheme="minorHAnsi"/>
          <w:color w:val="000000" w:themeColor="text1"/>
          <w:sz w:val="14"/>
        </w:rPr>
        <w:t xml:space="preserve">, zealots, </w:t>
      </w:r>
      <w:r w:rsidRPr="00F60172">
        <w:rPr>
          <w:rStyle w:val="StyleUnderline"/>
          <w:rFonts w:asciiTheme="minorHAnsi" w:hAnsiTheme="minorHAnsi" w:cstheme="minorHAnsi"/>
          <w:color w:val="000000" w:themeColor="text1"/>
        </w:rPr>
        <w:t>or</w:t>
      </w:r>
      <w:r w:rsidRPr="00F60172">
        <w:rPr>
          <w:rFonts w:asciiTheme="minorHAnsi" w:hAnsiTheme="minorHAnsi" w:cstheme="minorHAnsi"/>
          <w:color w:val="000000" w:themeColor="text1"/>
          <w:sz w:val="14"/>
        </w:rPr>
        <w:t xml:space="preserve"> religious </w:t>
      </w:r>
      <w:r w:rsidRPr="00F60172">
        <w:rPr>
          <w:rStyle w:val="Emphasis"/>
          <w:rFonts w:asciiTheme="minorHAnsi" w:hAnsiTheme="minorHAnsi" w:cstheme="minorHAnsi"/>
          <w:color w:val="000000" w:themeColor="text1"/>
        </w:rPr>
        <w:t>fanatics who oppose progress.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 opponents of progress may have legitimate fears about future technologies, or they may be guided by </w:t>
      </w:r>
      <w:r w:rsidRPr="00F60172">
        <w:rPr>
          <w:rStyle w:val="Emphasis"/>
          <w:rFonts w:asciiTheme="minorHAnsi" w:hAnsiTheme="minorHAnsi" w:cstheme="minorHAnsi"/>
          <w:color w:val="000000" w:themeColor="text1"/>
        </w:rPr>
        <w:t>ignorance and irrationality.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They may long for an imaginary past paradise, </w:t>
      </w:r>
      <w:r w:rsidRPr="00F60172">
        <w:rPr>
          <w:rStyle w:val="Emphasis"/>
          <w:rFonts w:asciiTheme="minorHAnsi" w:hAnsiTheme="minorHAnsi" w:cstheme="minorHAnsi"/>
          <w:color w:val="000000" w:themeColor="text1"/>
        </w:rPr>
        <w:t>fear what they don’t understand</w:t>
      </w:r>
      <w:r w:rsidRPr="00F60172">
        <w:rPr>
          <w:rStyle w:val="StyleUnderline"/>
          <w:rFonts w:asciiTheme="minorHAnsi" w:hAnsiTheme="minorHAnsi" w:cstheme="minorHAnsi"/>
          <w:color w:val="000000" w:themeColor="text1"/>
        </w:rPr>
        <w:t xml:space="preserve">, believe they possess a monopoly on the truth, or think humans subservient to gods. </w:t>
      </w:r>
      <w:r w:rsidRPr="00F60172">
        <w:rPr>
          <w:rFonts w:asciiTheme="minorHAnsi" w:hAnsiTheme="minorHAnsi" w:cstheme="minorHAnsi"/>
          <w:color w:val="000000" w:themeColor="text1"/>
          <w:sz w:val="14"/>
        </w:rPr>
        <w:t xml:space="preserve">But for whatever reason </w:t>
      </w:r>
      <w:r w:rsidRPr="00F60172">
        <w:rPr>
          <w:rStyle w:val="Emphasis"/>
          <w:rFonts w:asciiTheme="minorHAnsi" w:hAnsiTheme="minorHAnsi" w:cstheme="minorHAnsi"/>
          <w:color w:val="000000" w:themeColor="text1"/>
        </w:rPr>
        <w:t>some oppose change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preferring </w:t>
      </w:r>
      <w:r w:rsidRPr="00F60172">
        <w:rPr>
          <w:rStyle w:val="Emphasis"/>
          <w:rFonts w:asciiTheme="minorHAnsi" w:hAnsiTheme="minorHAnsi" w:cstheme="minorHAnsi"/>
          <w:color w:val="000000" w:themeColor="text1"/>
        </w:rPr>
        <w:t>stagnation</w:t>
      </w:r>
      <w:r w:rsidRPr="00F60172">
        <w:rPr>
          <w:rStyle w:val="StyleUnderline"/>
          <w:rFonts w:asciiTheme="minorHAnsi" w:hAnsiTheme="minorHAnsi" w:cstheme="minorHAnsi"/>
          <w:color w:val="000000" w:themeColor="text1"/>
        </w:rPr>
        <w:t xml:space="preserve"> to progressive evolutionism</w:t>
      </w:r>
      <w:r w:rsidRPr="00F60172">
        <w:rPr>
          <w:rFonts w:asciiTheme="minorHAnsi" w:hAnsiTheme="minorHAnsi" w:cstheme="minorHAnsi"/>
          <w:color w:val="000000" w:themeColor="text1"/>
          <w:sz w:val="14"/>
        </w:rPr>
        <w:t xml:space="preserve">. They prefer to prevent the initiative, creativity, perseverance, and hope that drive evolution forward. </w:t>
      </w:r>
      <w:r w:rsidRPr="00F60172">
        <w:rPr>
          <w:rStyle w:val="StyleUnderline"/>
          <w:rFonts w:asciiTheme="minorHAnsi" w:hAnsiTheme="minorHAnsi" w:cstheme="minorHAnsi"/>
          <w:color w:val="000000" w:themeColor="text1"/>
        </w:rPr>
        <w:t xml:space="preserve">They are fearful that a new world will render them and their beliefs, anachronistic. </w:t>
      </w:r>
      <w:r w:rsidRPr="00F60172">
        <w:rPr>
          <w:rStyle w:val="Emphasis"/>
          <w:rFonts w:asciiTheme="minorHAnsi" w:hAnsiTheme="minorHAnsi" w:cstheme="minorHAnsi"/>
          <w:color w:val="000000" w:themeColor="text1"/>
        </w:rPr>
        <w:t xml:space="preserve">They are the </w:t>
      </w:r>
      <w:proofErr w:type="spellStart"/>
      <w:r w:rsidRPr="00F60172">
        <w:rPr>
          <w:rStyle w:val="Emphasis"/>
          <w:rFonts w:asciiTheme="minorHAnsi" w:hAnsiTheme="minorHAnsi" w:cstheme="minorHAnsi"/>
          <w:color w:val="000000" w:themeColor="text1"/>
        </w:rPr>
        <w:t>enemiess</w:t>
      </w:r>
      <w:proofErr w:type="spellEnd"/>
      <w:r w:rsidRPr="00F60172">
        <w:rPr>
          <w:rStyle w:val="Emphasis"/>
          <w:rFonts w:asciiTheme="minorHAnsi" w:hAnsiTheme="minorHAnsi" w:cstheme="minorHAnsi"/>
          <w:color w:val="000000" w:themeColor="text1"/>
        </w:rPr>
        <w:t xml:space="preserve"> of the future. </w:t>
      </w:r>
      <w:r w:rsidRPr="00F60172">
        <w:rPr>
          <w:rFonts w:asciiTheme="minorHAnsi" w:hAnsiTheme="minorHAnsi" w:cstheme="minorHAnsi"/>
          <w:color w:val="000000" w:themeColor="text1"/>
          <w:sz w:val="14"/>
        </w:rPr>
        <w:t xml:space="preserve">How </w:t>
      </w:r>
      <w:r w:rsidRPr="00F60172">
        <w:rPr>
          <w:rStyle w:val="Emphasis"/>
          <w:rFonts w:asciiTheme="minorHAnsi" w:hAnsiTheme="minorHAnsi" w:cstheme="minorHAnsi"/>
          <w:color w:val="000000" w:themeColor="text1"/>
        </w:rPr>
        <w:t xml:space="preserve">Science Will Make Us Immortal </w:t>
      </w:r>
      <w:r w:rsidRPr="00F60172">
        <w:rPr>
          <w:rFonts w:asciiTheme="minorHAnsi" w:hAnsiTheme="minorHAnsi" w:cstheme="minorHAnsi"/>
          <w:color w:val="000000" w:themeColor="text1"/>
          <w:sz w:val="14"/>
        </w:rPr>
        <w:t xml:space="preserve">If death is our end, then all we can do is die and hope for the best. But </w:t>
      </w:r>
      <w:r w:rsidRPr="00F60172">
        <w:rPr>
          <w:rStyle w:val="Emphasis"/>
          <w:rFonts w:asciiTheme="minorHAnsi" w:hAnsiTheme="minorHAnsi" w:cstheme="minorHAnsi"/>
          <w:color w:val="000000" w:themeColor="text1"/>
        </w:rPr>
        <w:t>perhaps we don’t have to die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Many scientists now believe that humans can </w:t>
      </w:r>
      <w:r w:rsidRPr="00F60172">
        <w:rPr>
          <w:rStyle w:val="Emphasis"/>
          <w:rFonts w:asciiTheme="minorHAnsi" w:hAnsiTheme="minorHAnsi" w:cstheme="minorHAnsi"/>
          <w:color w:val="000000" w:themeColor="text1"/>
        </w:rPr>
        <w:t>overcome death</w:t>
      </w:r>
      <w:r w:rsidRPr="00F60172">
        <w:rPr>
          <w:rStyle w:val="StyleUnderline"/>
          <w:rFonts w:asciiTheme="minorHAnsi" w:hAnsiTheme="minorHAnsi" w:cstheme="minorHAnsi"/>
          <w:color w:val="000000" w:themeColor="text1"/>
        </w:rPr>
        <w:t xml:space="preserve"> and </w:t>
      </w:r>
      <w:r w:rsidRPr="00F60172">
        <w:rPr>
          <w:rStyle w:val="Emphasis"/>
          <w:rFonts w:asciiTheme="minorHAnsi" w:hAnsiTheme="minorHAnsi" w:cstheme="minorHAnsi"/>
          <w:color w:val="000000" w:themeColor="text1"/>
        </w:rPr>
        <w:t>achieve immortality</w:t>
      </w:r>
      <w:r w:rsidRPr="00F60172">
        <w:rPr>
          <w:rStyle w:val="StyleUnderline"/>
          <w:rFonts w:asciiTheme="minorHAnsi" w:hAnsiTheme="minorHAnsi" w:cstheme="minorHAnsi"/>
          <w:color w:val="000000" w:themeColor="text1"/>
        </w:rPr>
        <w:t xml:space="preserve"> </w:t>
      </w:r>
      <w:proofErr w:type="gramStart"/>
      <w:r w:rsidRPr="00F60172">
        <w:rPr>
          <w:rStyle w:val="StyleUnderline"/>
          <w:rFonts w:asciiTheme="minorHAnsi" w:hAnsiTheme="minorHAnsi" w:cstheme="minorHAnsi"/>
          <w:color w:val="000000" w:themeColor="text1"/>
        </w:rPr>
        <w:t>through the use of</w:t>
      </w:r>
      <w:proofErr w:type="gramEnd"/>
      <w:r w:rsidRPr="00F60172">
        <w:rPr>
          <w:rStyle w:val="StyleUnderline"/>
          <w:rFonts w:asciiTheme="minorHAnsi" w:hAnsiTheme="minorHAnsi" w:cstheme="minorHAnsi"/>
          <w:color w:val="000000" w:themeColor="text1"/>
        </w:rPr>
        <w:t xml:space="preserve"> future technologies</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But how will we do this? </w:t>
      </w:r>
      <w:r w:rsidRPr="00F60172">
        <w:rPr>
          <w:rStyle w:val="StyleUnderline"/>
          <w:rFonts w:asciiTheme="minorHAnsi" w:hAnsiTheme="minorHAnsi" w:cstheme="minorHAnsi"/>
          <w:color w:val="000000" w:themeColor="text1"/>
        </w:rPr>
        <w:t xml:space="preserve">The first way we might achieve physical immortality is by </w:t>
      </w:r>
      <w:r w:rsidRPr="00F60172">
        <w:rPr>
          <w:rStyle w:val="Emphasis"/>
          <w:rFonts w:asciiTheme="minorHAnsi" w:hAnsiTheme="minorHAnsi" w:cstheme="minorHAnsi"/>
          <w:color w:val="000000" w:themeColor="text1"/>
        </w:rPr>
        <w:t>conquering our biological limitations</w:t>
      </w:r>
      <w:r w:rsidRPr="00F60172">
        <w:rPr>
          <w:rFonts w:asciiTheme="minorHAnsi" w:hAnsiTheme="minorHAnsi" w:cstheme="minorHAnsi"/>
          <w:color w:val="000000" w:themeColor="text1"/>
          <w:sz w:val="14"/>
        </w:rPr>
        <w:t xml:space="preserve">—we age, become diseased, and suffer trauma. </w:t>
      </w:r>
      <w:r w:rsidRPr="00F60172">
        <w:rPr>
          <w:rStyle w:val="StyleUnderline"/>
          <w:rFonts w:asciiTheme="minorHAnsi" w:hAnsiTheme="minorHAnsi" w:cstheme="minorHAnsi"/>
          <w:color w:val="000000" w:themeColor="text1"/>
          <w:highlight w:val="yellow"/>
        </w:rPr>
        <w:t>Aging research</w:t>
      </w:r>
      <w:r w:rsidRPr="00F60172">
        <w:rPr>
          <w:rFonts w:asciiTheme="minorHAnsi" w:hAnsiTheme="minorHAnsi" w:cstheme="minorHAnsi"/>
          <w:color w:val="000000" w:themeColor="text1"/>
          <w:sz w:val="14"/>
        </w:rPr>
        <w:t xml:space="preserve">, while woefully underfunded, </w:t>
      </w:r>
      <w:r w:rsidRPr="00F60172">
        <w:rPr>
          <w:rStyle w:val="Emphasis"/>
          <w:rFonts w:asciiTheme="minorHAnsi" w:hAnsiTheme="minorHAnsi" w:cstheme="minorHAnsi"/>
          <w:color w:val="000000" w:themeColor="text1"/>
        </w:rPr>
        <w:t xml:space="preserve">has </w:t>
      </w:r>
      <w:r w:rsidRPr="00F60172">
        <w:rPr>
          <w:rStyle w:val="Emphasis"/>
          <w:rFonts w:asciiTheme="minorHAnsi" w:hAnsiTheme="minorHAnsi" w:cstheme="minorHAnsi"/>
          <w:color w:val="000000" w:themeColor="text1"/>
          <w:highlight w:val="yellow"/>
        </w:rPr>
        <w:t>yielded positive results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Average </w:t>
      </w:r>
      <w:r w:rsidRPr="00F60172">
        <w:rPr>
          <w:rStyle w:val="StyleUnderline"/>
          <w:rFonts w:asciiTheme="minorHAnsi" w:hAnsiTheme="minorHAnsi" w:cstheme="minorHAnsi"/>
          <w:color w:val="000000" w:themeColor="text1"/>
          <w:highlight w:val="yellow"/>
        </w:rPr>
        <w:t xml:space="preserve">life expectancies have </w:t>
      </w:r>
      <w:r w:rsidRPr="00F60172">
        <w:rPr>
          <w:rStyle w:val="Emphasis"/>
          <w:rFonts w:asciiTheme="minorHAnsi" w:hAnsiTheme="minorHAnsi" w:cstheme="minorHAnsi"/>
          <w:color w:val="000000" w:themeColor="text1"/>
          <w:highlight w:val="yellow"/>
        </w:rPr>
        <w:t>tripled</w:t>
      </w:r>
      <w:r w:rsidRPr="00F60172">
        <w:rPr>
          <w:rStyle w:val="StyleUnderline"/>
          <w:rFonts w:asciiTheme="minorHAnsi" w:hAnsiTheme="minorHAnsi" w:cstheme="minorHAnsi"/>
          <w:color w:val="000000" w:themeColor="text1"/>
        </w:rPr>
        <w:t xml:space="preserve"> since ancient times</w:t>
      </w:r>
      <w:r w:rsidRPr="00F60172">
        <w:rPr>
          <w:rFonts w:asciiTheme="minorHAnsi" w:hAnsiTheme="minorHAnsi" w:cstheme="minorHAnsi"/>
          <w:color w:val="000000" w:themeColor="text1"/>
          <w:sz w:val="14"/>
        </w:rPr>
        <w:t xml:space="preserve">, increasing by more than fifty percent in the industrial world in the last hundred years, and most scientists think we will continue to extend our </w:t>
      </w:r>
      <w:proofErr w:type="gramStart"/>
      <w:r w:rsidRPr="00F60172">
        <w:rPr>
          <w:rFonts w:asciiTheme="minorHAnsi" w:hAnsiTheme="minorHAnsi" w:cstheme="minorHAnsi"/>
          <w:color w:val="000000" w:themeColor="text1"/>
          <w:sz w:val="14"/>
        </w:rPr>
        <w:t>life-spans</w:t>
      </w:r>
      <w:proofErr w:type="gramEnd"/>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We know that some jellyfish and bacteria are essentially immortal</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and the bristlecone pine may be too.</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There is no thermodynamic necessity for senescence</w:t>
      </w:r>
      <w:r w:rsidRPr="00F60172">
        <w:rPr>
          <w:rFonts w:asciiTheme="minorHAnsi" w:hAnsiTheme="minorHAnsi" w:cstheme="minorHAnsi"/>
          <w:color w:val="000000" w:themeColor="text1"/>
          <w:sz w:val="14"/>
        </w:rPr>
        <w:t xml:space="preserve">—aging is a presumed byproduct of evolution —although why mortality was selected for remains a mystery. Yet </w:t>
      </w:r>
      <w:r w:rsidRPr="00F60172">
        <w:rPr>
          <w:rStyle w:val="StyleUnderline"/>
          <w:rFonts w:asciiTheme="minorHAnsi" w:hAnsiTheme="minorHAnsi" w:cstheme="minorHAnsi"/>
          <w:color w:val="000000" w:themeColor="text1"/>
        </w:rPr>
        <w:t xml:space="preserve">some scientists believe </w:t>
      </w:r>
      <w:r w:rsidRPr="00F60172">
        <w:rPr>
          <w:rStyle w:val="StyleUnderline"/>
          <w:rFonts w:asciiTheme="minorHAnsi" w:hAnsiTheme="minorHAnsi" w:cstheme="minorHAnsi"/>
          <w:color w:val="000000" w:themeColor="text1"/>
          <w:highlight w:val="yellow"/>
        </w:rPr>
        <w:t xml:space="preserve">we can </w:t>
      </w:r>
      <w:r w:rsidRPr="00F60172">
        <w:rPr>
          <w:rStyle w:val="Emphasis"/>
          <w:rFonts w:asciiTheme="minorHAnsi" w:hAnsiTheme="minorHAnsi" w:cstheme="minorHAnsi"/>
          <w:color w:val="000000" w:themeColor="text1"/>
          <w:highlight w:val="yellow"/>
        </w:rPr>
        <w:t xml:space="preserve">conquer aging </w:t>
      </w:r>
      <w:r w:rsidRPr="00F60172">
        <w:rPr>
          <w:rStyle w:val="Emphasis"/>
          <w:rFonts w:asciiTheme="minorHAnsi" w:hAnsiTheme="minorHAnsi" w:cstheme="minorHAnsi"/>
          <w:color w:val="000000" w:themeColor="text1"/>
        </w:rPr>
        <w:t>altogether</w:t>
      </w:r>
      <w:r w:rsidRPr="00F60172">
        <w:rPr>
          <w:rFonts w:asciiTheme="minorHAnsi" w:hAnsiTheme="minorHAnsi" w:cstheme="minorHAnsi"/>
          <w:color w:val="000000" w:themeColor="text1"/>
          <w:sz w:val="14"/>
        </w:rPr>
        <w:t>—</w:t>
      </w:r>
      <w:r w:rsidRPr="00F60172">
        <w:rPr>
          <w:rStyle w:val="Emphasis"/>
          <w:rFonts w:asciiTheme="minorHAnsi" w:hAnsiTheme="minorHAnsi" w:cstheme="minorHAnsi"/>
          <w:color w:val="000000" w:themeColor="text1"/>
        </w:rPr>
        <w:t>in the next few decades with sufficient investment</w:t>
      </w:r>
      <w:r w:rsidRPr="00F60172">
        <w:rPr>
          <w:rFonts w:asciiTheme="minorHAnsi" w:hAnsiTheme="minorHAnsi" w:cstheme="minorHAnsi"/>
          <w:color w:val="000000" w:themeColor="text1"/>
          <w:sz w:val="14"/>
        </w:rPr>
        <w:t xml:space="preserve">—most notably the Cambridge researcher Aubrey de Grey. If we do unlock the secrets of aging, we will simultaneously defeat other diseases as well, since many of them are symptoms of aging. Many researchers now consider aging itself to be a disease which progresses as you age. </w:t>
      </w:r>
      <w:r w:rsidRPr="00F60172">
        <w:rPr>
          <w:rStyle w:val="StyleUnderline"/>
          <w:rFonts w:asciiTheme="minorHAnsi" w:hAnsiTheme="minorHAnsi" w:cstheme="minorHAnsi"/>
          <w:color w:val="000000" w:themeColor="text1"/>
        </w:rPr>
        <w:t xml:space="preserve">There are </w:t>
      </w:r>
      <w:proofErr w:type="gramStart"/>
      <w:r w:rsidRPr="00F60172">
        <w:rPr>
          <w:rStyle w:val="StyleUnderline"/>
          <w:rFonts w:asciiTheme="minorHAnsi" w:hAnsiTheme="minorHAnsi" w:cstheme="minorHAnsi"/>
          <w:color w:val="000000" w:themeColor="text1"/>
        </w:rPr>
        <w:t>a number of</w:t>
      </w:r>
      <w:proofErr w:type="gramEnd"/>
      <w:r w:rsidRPr="00F60172">
        <w:rPr>
          <w:rStyle w:val="StyleUnderline"/>
          <w:rFonts w:asciiTheme="minorHAnsi" w:hAnsiTheme="minorHAnsi" w:cstheme="minorHAnsi"/>
          <w:color w:val="000000" w:themeColor="text1"/>
        </w:rPr>
        <w:t xml:space="preserve"> strategies that could </w:t>
      </w:r>
      <w:r w:rsidRPr="00F60172">
        <w:rPr>
          <w:rStyle w:val="Emphasis"/>
          <w:rFonts w:asciiTheme="minorHAnsi" w:hAnsiTheme="minorHAnsi" w:cstheme="minorHAnsi"/>
          <w:color w:val="000000" w:themeColor="text1"/>
          <w:highlight w:val="yellow"/>
        </w:rPr>
        <w:t>render disease</w:t>
      </w:r>
      <w:r w:rsidRPr="00F60172">
        <w:rPr>
          <w:rStyle w:val="StyleUnderline"/>
          <w:rFonts w:asciiTheme="minorHAnsi" w:hAnsiTheme="minorHAnsi" w:cstheme="minorHAnsi"/>
          <w:color w:val="000000" w:themeColor="text1"/>
        </w:rPr>
        <w:t xml:space="preserve"> mostly </w:t>
      </w:r>
      <w:r w:rsidRPr="00F60172">
        <w:rPr>
          <w:rStyle w:val="Emphasis"/>
          <w:rFonts w:asciiTheme="minorHAnsi" w:hAnsiTheme="minorHAnsi" w:cstheme="minorHAnsi"/>
          <w:color w:val="000000" w:themeColor="text1"/>
          <w:highlight w:val="yellow"/>
        </w:rPr>
        <w:t>inconsequential</w:t>
      </w:r>
      <w:r w:rsidRPr="00F60172">
        <w:rPr>
          <w:rFonts w:asciiTheme="minorHAnsi" w:hAnsiTheme="minorHAnsi" w:cstheme="minorHAnsi"/>
          <w:color w:val="000000" w:themeColor="text1"/>
          <w:sz w:val="14"/>
        </w:rPr>
        <w:t xml:space="preserve">. Nanotechnology may give us nanobot cell-repair machines and robotic blood cells; biotechnology may supply replacement tissues and organs; genetics may offer genetic medicine and engineering; and full-fledge </w:t>
      </w:r>
      <w:r w:rsidRPr="00F60172">
        <w:rPr>
          <w:rStyle w:val="StyleUnderline"/>
          <w:rFonts w:asciiTheme="minorHAnsi" w:hAnsiTheme="minorHAnsi" w:cstheme="minorHAnsi"/>
          <w:color w:val="000000" w:themeColor="text1"/>
        </w:rPr>
        <w:t xml:space="preserve">genetic engineering </w:t>
      </w:r>
      <w:r w:rsidRPr="00F60172">
        <w:rPr>
          <w:rStyle w:val="StyleUnderline"/>
          <w:rFonts w:asciiTheme="minorHAnsi" w:hAnsiTheme="minorHAnsi" w:cstheme="minorHAnsi"/>
          <w:color w:val="000000" w:themeColor="text1"/>
        </w:rPr>
        <w:lastRenderedPageBreak/>
        <w:t xml:space="preserve">could make us </w:t>
      </w:r>
      <w:r w:rsidRPr="00F60172">
        <w:rPr>
          <w:rStyle w:val="Emphasis"/>
          <w:rFonts w:asciiTheme="minorHAnsi" w:hAnsiTheme="minorHAnsi" w:cstheme="minorHAnsi"/>
          <w:color w:val="000000" w:themeColor="text1"/>
        </w:rPr>
        <w:t xml:space="preserve">impervious to disease. </w:t>
      </w:r>
      <w:r w:rsidRPr="00F60172">
        <w:rPr>
          <w:rStyle w:val="Emphasis"/>
          <w:rFonts w:asciiTheme="minorHAnsi" w:hAnsiTheme="minorHAnsi" w:cstheme="minorHAnsi"/>
          <w:color w:val="000000" w:themeColor="text1"/>
          <w:highlight w:val="yellow"/>
        </w:rPr>
        <w:t>Trauma</w:t>
      </w:r>
      <w:r w:rsidRPr="00F60172">
        <w:rPr>
          <w:rFonts w:asciiTheme="minorHAnsi" w:hAnsiTheme="minorHAnsi" w:cstheme="minorHAnsi"/>
          <w:color w:val="000000" w:themeColor="text1"/>
          <w:sz w:val="14"/>
        </w:rPr>
        <w:t xml:space="preserve"> is a more intransigent problem from the biological perspective, although it </w:t>
      </w:r>
      <w:r w:rsidRPr="00F60172">
        <w:rPr>
          <w:rStyle w:val="Emphasis"/>
          <w:rFonts w:asciiTheme="minorHAnsi" w:hAnsiTheme="minorHAnsi" w:cstheme="minorHAnsi"/>
          <w:color w:val="000000" w:themeColor="text1"/>
          <w:sz w:val="24"/>
        </w:rPr>
        <w:t xml:space="preserve">too </w:t>
      </w:r>
      <w:r w:rsidRPr="00F60172">
        <w:rPr>
          <w:rStyle w:val="Emphasis"/>
          <w:rFonts w:asciiTheme="minorHAnsi" w:hAnsiTheme="minorHAnsi" w:cstheme="minorHAnsi"/>
          <w:color w:val="000000" w:themeColor="text1"/>
          <w:sz w:val="24"/>
          <w:highlight w:val="yellow"/>
        </w:rPr>
        <w:t>could be defeated</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highlight w:val="yellow"/>
        </w:rPr>
        <w:t>through</w:t>
      </w:r>
      <w:r w:rsidRPr="00F60172">
        <w:rPr>
          <w:rStyle w:val="StyleUnderline"/>
          <w:rFonts w:asciiTheme="minorHAnsi" w:hAnsiTheme="minorHAnsi" w:cstheme="minorHAnsi"/>
          <w:color w:val="000000" w:themeColor="text1"/>
        </w:rPr>
        <w:t xml:space="preserve"> some combination of </w:t>
      </w:r>
      <w:r w:rsidRPr="00F60172">
        <w:rPr>
          <w:rStyle w:val="Emphasis"/>
          <w:rFonts w:asciiTheme="minorHAnsi" w:hAnsiTheme="minorHAnsi" w:cstheme="minorHAnsi"/>
          <w:color w:val="000000" w:themeColor="text1"/>
          <w:highlight w:val="yellow"/>
        </w:rPr>
        <w:t>cloning</w:t>
      </w:r>
      <w:r w:rsidRPr="00F60172">
        <w:rPr>
          <w:rStyle w:val="StyleUnderline"/>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regenerative medicine</w:t>
      </w:r>
      <w:r w:rsidRPr="00F60172">
        <w:rPr>
          <w:rStyle w:val="StyleUnderline"/>
          <w:rFonts w:asciiTheme="minorHAnsi" w:hAnsiTheme="minorHAnsi" w:cstheme="minorHAnsi"/>
          <w:color w:val="000000" w:themeColor="text1"/>
          <w:highlight w:val="yellow"/>
        </w:rPr>
        <w:t xml:space="preserve">, and </w:t>
      </w:r>
      <w:r w:rsidRPr="00F60172">
        <w:rPr>
          <w:rStyle w:val="Emphasis"/>
          <w:rFonts w:asciiTheme="minorHAnsi" w:hAnsiTheme="minorHAnsi" w:cstheme="minorHAnsi"/>
          <w:color w:val="000000" w:themeColor="text1"/>
          <w:highlight w:val="yellow"/>
        </w:rPr>
        <w:t>genetic engineering</w:t>
      </w:r>
      <w:r w:rsidRPr="00F60172">
        <w:rPr>
          <w:rFonts w:asciiTheme="minorHAnsi" w:hAnsiTheme="minorHAnsi" w:cstheme="minorHAnsi"/>
          <w:color w:val="000000" w:themeColor="text1"/>
          <w:sz w:val="14"/>
        </w:rPr>
        <w:t xml:space="preserve">. We can even imagine that </w:t>
      </w:r>
      <w:r w:rsidRPr="00F60172">
        <w:rPr>
          <w:rStyle w:val="Emphasis"/>
          <w:rFonts w:asciiTheme="minorHAnsi" w:hAnsiTheme="minorHAnsi" w:cstheme="minorHAnsi"/>
          <w:color w:val="000000" w:themeColor="text1"/>
        </w:rPr>
        <w:t>your physicality could be recreated</w:t>
      </w:r>
      <w:r w:rsidRPr="00F60172">
        <w:rPr>
          <w:rStyle w:val="StyleUnderline"/>
          <w:rFonts w:asciiTheme="minorHAnsi" w:hAnsiTheme="minorHAnsi" w:cstheme="minorHAnsi"/>
          <w:color w:val="000000" w:themeColor="text1"/>
        </w:rPr>
        <w:t xml:space="preserve"> from a bit of your DNA</w:t>
      </w:r>
      <w:r w:rsidRPr="00F60172">
        <w:rPr>
          <w:rFonts w:asciiTheme="minorHAnsi" w:hAnsiTheme="minorHAnsi" w:cstheme="minorHAnsi"/>
          <w:color w:val="000000" w:themeColor="text1"/>
          <w:sz w:val="14"/>
        </w:rPr>
        <w:t xml:space="preserve">, and </w:t>
      </w:r>
      <w:r w:rsidRPr="00F60172">
        <w:rPr>
          <w:rStyle w:val="StyleUnderline"/>
          <w:rFonts w:asciiTheme="minorHAnsi" w:hAnsiTheme="minorHAnsi" w:cstheme="minorHAnsi"/>
          <w:color w:val="000000" w:themeColor="text1"/>
        </w:rPr>
        <w:t>other technologies could then fast forward your regenerated body to the age of your traumatic death</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where </w:t>
      </w:r>
      <w:r w:rsidRPr="00F60172">
        <w:rPr>
          <w:rStyle w:val="StyleUnderline"/>
          <w:rFonts w:asciiTheme="minorHAnsi" w:hAnsiTheme="minorHAnsi" w:cstheme="minorHAnsi"/>
          <w:color w:val="000000" w:themeColor="text1"/>
          <w:highlight w:val="yellow"/>
        </w:rPr>
        <w:t xml:space="preserve">a </w:t>
      </w:r>
      <w:r w:rsidRPr="00F60172">
        <w:rPr>
          <w:rStyle w:val="Emphasis"/>
          <w:rFonts w:asciiTheme="minorHAnsi" w:hAnsiTheme="minorHAnsi" w:cstheme="minorHAnsi"/>
          <w:color w:val="000000" w:themeColor="text1"/>
          <w:highlight w:val="yellow"/>
        </w:rPr>
        <w:t>backup file</w:t>
      </w:r>
      <w:r w:rsidRPr="00F60172">
        <w:rPr>
          <w:rStyle w:val="StyleUnderline"/>
          <w:rFonts w:asciiTheme="minorHAnsi" w:hAnsiTheme="minorHAnsi" w:cstheme="minorHAnsi"/>
          <w:color w:val="000000" w:themeColor="text1"/>
        </w:rPr>
        <w:t xml:space="preserve"> containing your experiences and memories </w:t>
      </w:r>
      <w:r w:rsidRPr="00F60172">
        <w:rPr>
          <w:rStyle w:val="StyleUnderline"/>
          <w:rFonts w:asciiTheme="minorHAnsi" w:hAnsiTheme="minorHAnsi" w:cstheme="minorHAnsi"/>
          <w:color w:val="000000" w:themeColor="text1"/>
          <w:highlight w:val="yellow"/>
        </w:rPr>
        <w:t>would be implanted in your brain</w:t>
      </w:r>
      <w:r w:rsidRPr="00F60172">
        <w:rPr>
          <w:rFonts w:asciiTheme="minorHAnsi" w:hAnsiTheme="minorHAnsi" w:cstheme="minorHAnsi"/>
          <w:color w:val="000000" w:themeColor="text1"/>
          <w:sz w:val="14"/>
        </w:rPr>
        <w:t xml:space="preserve">. Even the dead may be resuscitated if they have undergone the process of cryonics—preserving organisms at very low temperatures in glass-like states. Ideally these clinically dead would be brought back to life when technology is sufficiently advanced. </w:t>
      </w:r>
      <w:r w:rsidRPr="00F60172">
        <w:rPr>
          <w:rStyle w:val="StyleUnderline"/>
          <w:rFonts w:asciiTheme="minorHAnsi" w:hAnsiTheme="minorHAnsi" w:cstheme="minorHAnsi"/>
          <w:color w:val="000000" w:themeColor="text1"/>
        </w:rPr>
        <w:t xml:space="preserve">This may now be science fiction, but if nanotechnology fulfills its promise, there is a </w:t>
      </w:r>
      <w:r w:rsidRPr="00F60172">
        <w:rPr>
          <w:rStyle w:val="Emphasis"/>
          <w:rFonts w:asciiTheme="minorHAnsi" w:hAnsiTheme="minorHAnsi" w:cstheme="minorHAnsi"/>
          <w:color w:val="000000" w:themeColor="text1"/>
        </w:rPr>
        <w:t>good chance that cryonics will succeed</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4"/>
        </w:rPr>
        <w:t xml:space="preserve">In addition to biological strategies for eliminating death, </w:t>
      </w:r>
      <w:r w:rsidRPr="00F60172">
        <w:rPr>
          <w:rStyle w:val="StyleUnderline"/>
          <w:rFonts w:asciiTheme="minorHAnsi" w:hAnsiTheme="minorHAnsi" w:cstheme="minorHAnsi"/>
          <w:color w:val="000000" w:themeColor="text1"/>
        </w:rPr>
        <w:t xml:space="preserve">there are </w:t>
      </w:r>
      <w:proofErr w:type="gramStart"/>
      <w:r w:rsidRPr="00F60172">
        <w:rPr>
          <w:rStyle w:val="StyleUnderline"/>
          <w:rFonts w:asciiTheme="minorHAnsi" w:hAnsiTheme="minorHAnsi" w:cstheme="minorHAnsi"/>
          <w:color w:val="000000" w:themeColor="text1"/>
        </w:rPr>
        <w:t xml:space="preserve">a </w:t>
      </w:r>
      <w:r w:rsidRPr="00F60172">
        <w:rPr>
          <w:rStyle w:val="Emphasis"/>
          <w:rFonts w:asciiTheme="minorHAnsi" w:hAnsiTheme="minorHAnsi" w:cstheme="minorHAnsi"/>
          <w:color w:val="000000" w:themeColor="text1"/>
        </w:rPr>
        <w:t>number</w:t>
      </w:r>
      <w:r w:rsidRPr="00F60172">
        <w:rPr>
          <w:rStyle w:val="StyleUnderline"/>
          <w:rFonts w:asciiTheme="minorHAnsi" w:hAnsiTheme="minorHAnsi" w:cstheme="minorHAnsi"/>
          <w:color w:val="000000" w:themeColor="text1"/>
        </w:rPr>
        <w:t xml:space="preserve"> of</w:t>
      </w:r>
      <w:proofErr w:type="gramEnd"/>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rPr>
        <w:t>technological scenarios</w:t>
      </w:r>
      <w:r w:rsidRPr="00F60172">
        <w:rPr>
          <w:rStyle w:val="StyleUnderline"/>
          <w:rFonts w:asciiTheme="minorHAnsi" w:hAnsiTheme="minorHAnsi" w:cstheme="minorHAnsi"/>
          <w:color w:val="000000" w:themeColor="text1"/>
        </w:rPr>
        <w:t xml:space="preserve"> for immortality which utilize advanced </w:t>
      </w:r>
      <w:r w:rsidRPr="00F60172">
        <w:rPr>
          <w:rFonts w:asciiTheme="minorHAnsi" w:hAnsiTheme="minorHAnsi" w:cstheme="minorHAnsi"/>
          <w:color w:val="000000" w:themeColor="text1"/>
          <w:sz w:val="14"/>
        </w:rPr>
        <w:t>brain</w:t>
      </w:r>
      <w:r w:rsidRPr="00F60172">
        <w:rPr>
          <w:rStyle w:val="StyleUnderline"/>
          <w:rFonts w:asciiTheme="minorHAnsi" w:hAnsiTheme="minorHAnsi" w:cstheme="minorHAnsi"/>
          <w:color w:val="000000" w:themeColor="text1"/>
        </w:rPr>
        <w:t xml:space="preserve"> scanning techniques, artificial intelligence, and robotics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The most prominent</w:t>
      </w:r>
      <w:r w:rsidRPr="00F60172">
        <w:rPr>
          <w:rFonts w:asciiTheme="minorHAnsi" w:hAnsiTheme="minorHAnsi" w:cstheme="minorHAnsi"/>
          <w:color w:val="000000" w:themeColor="text1"/>
          <w:sz w:val="14"/>
        </w:rPr>
        <w:t xml:space="preserve"> scenarios </w:t>
      </w:r>
      <w:r w:rsidRPr="00F60172">
        <w:rPr>
          <w:rStyle w:val="StyleUnderline"/>
          <w:rFonts w:asciiTheme="minorHAnsi" w:hAnsiTheme="minorHAnsi" w:cstheme="minorHAnsi"/>
          <w:color w:val="000000" w:themeColor="text1"/>
        </w:rPr>
        <w:t xml:space="preserve">have been advanced by the futurist Ray Kurzweil, who argues that the exponential growth of computing power, combined with advances in other technologies, will make it possible to </w:t>
      </w:r>
      <w:r w:rsidRPr="00F60172">
        <w:rPr>
          <w:rStyle w:val="Emphasis"/>
          <w:rFonts w:asciiTheme="minorHAnsi" w:hAnsiTheme="minorHAnsi" w:cstheme="minorHAnsi"/>
          <w:color w:val="000000" w:themeColor="text1"/>
        </w:rPr>
        <w:t>upload the contents of one’s consciousness</w:t>
      </w:r>
      <w:r w:rsidRPr="00F60172">
        <w:rPr>
          <w:rStyle w:val="StyleUnderline"/>
          <w:rFonts w:asciiTheme="minorHAnsi" w:hAnsiTheme="minorHAnsi" w:cstheme="minorHAnsi"/>
          <w:color w:val="000000" w:themeColor="text1"/>
        </w:rPr>
        <w:t xml:space="preserve"> into a </w:t>
      </w:r>
      <w:r w:rsidRPr="00F60172">
        <w:rPr>
          <w:rStyle w:val="Emphasis"/>
          <w:rFonts w:asciiTheme="minorHAnsi" w:hAnsiTheme="minorHAnsi" w:cstheme="minorHAnsi"/>
          <w:color w:val="000000" w:themeColor="text1"/>
          <w:highlight w:val="yellow"/>
        </w:rPr>
        <w:t>virtual reality</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This could be </w:t>
      </w:r>
      <w:r w:rsidRPr="00F60172">
        <w:rPr>
          <w:rStyle w:val="StyleUnderline"/>
          <w:rFonts w:asciiTheme="minorHAnsi" w:hAnsiTheme="minorHAnsi" w:cstheme="minorHAnsi"/>
          <w:color w:val="000000" w:themeColor="text1"/>
          <w:highlight w:val="yellow"/>
        </w:rPr>
        <w:t xml:space="preserve">accomplished by </w:t>
      </w:r>
      <w:r w:rsidRPr="00F60172">
        <w:rPr>
          <w:rStyle w:val="Emphasis"/>
          <w:rFonts w:asciiTheme="minorHAnsi" w:hAnsiTheme="minorHAnsi" w:cstheme="minorHAnsi"/>
          <w:color w:val="000000" w:themeColor="text1"/>
          <w:highlight w:val="yellow"/>
        </w:rPr>
        <w:t>cybernetics</w:t>
      </w:r>
      <w:r w:rsidRPr="00F60172">
        <w:rPr>
          <w:rFonts w:asciiTheme="minorHAnsi" w:hAnsiTheme="minorHAnsi" w:cstheme="minorHAnsi"/>
          <w:color w:val="000000" w:themeColor="text1"/>
          <w:sz w:val="14"/>
        </w:rPr>
        <w:t xml:space="preserve">, whereby hardware would be gradually installed in the brain until the entire brain was running on that hardware, </w:t>
      </w:r>
      <w:r w:rsidRPr="00F60172">
        <w:rPr>
          <w:rStyle w:val="StyleUnderline"/>
          <w:rFonts w:asciiTheme="minorHAnsi" w:hAnsiTheme="minorHAnsi" w:cstheme="minorHAnsi"/>
          <w:color w:val="000000" w:themeColor="text1"/>
        </w:rPr>
        <w:t xml:space="preserve">or via scanning the brain and simulating or transferring its contents to a </w:t>
      </w:r>
      <w:r w:rsidRPr="00F60172">
        <w:rPr>
          <w:rStyle w:val="Emphasis"/>
          <w:rFonts w:asciiTheme="minorHAnsi" w:hAnsiTheme="minorHAnsi" w:cstheme="minorHAnsi"/>
          <w:color w:val="000000" w:themeColor="text1"/>
        </w:rPr>
        <w:t>sufficiently advanced computer</w:t>
      </w:r>
      <w:r w:rsidRPr="00F60172">
        <w:rPr>
          <w:rFonts w:asciiTheme="minorHAnsi" w:hAnsiTheme="minorHAnsi" w:cstheme="minorHAnsi"/>
          <w:color w:val="000000" w:themeColor="text1"/>
          <w:sz w:val="14"/>
        </w:rPr>
        <w:t xml:space="preserve">. Either way we would no longer be living in a physical world. In </w:t>
      </w:r>
      <w:proofErr w:type="gramStart"/>
      <w:r w:rsidRPr="00F60172">
        <w:rPr>
          <w:rFonts w:asciiTheme="minorHAnsi" w:hAnsiTheme="minorHAnsi" w:cstheme="minorHAnsi"/>
          <w:color w:val="000000" w:themeColor="text1"/>
          <w:sz w:val="14"/>
        </w:rPr>
        <w:t>fact</w:t>
      </w:r>
      <w:proofErr w:type="gramEnd"/>
      <w:r w:rsidRPr="00F60172">
        <w:rPr>
          <w:rFonts w:asciiTheme="minorHAnsi" w:hAnsiTheme="minorHAnsi" w:cstheme="minorHAnsi"/>
          <w:color w:val="000000" w:themeColor="text1"/>
          <w:sz w:val="14"/>
        </w:rPr>
        <w:t xml:space="preserve"> we may already be living in a computer simulation. The Oxford philosopher and futurist Nick Bostrom argues that advanced civilizations may have created computer simulations containing individuals with artificial intelligence and, if they have, we might unknowingly be in such a simulation. Bostrom concludes that one of the following must be the case: civilizations never have the technology to run simulations; they have the technology but decided not to use it; or we almost certainly live in a simulation. If we don’t like the idea of being immortal in a virtual reality—or </w:t>
      </w:r>
      <w:proofErr w:type="gramStart"/>
      <w:r w:rsidRPr="00F60172">
        <w:rPr>
          <w:rFonts w:asciiTheme="minorHAnsi" w:hAnsiTheme="minorHAnsi" w:cstheme="minorHAnsi"/>
          <w:color w:val="000000" w:themeColor="text1"/>
          <w:sz w:val="14"/>
        </w:rPr>
        <w:t>we don’t like</w:t>
      </w:r>
      <w:proofErr w:type="gramEnd"/>
      <w:r w:rsidRPr="00F60172">
        <w:rPr>
          <w:rFonts w:asciiTheme="minorHAnsi" w:hAnsiTheme="minorHAnsi" w:cstheme="minorHAnsi"/>
          <w:color w:val="000000" w:themeColor="text1"/>
          <w:sz w:val="14"/>
        </w:rPr>
        <w:t xml:space="preserve"> the idea that we may already be in one—</w:t>
      </w:r>
      <w:r w:rsidRPr="00F60172">
        <w:rPr>
          <w:rStyle w:val="StyleUnderline"/>
          <w:rFonts w:asciiTheme="minorHAnsi" w:hAnsiTheme="minorHAnsi" w:cstheme="minorHAnsi"/>
          <w:color w:val="000000" w:themeColor="text1"/>
        </w:rPr>
        <w:t xml:space="preserve">we could upload our brain to a </w:t>
      </w:r>
      <w:r w:rsidRPr="00F60172">
        <w:rPr>
          <w:rStyle w:val="Emphasis"/>
          <w:rFonts w:asciiTheme="minorHAnsi" w:hAnsiTheme="minorHAnsi" w:cstheme="minorHAnsi"/>
          <w:color w:val="000000" w:themeColor="text1"/>
        </w:rPr>
        <w:t>genetically engineered body</w:t>
      </w:r>
      <w:r w:rsidRPr="00F60172">
        <w:rPr>
          <w:rStyle w:val="StyleUnderline"/>
          <w:rFonts w:asciiTheme="minorHAnsi" w:hAnsiTheme="minorHAnsi" w:cstheme="minorHAnsi"/>
          <w:color w:val="000000" w:themeColor="text1"/>
        </w:rPr>
        <w:t xml:space="preserve"> if we like the feel of flesh</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or to a robotic body if we like the feel of silicon or whatever materials comprised the robotic body</w:t>
      </w:r>
      <w:r w:rsidRPr="00F60172">
        <w:rPr>
          <w:rFonts w:asciiTheme="minorHAnsi" w:hAnsiTheme="minorHAnsi" w:cstheme="minorHAnsi"/>
          <w:color w:val="000000" w:themeColor="text1"/>
          <w:sz w:val="14"/>
        </w:rPr>
        <w:t xml:space="preserve">. Along these lines MIT’s Rodney Brooks envisions the merger of human flesh and machines, whereby humans slowly incorporate technology into their bodies, thus becoming more machine-like and indestructible. </w:t>
      </w:r>
      <w:proofErr w:type="gramStart"/>
      <w:r w:rsidRPr="00F60172">
        <w:rPr>
          <w:rFonts w:asciiTheme="minorHAnsi" w:hAnsiTheme="minorHAnsi" w:cstheme="minorHAnsi"/>
          <w:color w:val="000000" w:themeColor="text1"/>
          <w:sz w:val="14"/>
        </w:rPr>
        <w:t>So</w:t>
      </w:r>
      <w:proofErr w:type="gramEnd"/>
      <w:r w:rsidRPr="00F60172">
        <w:rPr>
          <w:rFonts w:asciiTheme="minorHAnsi" w:hAnsiTheme="minorHAnsi" w:cstheme="minorHAnsi"/>
          <w:color w:val="000000" w:themeColor="text1"/>
          <w:sz w:val="14"/>
        </w:rPr>
        <w:t xml:space="preserve"> a cyborg future may await us. An evolutionary perspective underlies all these speculative scenarios. Once we embrace that perspective, it is easy to imagine that our descendants will resemble us about as much as we do the amino acids from which we sprang. </w:t>
      </w:r>
      <w:r w:rsidRPr="00F60172">
        <w:rPr>
          <w:rStyle w:val="StyleUnderline"/>
          <w:rFonts w:asciiTheme="minorHAnsi" w:hAnsiTheme="minorHAnsi" w:cstheme="minorHAnsi"/>
          <w:color w:val="000000" w:themeColor="text1"/>
          <w:highlight w:val="yellow"/>
        </w:rPr>
        <w:t xml:space="preserve">Our knowledge is </w:t>
      </w:r>
      <w:r w:rsidRPr="00F60172">
        <w:rPr>
          <w:rStyle w:val="Emphasis"/>
          <w:rFonts w:asciiTheme="minorHAnsi" w:hAnsiTheme="minorHAnsi" w:cstheme="minorHAnsi"/>
          <w:color w:val="000000" w:themeColor="text1"/>
          <w:highlight w:val="yellow"/>
        </w:rPr>
        <w:t>growing exponentially</w:t>
      </w:r>
      <w:r w:rsidRPr="00F60172">
        <w:rPr>
          <w:rStyle w:val="StyleUnderline"/>
          <w:rFonts w:asciiTheme="minorHAnsi" w:hAnsiTheme="minorHAnsi" w:cstheme="minorHAnsi"/>
          <w:color w:val="000000" w:themeColor="text1"/>
        </w:rPr>
        <w:t xml:space="preserve"> </w:t>
      </w:r>
      <w:proofErr w:type="gramStart"/>
      <w:r w:rsidRPr="00F60172">
        <w:rPr>
          <w:rStyle w:val="StyleUnderline"/>
          <w:rFonts w:asciiTheme="minorHAnsi" w:hAnsiTheme="minorHAnsi" w:cstheme="minorHAnsi"/>
          <w:color w:val="000000" w:themeColor="text1"/>
        </w:rPr>
        <w:t>and,</w:t>
      </w:r>
      <w:proofErr w:type="gramEnd"/>
      <w:r w:rsidRPr="00F60172">
        <w:rPr>
          <w:rStyle w:val="StyleUnderline"/>
          <w:rFonts w:asciiTheme="minorHAnsi" w:hAnsiTheme="minorHAnsi" w:cstheme="minorHAnsi"/>
          <w:color w:val="000000" w:themeColor="text1"/>
        </w:rPr>
        <w:t xml:space="preserve"> given eons of time for </w:t>
      </w:r>
      <w:r w:rsidRPr="00F60172">
        <w:rPr>
          <w:rStyle w:val="Emphasis"/>
          <w:rFonts w:asciiTheme="minorHAnsi" w:hAnsiTheme="minorHAnsi" w:cstheme="minorHAnsi"/>
          <w:color w:val="000000" w:themeColor="text1"/>
        </w:rPr>
        <w:t>future innovation</w:t>
      </w:r>
      <w:r w:rsidRPr="00F60172">
        <w:rPr>
          <w:rStyle w:val="StyleUnderline"/>
          <w:rFonts w:asciiTheme="minorHAnsi" w:hAnsiTheme="minorHAnsi" w:cstheme="minorHAnsi"/>
          <w:color w:val="000000" w:themeColor="text1"/>
        </w:rPr>
        <w:t xml:space="preserve">, it is </w:t>
      </w:r>
      <w:r w:rsidRPr="00F60172">
        <w:rPr>
          <w:rStyle w:val="Emphasis"/>
          <w:rFonts w:asciiTheme="minorHAnsi" w:hAnsiTheme="minorHAnsi" w:cstheme="minorHAnsi"/>
          <w:color w:val="000000" w:themeColor="text1"/>
        </w:rPr>
        <w:t>easy</w:t>
      </w:r>
      <w:r w:rsidRPr="00F60172">
        <w:rPr>
          <w:rStyle w:val="StyleUnderline"/>
          <w:rFonts w:asciiTheme="minorHAnsi" w:hAnsiTheme="minorHAnsi" w:cstheme="minorHAnsi"/>
          <w:color w:val="000000" w:themeColor="text1"/>
        </w:rPr>
        <w:t xml:space="preserve"> to envisage that </w:t>
      </w:r>
      <w:r w:rsidRPr="00F60172">
        <w:rPr>
          <w:rStyle w:val="StyleUnderline"/>
          <w:rFonts w:asciiTheme="minorHAnsi" w:hAnsiTheme="minorHAnsi" w:cstheme="minorHAnsi"/>
          <w:color w:val="000000" w:themeColor="text1"/>
          <w:highlight w:val="yellow"/>
        </w:rPr>
        <w:t xml:space="preserve">humans will </w:t>
      </w:r>
      <w:r w:rsidRPr="00F60172">
        <w:rPr>
          <w:rStyle w:val="Emphasis"/>
          <w:rFonts w:asciiTheme="minorHAnsi" w:hAnsiTheme="minorHAnsi" w:cstheme="minorHAnsi"/>
          <w:color w:val="000000" w:themeColor="text1"/>
          <w:highlight w:val="yellow"/>
        </w:rPr>
        <w:t>defeat death</w:t>
      </w:r>
      <w:r w:rsidRPr="00F60172">
        <w:rPr>
          <w:rStyle w:val="Emphasis"/>
          <w:rFonts w:asciiTheme="minorHAnsi" w:hAnsiTheme="minorHAnsi" w:cstheme="minorHAnsi"/>
          <w:color w:val="000000" w:themeColor="text1"/>
        </w:rPr>
        <w:t xml:space="preserve"> and evolve in unimaginable ways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Remember that our evolution is no longer moved by the painstakingly slow process of </w:t>
      </w:r>
      <w:r w:rsidRPr="00F60172">
        <w:rPr>
          <w:rStyle w:val="Emphasis"/>
          <w:rFonts w:asciiTheme="minorHAnsi" w:hAnsiTheme="minorHAnsi" w:cstheme="minorHAnsi"/>
          <w:color w:val="000000" w:themeColor="text1"/>
        </w:rPr>
        <w:t>Darwinian</w:t>
      </w:r>
      <w:r w:rsidRPr="00F60172">
        <w:rPr>
          <w:rStyle w:val="StyleUnderline"/>
          <w:rFonts w:asciiTheme="minorHAnsi" w:hAnsiTheme="minorHAnsi" w:cstheme="minorHAnsi"/>
          <w:color w:val="000000" w:themeColor="text1"/>
        </w:rPr>
        <w:t xml:space="preserve"> evolution</w:t>
      </w:r>
      <w:r w:rsidRPr="00F60172">
        <w:rPr>
          <w:rFonts w:asciiTheme="minorHAnsi" w:hAnsiTheme="minorHAnsi" w:cstheme="minorHAnsi"/>
          <w:color w:val="000000" w:themeColor="text1"/>
          <w:sz w:val="14"/>
        </w:rPr>
        <w:t>—where bodies exchange information through genes—</w:t>
      </w:r>
      <w:r w:rsidRPr="00F60172">
        <w:rPr>
          <w:rStyle w:val="StyleUnderline"/>
          <w:rFonts w:asciiTheme="minorHAnsi" w:hAnsiTheme="minorHAnsi" w:cstheme="minorHAnsi"/>
          <w:color w:val="000000" w:themeColor="text1"/>
        </w:rPr>
        <w:t xml:space="preserve">but by </w:t>
      </w:r>
      <w:r w:rsidRPr="00F60172">
        <w:rPr>
          <w:rStyle w:val="Emphasis"/>
          <w:rFonts w:asciiTheme="minorHAnsi" w:hAnsiTheme="minorHAnsi" w:cstheme="minorHAnsi"/>
          <w:color w:val="000000" w:themeColor="text1"/>
        </w:rPr>
        <w:t>cultural</w:t>
      </w:r>
      <w:r w:rsidRPr="00F60172">
        <w:rPr>
          <w:rStyle w:val="StyleUnderline"/>
          <w:rFonts w:asciiTheme="minorHAnsi" w:hAnsiTheme="minorHAnsi" w:cstheme="minorHAnsi"/>
          <w:color w:val="000000" w:themeColor="text1"/>
        </w:rPr>
        <w:t xml:space="preserve"> evolution</w:t>
      </w:r>
      <w:r w:rsidRPr="00F60172">
        <w:rPr>
          <w:rFonts w:asciiTheme="minorHAnsi" w:hAnsiTheme="minorHAnsi" w:cstheme="minorHAnsi"/>
          <w:color w:val="000000" w:themeColor="text1"/>
          <w:sz w:val="14"/>
        </w:rPr>
        <w:t>—</w:t>
      </w:r>
      <w:proofErr w:type="gramStart"/>
      <w:r w:rsidRPr="00F60172">
        <w:rPr>
          <w:rStyle w:val="StyleUnderline"/>
          <w:rFonts w:asciiTheme="minorHAnsi" w:hAnsiTheme="minorHAnsi" w:cstheme="minorHAnsi"/>
          <w:color w:val="000000" w:themeColor="text1"/>
        </w:rPr>
        <w:t>where</w:t>
      </w:r>
      <w:proofErr w:type="gramEnd"/>
      <w:r w:rsidRPr="00F60172">
        <w:rPr>
          <w:rStyle w:val="StyleUnderline"/>
          <w:rFonts w:asciiTheme="minorHAnsi" w:hAnsiTheme="minorHAnsi" w:cstheme="minorHAnsi"/>
          <w:color w:val="000000" w:themeColor="text1"/>
        </w:rPr>
        <w:t xml:space="preserve"> brains exchange information through memes</w:t>
      </w:r>
      <w:r w:rsidRPr="00F60172">
        <w:rPr>
          <w:rFonts w:asciiTheme="minorHAnsi" w:hAnsiTheme="minorHAnsi" w:cstheme="minorHAnsi"/>
          <w:color w:val="000000" w:themeColor="text1"/>
          <w:sz w:val="14"/>
        </w:rPr>
        <w:t xml:space="preserve">. The most prominent feature of cultural evolution is the exponentially increasing pace of technological evolution—an </w:t>
      </w:r>
      <w:r w:rsidRPr="00F60172">
        <w:rPr>
          <w:rStyle w:val="StyleUnderline"/>
          <w:rFonts w:asciiTheme="minorHAnsi" w:hAnsiTheme="minorHAnsi" w:cstheme="minorHAnsi"/>
          <w:color w:val="000000" w:themeColor="text1"/>
          <w:highlight w:val="yellow"/>
        </w:rPr>
        <w:t>evolution</w:t>
      </w:r>
      <w:r w:rsidRPr="00F60172">
        <w:rPr>
          <w:rFonts w:asciiTheme="minorHAnsi" w:hAnsiTheme="minorHAnsi" w:cstheme="minorHAnsi"/>
          <w:color w:val="000000" w:themeColor="text1"/>
          <w:sz w:val="14"/>
        </w:rPr>
        <w:t xml:space="preserve"> that </w:t>
      </w:r>
      <w:r w:rsidRPr="00F60172">
        <w:rPr>
          <w:rStyle w:val="StyleUnderline"/>
          <w:rFonts w:asciiTheme="minorHAnsi" w:hAnsiTheme="minorHAnsi" w:cstheme="minorHAnsi"/>
          <w:color w:val="000000" w:themeColor="text1"/>
          <w:highlight w:val="yellow"/>
        </w:rPr>
        <w:t xml:space="preserve">may soon culminate in a </w:t>
      </w:r>
      <w:r w:rsidRPr="00F60172">
        <w:rPr>
          <w:rStyle w:val="Emphasis"/>
          <w:rFonts w:asciiTheme="minorHAnsi" w:hAnsiTheme="minorHAnsi" w:cstheme="minorHAnsi"/>
          <w:color w:val="000000" w:themeColor="text1"/>
          <w:highlight w:val="yellow"/>
        </w:rPr>
        <w:t>tech</w:t>
      </w:r>
      <w:r w:rsidRPr="00F60172">
        <w:rPr>
          <w:rStyle w:val="Emphasis"/>
          <w:rFonts w:asciiTheme="minorHAnsi" w:hAnsiTheme="minorHAnsi" w:cstheme="minorHAnsi"/>
          <w:color w:val="000000" w:themeColor="text1"/>
        </w:rPr>
        <w:t xml:space="preserve">nological </w:t>
      </w:r>
      <w:r w:rsidRPr="00F60172">
        <w:rPr>
          <w:rStyle w:val="Emphasis"/>
          <w:rFonts w:asciiTheme="minorHAnsi" w:hAnsiTheme="minorHAnsi" w:cstheme="minorHAnsi"/>
          <w:color w:val="000000" w:themeColor="text1"/>
          <w:highlight w:val="yellow"/>
        </w:rPr>
        <w:t>singularity</w:t>
      </w:r>
      <w:r w:rsidRPr="00F60172">
        <w:rPr>
          <w:rFonts w:asciiTheme="minorHAnsi" w:hAnsiTheme="minorHAnsi" w:cstheme="minorHAnsi"/>
          <w:color w:val="000000" w:themeColor="text1"/>
          <w:sz w:val="14"/>
        </w:rPr>
        <w:t xml:space="preserve">. The </w:t>
      </w:r>
      <w:r w:rsidRPr="00F60172">
        <w:rPr>
          <w:rStyle w:val="StyleUnderline"/>
          <w:rFonts w:asciiTheme="minorHAnsi" w:hAnsiTheme="minorHAnsi" w:cstheme="minorHAnsi"/>
          <w:color w:val="000000" w:themeColor="text1"/>
        </w:rPr>
        <w:t>technological singularity</w:t>
      </w:r>
      <w:r w:rsidRPr="00F60172">
        <w:rPr>
          <w:rFonts w:asciiTheme="minorHAnsi" w:hAnsiTheme="minorHAnsi" w:cstheme="minorHAnsi"/>
          <w:color w:val="000000" w:themeColor="text1"/>
          <w:sz w:val="14"/>
        </w:rPr>
        <w:t xml:space="preserve">, an idea first proposed by the mathematician </w:t>
      </w:r>
      <w:proofErr w:type="spellStart"/>
      <w:r w:rsidRPr="00F60172">
        <w:rPr>
          <w:rFonts w:asciiTheme="minorHAnsi" w:hAnsiTheme="minorHAnsi" w:cstheme="minorHAnsi"/>
          <w:color w:val="000000" w:themeColor="text1"/>
          <w:sz w:val="14"/>
        </w:rPr>
        <w:t>Vernor</w:t>
      </w:r>
      <w:proofErr w:type="spellEnd"/>
      <w:r w:rsidRPr="00F60172">
        <w:rPr>
          <w:rFonts w:asciiTheme="minorHAnsi" w:hAnsiTheme="minorHAnsi" w:cstheme="minorHAnsi"/>
          <w:color w:val="000000" w:themeColor="text1"/>
          <w:sz w:val="14"/>
        </w:rPr>
        <w:t xml:space="preserve"> </w:t>
      </w:r>
      <w:proofErr w:type="spellStart"/>
      <w:r w:rsidRPr="00F60172">
        <w:rPr>
          <w:rFonts w:asciiTheme="minorHAnsi" w:hAnsiTheme="minorHAnsi" w:cstheme="minorHAnsi"/>
          <w:color w:val="000000" w:themeColor="text1"/>
          <w:sz w:val="14"/>
        </w:rPr>
        <w:t>Vinge</w:t>
      </w:r>
      <w:proofErr w:type="spellEnd"/>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refers to the hypothetical future emergence of greater than human intelligence.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Since</w:t>
      </w:r>
      <w:r w:rsidRPr="00F60172">
        <w:rPr>
          <w:rFonts w:asciiTheme="minorHAnsi" w:hAnsiTheme="minorHAnsi" w:cstheme="minorHAnsi"/>
          <w:color w:val="000000" w:themeColor="text1"/>
          <w:sz w:val="14"/>
        </w:rPr>
        <w:t xml:space="preserve"> the </w:t>
      </w:r>
      <w:r w:rsidRPr="00F60172">
        <w:rPr>
          <w:rStyle w:val="StyleUnderline"/>
          <w:rFonts w:asciiTheme="minorHAnsi" w:hAnsiTheme="minorHAnsi" w:cstheme="minorHAnsi"/>
          <w:color w:val="000000" w:themeColor="text1"/>
        </w:rPr>
        <w:t xml:space="preserve">capabilities of such intelligences are </w:t>
      </w:r>
      <w:r w:rsidRPr="00F60172">
        <w:rPr>
          <w:rStyle w:val="Emphasis"/>
          <w:rFonts w:asciiTheme="minorHAnsi" w:hAnsiTheme="minorHAnsi" w:cstheme="minorHAnsi"/>
          <w:color w:val="000000" w:themeColor="text1"/>
        </w:rPr>
        <w:t>difficult for our minds to comprehend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the singularity is seen as an </w:t>
      </w:r>
      <w:r w:rsidRPr="00F60172">
        <w:rPr>
          <w:rStyle w:val="Emphasis"/>
          <w:rFonts w:asciiTheme="minorHAnsi" w:hAnsiTheme="minorHAnsi" w:cstheme="minorHAnsi"/>
          <w:color w:val="000000" w:themeColor="text1"/>
        </w:rPr>
        <w:t>event horizon</w:t>
      </w:r>
      <w:r w:rsidRPr="00F60172">
        <w:rPr>
          <w:rStyle w:val="StyleUnderline"/>
          <w:rFonts w:asciiTheme="minorHAnsi" w:hAnsiTheme="minorHAnsi" w:cstheme="minorHAnsi"/>
          <w:color w:val="000000" w:themeColor="text1"/>
        </w:rPr>
        <w:t xml:space="preserve"> beyond which the future becomes </w:t>
      </w:r>
      <w:r w:rsidRPr="00F60172">
        <w:rPr>
          <w:rStyle w:val="Emphasis"/>
          <w:rFonts w:asciiTheme="minorHAnsi" w:hAnsiTheme="minorHAnsi" w:cstheme="minorHAnsi"/>
          <w:color w:val="000000" w:themeColor="text1"/>
        </w:rPr>
        <w:t>impossible to understand or predict</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Nevertheless, we may surmise that this intelligence explosion will lead to </w:t>
      </w:r>
      <w:r w:rsidRPr="00F60172">
        <w:rPr>
          <w:rStyle w:val="Emphasis"/>
          <w:rFonts w:asciiTheme="minorHAnsi" w:hAnsiTheme="minorHAnsi" w:cstheme="minorHAnsi"/>
          <w:color w:val="000000" w:themeColor="text1"/>
        </w:rPr>
        <w:t xml:space="preserve">increasingly powerful minds that will solve the problem of death. But why conquer death? </w:t>
      </w:r>
      <w:r w:rsidRPr="00F60172">
        <w:rPr>
          <w:rStyle w:val="Emphasis"/>
          <w:rFonts w:asciiTheme="minorHAnsi" w:hAnsiTheme="minorHAnsi" w:cstheme="minorHAnsi"/>
          <w:color w:val="000000" w:themeColor="text1"/>
          <w:highlight w:val="yellow"/>
        </w:rPr>
        <w:t>Why is death bad?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It is </w:t>
      </w:r>
      <w:r w:rsidRPr="00F60172">
        <w:rPr>
          <w:rStyle w:val="Emphasis"/>
          <w:rFonts w:asciiTheme="minorHAnsi" w:hAnsiTheme="minorHAnsi" w:cstheme="minorHAnsi"/>
          <w:color w:val="000000" w:themeColor="text1"/>
        </w:rPr>
        <w:t>bad</w:t>
      </w:r>
      <w:r w:rsidRPr="00F60172">
        <w:rPr>
          <w:rStyle w:val="StyleUnderline"/>
          <w:rFonts w:asciiTheme="minorHAnsi" w:hAnsiTheme="minorHAnsi" w:cstheme="minorHAnsi"/>
          <w:color w:val="000000" w:themeColor="text1"/>
        </w:rPr>
        <w:t xml:space="preserve"> because </w:t>
      </w:r>
      <w:r w:rsidRPr="00F60172">
        <w:rPr>
          <w:rStyle w:val="StyleUnderline"/>
          <w:rFonts w:asciiTheme="minorHAnsi" w:hAnsiTheme="minorHAnsi" w:cstheme="minorHAnsi"/>
          <w:color w:val="000000" w:themeColor="text1"/>
          <w:highlight w:val="yellow"/>
        </w:rPr>
        <w:t>it ends something which</w:t>
      </w:r>
      <w:r w:rsidRPr="00F60172">
        <w:rPr>
          <w:rStyle w:val="StyleUnderline"/>
          <w:rFonts w:asciiTheme="minorHAnsi" w:hAnsiTheme="minorHAnsi" w:cstheme="minorHAnsi"/>
          <w:color w:val="000000" w:themeColor="text1"/>
        </w:rPr>
        <w:t xml:space="preserve"> at its best </w:t>
      </w:r>
      <w:r w:rsidRPr="00F60172">
        <w:rPr>
          <w:rStyle w:val="StyleUnderline"/>
          <w:rFonts w:asciiTheme="minorHAnsi" w:hAnsiTheme="minorHAnsi" w:cstheme="minorHAnsi"/>
          <w:color w:val="000000" w:themeColor="text1"/>
          <w:highlight w:val="yellow"/>
        </w:rPr>
        <w:t xml:space="preserve">is </w:t>
      </w:r>
      <w:r w:rsidRPr="00F60172">
        <w:rPr>
          <w:rStyle w:val="Emphasis"/>
          <w:rFonts w:asciiTheme="minorHAnsi" w:hAnsiTheme="minorHAnsi" w:cstheme="minorHAnsi"/>
          <w:color w:val="000000" w:themeColor="text1"/>
          <w:highlight w:val="yellow"/>
        </w:rPr>
        <w:t>good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w:t>
      </w:r>
      <w:r w:rsidRPr="00F60172">
        <w:rPr>
          <w:rStyle w:val="StyleUnderline"/>
          <w:rFonts w:asciiTheme="minorHAnsi" w:hAnsiTheme="minorHAnsi" w:cstheme="minorHAnsi"/>
          <w:color w:val="000000" w:themeColor="text1"/>
          <w:highlight w:val="yellow"/>
        </w:rPr>
        <w:t xml:space="preserve">it puts an end to our </w:t>
      </w:r>
      <w:r w:rsidRPr="00F60172">
        <w:rPr>
          <w:rStyle w:val="Emphasis"/>
          <w:rFonts w:asciiTheme="minorHAnsi" w:hAnsiTheme="minorHAnsi" w:cstheme="minorHAnsi"/>
          <w:color w:val="000000" w:themeColor="text1"/>
          <w:highlight w:val="yellow"/>
        </w:rPr>
        <w:t>projects</w:t>
      </w:r>
      <w:r w:rsidRPr="00F60172">
        <w:rPr>
          <w:rStyle w:val="StyleUnderline"/>
          <w:rFonts w:asciiTheme="minorHAnsi" w:hAnsiTheme="minorHAnsi" w:cstheme="minorHAnsi"/>
          <w:color w:val="000000" w:themeColor="text1"/>
        </w:rPr>
        <w:t xml:space="preserve">; because </w:t>
      </w:r>
      <w:r w:rsidRPr="00F60172">
        <w:rPr>
          <w:rStyle w:val="StyleUnderline"/>
          <w:rFonts w:asciiTheme="minorHAnsi" w:hAnsiTheme="minorHAnsi" w:cstheme="minorHAnsi"/>
          <w:color w:val="000000" w:themeColor="text1"/>
          <w:highlight w:val="yellow"/>
        </w:rPr>
        <w:t xml:space="preserve">the </w:t>
      </w:r>
      <w:r w:rsidRPr="00F60172">
        <w:rPr>
          <w:rStyle w:val="Emphasis"/>
          <w:rFonts w:asciiTheme="minorHAnsi" w:hAnsiTheme="minorHAnsi" w:cstheme="minorHAnsi"/>
          <w:color w:val="000000" w:themeColor="text1"/>
          <w:highlight w:val="yellow"/>
        </w:rPr>
        <w:t>wisdom</w:t>
      </w:r>
      <w:r w:rsidRPr="00F60172">
        <w:rPr>
          <w:rStyle w:val="StyleUnderline"/>
          <w:rFonts w:asciiTheme="minorHAnsi" w:hAnsiTheme="minorHAnsi" w:cstheme="minorHAnsi"/>
          <w:color w:val="000000" w:themeColor="text1"/>
          <w:highlight w:val="yellow"/>
        </w:rPr>
        <w:t xml:space="preserve"> and </w:t>
      </w:r>
      <w:r w:rsidRPr="00F60172">
        <w:rPr>
          <w:rStyle w:val="Emphasis"/>
          <w:rFonts w:asciiTheme="minorHAnsi" w:hAnsiTheme="minorHAnsi" w:cstheme="minorHAnsi"/>
          <w:color w:val="000000" w:themeColor="text1"/>
          <w:highlight w:val="yellow"/>
        </w:rPr>
        <w:t>knowledge</w:t>
      </w:r>
      <w:r w:rsidRPr="00F60172">
        <w:rPr>
          <w:rStyle w:val="StyleUnderline"/>
          <w:rFonts w:asciiTheme="minorHAnsi" w:hAnsiTheme="minorHAnsi" w:cstheme="minorHAnsi"/>
          <w:color w:val="000000" w:themeColor="text1"/>
          <w:highlight w:val="yellow"/>
        </w:rPr>
        <w:t xml:space="preserve"> of a person is lost</w:t>
      </w:r>
      <w:r w:rsidRPr="00F60172">
        <w:rPr>
          <w:rStyle w:val="StyleUnderline"/>
          <w:rFonts w:asciiTheme="minorHAnsi" w:hAnsiTheme="minorHAnsi" w:cstheme="minorHAnsi"/>
          <w:color w:val="000000" w:themeColor="text1"/>
        </w:rPr>
        <w:t xml:space="preserve"> at death</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 xml:space="preserve">because it </w:t>
      </w:r>
      <w:r w:rsidRPr="00F60172">
        <w:rPr>
          <w:rStyle w:val="Emphasis"/>
          <w:rFonts w:asciiTheme="minorHAnsi" w:hAnsiTheme="minorHAnsi" w:cstheme="minorHAnsi"/>
          <w:color w:val="000000" w:themeColor="text1"/>
          <w:highlight w:val="yellow"/>
        </w:rPr>
        <w:t>harms the living</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because </w:t>
      </w:r>
      <w:r w:rsidRPr="00F60172">
        <w:rPr>
          <w:rStyle w:val="StyleUnderline"/>
          <w:rFonts w:asciiTheme="minorHAnsi" w:hAnsiTheme="minorHAnsi" w:cstheme="minorHAnsi"/>
          <w:color w:val="000000" w:themeColor="text1"/>
          <w:highlight w:val="yellow"/>
        </w:rPr>
        <w:t xml:space="preserve">it causes </w:t>
      </w:r>
      <w:r w:rsidRPr="00F60172">
        <w:rPr>
          <w:rStyle w:val="Emphasis"/>
          <w:rFonts w:asciiTheme="minorHAnsi" w:hAnsiTheme="minorHAnsi" w:cstheme="minorHAnsi"/>
          <w:color w:val="000000" w:themeColor="text1"/>
          <w:highlight w:val="yellow"/>
        </w:rPr>
        <w:t>apathy about the future</w:t>
      </w:r>
      <w:r w:rsidRPr="00F60172">
        <w:rPr>
          <w:rStyle w:val="StyleUnderline"/>
          <w:rFonts w:asciiTheme="minorHAnsi" w:hAnsiTheme="minorHAnsi" w:cstheme="minorHAnsi"/>
          <w:color w:val="000000" w:themeColor="text1"/>
        </w:rPr>
        <w:t xml:space="preserve"> beyond our short life-span</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 xml:space="preserve">because </w:t>
      </w:r>
      <w:r w:rsidRPr="00F60172">
        <w:rPr>
          <w:rStyle w:val="Emphasis"/>
          <w:rFonts w:asciiTheme="minorHAnsi" w:hAnsiTheme="minorHAnsi" w:cstheme="minorHAnsi"/>
          <w:color w:val="000000" w:themeColor="text1"/>
          <w:highlight w:val="yellow"/>
        </w:rPr>
        <w:t>it renders</w:t>
      </w:r>
      <w:r w:rsidRPr="00F60172">
        <w:rPr>
          <w:rStyle w:val="Emphasis"/>
          <w:rFonts w:asciiTheme="minorHAnsi" w:hAnsiTheme="minorHAnsi" w:cstheme="minorHAnsi"/>
          <w:color w:val="000000" w:themeColor="text1"/>
        </w:rPr>
        <w:t xml:space="preserve"> fully </w:t>
      </w:r>
      <w:r w:rsidRPr="00F60172">
        <w:rPr>
          <w:rStyle w:val="Emphasis"/>
          <w:rFonts w:asciiTheme="minorHAnsi" w:hAnsiTheme="minorHAnsi" w:cstheme="minorHAnsi"/>
          <w:color w:val="000000" w:themeColor="text1"/>
          <w:highlight w:val="yellow"/>
        </w:rPr>
        <w:lastRenderedPageBreak/>
        <w:t>meaningful lives impossible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and because we know that </w:t>
      </w:r>
      <w:r w:rsidRPr="00F60172">
        <w:rPr>
          <w:rStyle w:val="Emphasis"/>
          <w:rFonts w:asciiTheme="minorHAnsi" w:hAnsiTheme="minorHAnsi" w:cstheme="minorHAnsi"/>
          <w:color w:val="000000" w:themeColor="text1"/>
        </w:rPr>
        <w:t>if we had the choice</w:t>
      </w:r>
      <w:r w:rsidRPr="00F60172">
        <w:rPr>
          <w:rStyle w:val="StyleUnderline"/>
          <w:rFonts w:asciiTheme="minorHAnsi" w:hAnsiTheme="minorHAnsi" w:cstheme="minorHAnsi"/>
          <w:color w:val="000000" w:themeColor="text1"/>
        </w:rPr>
        <w:t xml:space="preserve">, and if our lives were going well, </w:t>
      </w:r>
      <w:r w:rsidRPr="00F60172">
        <w:rPr>
          <w:rStyle w:val="Emphasis"/>
          <w:rFonts w:asciiTheme="minorHAnsi" w:hAnsiTheme="minorHAnsi" w:cstheme="minorHAnsi"/>
          <w:color w:val="000000" w:themeColor="text1"/>
        </w:rPr>
        <w:t>we would choose to live on. That death is generally bad</w:t>
      </w:r>
      <w:r w:rsidRPr="00F60172">
        <w:rPr>
          <w:rFonts w:asciiTheme="minorHAnsi" w:hAnsiTheme="minorHAnsi" w:cstheme="minorHAnsi"/>
          <w:color w:val="000000" w:themeColor="text1"/>
          <w:sz w:val="14"/>
        </w:rPr>
        <w:t>—especially for the physically and intellectually vigorous—</w:t>
      </w:r>
      <w:r w:rsidRPr="00F60172">
        <w:rPr>
          <w:rStyle w:val="Emphasis"/>
          <w:rFonts w:asciiTheme="minorHAnsi" w:hAnsiTheme="minorHAnsi" w:cstheme="minorHAnsi"/>
          <w:color w:val="000000" w:themeColor="text1"/>
        </w:rPr>
        <w:t>is</w:t>
      </w:r>
      <w:r w:rsidRPr="00F60172">
        <w:rPr>
          <w:rFonts w:asciiTheme="minorHAnsi" w:hAnsiTheme="minorHAnsi" w:cstheme="minorHAnsi"/>
          <w:color w:val="000000" w:themeColor="text1"/>
          <w:sz w:val="14"/>
        </w:rPr>
        <w:t xml:space="preserve"> nearly </w:t>
      </w:r>
      <w:r w:rsidRPr="00F60172">
        <w:rPr>
          <w:rStyle w:val="Emphasis"/>
          <w:rFonts w:asciiTheme="minorHAnsi" w:hAnsiTheme="minorHAnsi" w:cstheme="minorHAnsi"/>
          <w:color w:val="000000" w:themeColor="text1"/>
        </w:rPr>
        <w:t xml:space="preserve">self-evident. </w:t>
      </w:r>
      <w:r w:rsidRPr="00F60172">
        <w:rPr>
          <w:rFonts w:asciiTheme="minorHAnsi" w:hAnsiTheme="minorHAnsi" w:cstheme="minorHAnsi"/>
          <w:color w:val="000000" w:themeColor="text1"/>
          <w:sz w:val="14"/>
        </w:rPr>
        <w:t xml:space="preserve">Yes, there are indeed fates worse than death, and in some </w:t>
      </w:r>
      <w:proofErr w:type="gramStart"/>
      <w:r w:rsidRPr="00F60172">
        <w:rPr>
          <w:rFonts w:asciiTheme="minorHAnsi" w:hAnsiTheme="minorHAnsi" w:cstheme="minorHAnsi"/>
          <w:color w:val="000000" w:themeColor="text1"/>
          <w:sz w:val="14"/>
        </w:rPr>
        <w:t>circumstances</w:t>
      </w:r>
      <w:proofErr w:type="gramEnd"/>
      <w:r w:rsidRPr="00F60172">
        <w:rPr>
          <w:rFonts w:asciiTheme="minorHAnsi" w:hAnsiTheme="minorHAnsi" w:cstheme="minorHAnsi"/>
          <w:color w:val="000000" w:themeColor="text1"/>
          <w:sz w:val="14"/>
        </w:rPr>
        <w:t xml:space="preserve"> death may be welcomed. </w:t>
      </w:r>
      <w:proofErr w:type="gramStart"/>
      <w:r w:rsidRPr="00F60172">
        <w:rPr>
          <w:rFonts w:asciiTheme="minorHAnsi" w:hAnsiTheme="minorHAnsi" w:cstheme="minorHAnsi"/>
          <w:color w:val="000000" w:themeColor="text1"/>
          <w:sz w:val="14"/>
        </w:rPr>
        <w:t>Nevertheless</w:t>
      </w:r>
      <w:proofErr w:type="gramEnd"/>
      <w:r w:rsidRPr="00F60172">
        <w:rPr>
          <w:rFonts w:asciiTheme="minorHAnsi" w:hAnsiTheme="minorHAnsi" w:cstheme="minorHAnsi"/>
          <w:color w:val="000000" w:themeColor="text1"/>
          <w:sz w:val="14"/>
        </w:rPr>
        <w:t xml:space="preserve"> for most of us most of the time, </w:t>
      </w:r>
      <w:r w:rsidRPr="00F60172">
        <w:rPr>
          <w:rStyle w:val="StyleUnderline"/>
          <w:rFonts w:asciiTheme="minorHAnsi" w:hAnsiTheme="minorHAnsi" w:cstheme="minorHAnsi"/>
          <w:color w:val="000000" w:themeColor="text1"/>
          <w:highlight w:val="yellow"/>
        </w:rPr>
        <w:t xml:space="preserve">death is one of the </w:t>
      </w:r>
      <w:r w:rsidRPr="00F60172">
        <w:rPr>
          <w:rStyle w:val="Emphasis"/>
          <w:rFonts w:asciiTheme="minorHAnsi" w:hAnsiTheme="minorHAnsi" w:cstheme="minorHAnsi"/>
          <w:color w:val="000000" w:themeColor="text1"/>
          <w:highlight w:val="yellow"/>
        </w:rPr>
        <w:t>worst fates that can befall us.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That is why we think that suicide and murder and starvation and cancer are bad things. That is why we cry at funerals.</w:t>
      </w:r>
    </w:p>
    <w:p w14:paraId="2E6561AB" w14:textId="77777777" w:rsidR="00942DE1" w:rsidRPr="00F60172" w:rsidRDefault="00942DE1" w:rsidP="00942DE1">
      <w:pPr>
        <w:pStyle w:val="Heading4"/>
        <w:rPr>
          <w:color w:val="000000" w:themeColor="text1"/>
        </w:rPr>
      </w:pPr>
      <w:r>
        <w:rPr>
          <w:color w:val="000000" w:themeColor="text1"/>
        </w:rPr>
        <w:t>Superintelligence solves everything – laundry list</w:t>
      </w:r>
    </w:p>
    <w:p w14:paraId="0260A0B6" w14:textId="77777777" w:rsidR="00942DE1" w:rsidRPr="00F60172" w:rsidRDefault="00942DE1" w:rsidP="00942DE1">
      <w:pPr>
        <w:rPr>
          <w:rStyle w:val="Style13ptBold"/>
          <w:color w:val="000000" w:themeColor="text1"/>
        </w:rPr>
      </w:pPr>
      <w:r w:rsidRPr="00F60172">
        <w:rPr>
          <w:rStyle w:val="Style13ptBold"/>
          <w:rFonts w:asciiTheme="minorHAnsi" w:hAnsiTheme="minorHAnsi" w:cstheme="minorHAnsi"/>
          <w:color w:val="000000" w:themeColor="text1"/>
        </w:rPr>
        <w:t>Bostrom ‘14</w:t>
      </w:r>
    </w:p>
    <w:p w14:paraId="50021373" w14:textId="77777777" w:rsidR="00942DE1" w:rsidRPr="00F60172" w:rsidRDefault="00942DE1" w:rsidP="00942DE1">
      <w:pPr>
        <w:rPr>
          <w:color w:val="000000" w:themeColor="text1"/>
          <w:sz w:val="16"/>
          <w:szCs w:val="16"/>
        </w:rPr>
      </w:pPr>
      <w:r w:rsidRPr="00F60172">
        <w:rPr>
          <w:rFonts w:asciiTheme="minorHAnsi" w:hAnsiTheme="minorHAnsi" w:cstheme="minorHAnsi"/>
          <w:color w:val="000000" w:themeColor="text1"/>
          <w:sz w:val="16"/>
          <w:szCs w:val="16"/>
        </w:rPr>
        <w:t xml:space="preserve">[Nick Bostrom; Bostrom is a Swedish philosopher at the University of Oxford known for his work on existential risk, the anthropic principle, human enhancement ethics, superintelligence risks, and the reversal test. In 2011, he founded the Oxford Martin </w:t>
      </w:r>
      <w:proofErr w:type="spellStart"/>
      <w:r w:rsidRPr="00F60172">
        <w:rPr>
          <w:rFonts w:asciiTheme="minorHAnsi" w:hAnsiTheme="minorHAnsi" w:cstheme="minorHAnsi"/>
          <w:color w:val="000000" w:themeColor="text1"/>
          <w:sz w:val="16"/>
          <w:szCs w:val="16"/>
        </w:rPr>
        <w:t>Programme</w:t>
      </w:r>
      <w:proofErr w:type="spellEnd"/>
      <w:r w:rsidRPr="00F60172">
        <w:rPr>
          <w:rFonts w:asciiTheme="minorHAnsi" w:hAnsiTheme="minorHAnsi" w:cstheme="minorHAnsi"/>
          <w:color w:val="000000" w:themeColor="text1"/>
          <w:sz w:val="16"/>
          <w:szCs w:val="16"/>
        </w:rPr>
        <w:t xml:space="preserve"> on the Impacts of Future Technology, and he is currently the founding director of the Future of Humanity Institute at Oxford University. Bostrom is the author of over 200 publications, including Superintelligence: Paths, Dangers, Strategies (2014), a New York Times bestseller and Anthropic Bias: Observation Selection Effects in Science and Philosophy (2002). In 2009 and 2015, he was included in Foreign Policy's Top 100 Global Thinkers list; 2014; “Superintelligence: Paths, Dangers, Strategies”] AL</w:t>
      </w:r>
    </w:p>
    <w:p w14:paraId="7AB0F87F" w14:textId="77777777" w:rsidR="00942DE1" w:rsidRDefault="00942DE1" w:rsidP="00942DE1">
      <w:pPr>
        <w:rPr>
          <w:rFonts w:asciiTheme="minorHAnsi" w:hAnsiTheme="minorHAnsi" w:cstheme="minorHAnsi"/>
          <w:color w:val="000000" w:themeColor="text1"/>
          <w:sz w:val="16"/>
        </w:rPr>
      </w:pPr>
      <w:r w:rsidRPr="00F60172">
        <w:rPr>
          <w:rFonts w:asciiTheme="minorHAnsi" w:hAnsiTheme="minorHAnsi" w:cstheme="minorHAnsi"/>
          <w:color w:val="000000" w:themeColor="text1"/>
          <w:sz w:val="16"/>
        </w:rPr>
        <w:t xml:space="preserve">Some technologies have an ambivalent effect on existential risks, </w:t>
      </w:r>
      <w:proofErr w:type="spellStart"/>
      <w:r w:rsidRPr="00F60172">
        <w:rPr>
          <w:rFonts w:asciiTheme="minorHAnsi" w:hAnsiTheme="minorHAnsi" w:cstheme="minorHAnsi"/>
          <w:color w:val="000000" w:themeColor="text1"/>
          <w:sz w:val="16"/>
        </w:rPr>
        <w:t>increas</w:t>
      </w:r>
      <w:proofErr w:type="spellEnd"/>
      <w:r w:rsidRPr="00F60172">
        <w:rPr>
          <w:rFonts w:asciiTheme="minorHAnsi" w:hAnsiTheme="minorHAnsi" w:cstheme="minorHAnsi"/>
          <w:color w:val="000000" w:themeColor="text1"/>
          <w:sz w:val="16"/>
        </w:rPr>
        <w:t xml:space="preserve">- </w:t>
      </w:r>
      <w:proofErr w:type="spellStart"/>
      <w:r w:rsidRPr="00F60172">
        <w:rPr>
          <w:rFonts w:asciiTheme="minorHAnsi" w:hAnsiTheme="minorHAnsi" w:cstheme="minorHAnsi"/>
          <w:color w:val="000000" w:themeColor="text1"/>
          <w:sz w:val="16"/>
        </w:rPr>
        <w:t>ing</w:t>
      </w:r>
      <w:proofErr w:type="spellEnd"/>
      <w:r w:rsidRPr="00F60172">
        <w:rPr>
          <w:rFonts w:asciiTheme="minorHAnsi" w:hAnsiTheme="minorHAnsi" w:cstheme="minorHAnsi"/>
          <w:color w:val="000000" w:themeColor="text1"/>
          <w:sz w:val="16"/>
        </w:rPr>
        <w:t xml:space="preserve"> some existential risks while decreasing others. </w:t>
      </w:r>
      <w:r w:rsidRPr="00F60172">
        <w:rPr>
          <w:rStyle w:val="StyleUnderline"/>
          <w:rFonts w:asciiTheme="minorHAnsi" w:hAnsiTheme="minorHAnsi" w:cstheme="minorHAnsi"/>
          <w:color w:val="000000" w:themeColor="text1"/>
          <w:highlight w:val="yellow"/>
        </w:rPr>
        <w:t>Superintelligence</w:t>
      </w:r>
      <w:r w:rsidRPr="00F60172">
        <w:rPr>
          <w:rFonts w:asciiTheme="minorHAnsi" w:hAnsiTheme="minorHAnsi" w:cstheme="minorHAnsi"/>
          <w:color w:val="000000" w:themeColor="text1"/>
          <w:sz w:val="16"/>
        </w:rPr>
        <w:t xml:space="preserve"> is one such technology. We have seen in earlier chapters that the introduction of machine superintelligence would create a substantial existential risk. But it </w:t>
      </w:r>
      <w:r w:rsidRPr="00F60172">
        <w:rPr>
          <w:rStyle w:val="StyleUnderline"/>
          <w:rFonts w:asciiTheme="minorHAnsi" w:hAnsiTheme="minorHAnsi" w:cstheme="minorHAnsi"/>
          <w:color w:val="000000" w:themeColor="text1"/>
        </w:rPr>
        <w:t xml:space="preserve">would </w:t>
      </w:r>
      <w:r w:rsidRPr="00F60172">
        <w:rPr>
          <w:rStyle w:val="StyleUnderline"/>
          <w:rFonts w:asciiTheme="minorHAnsi" w:hAnsiTheme="minorHAnsi" w:cstheme="minorHAnsi"/>
          <w:color w:val="000000" w:themeColor="text1"/>
          <w:highlight w:val="yellow"/>
        </w:rPr>
        <w:t>reduce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many</w:t>
      </w:r>
      <w:r w:rsidRPr="00F60172">
        <w:rPr>
          <w:rStyle w:val="StyleUnderline"/>
          <w:rFonts w:asciiTheme="minorHAnsi" w:hAnsiTheme="minorHAnsi" w:cstheme="minorHAnsi"/>
          <w:color w:val="000000" w:themeColor="text1"/>
        </w:rPr>
        <w:t xml:space="preserve"> other </w:t>
      </w:r>
      <w:r w:rsidRPr="00F60172">
        <w:rPr>
          <w:rStyle w:val="StyleUnderline"/>
          <w:rFonts w:asciiTheme="minorHAnsi" w:hAnsiTheme="minorHAnsi" w:cstheme="minorHAnsi"/>
          <w:color w:val="000000" w:themeColor="text1"/>
          <w:highlight w:val="yellow"/>
        </w:rPr>
        <w:t>existential risks.</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rPr>
        <w:t xml:space="preserve">Risks from nature—such as </w:t>
      </w:r>
      <w:r w:rsidRPr="00F60172">
        <w:rPr>
          <w:rStyle w:val="Emphasis"/>
          <w:rFonts w:asciiTheme="minorHAnsi" w:hAnsiTheme="minorHAnsi" w:cstheme="minorHAnsi"/>
          <w:color w:val="000000" w:themeColor="text1"/>
          <w:highlight w:val="yellow"/>
        </w:rPr>
        <w:t>asteroid</w:t>
      </w:r>
      <w:r w:rsidRPr="00F60172">
        <w:rPr>
          <w:rStyle w:val="Emphasis"/>
          <w:rFonts w:asciiTheme="minorHAnsi" w:hAnsiTheme="minorHAnsi" w:cstheme="minorHAnsi"/>
          <w:color w:val="000000" w:themeColor="text1"/>
        </w:rPr>
        <w:t xml:space="preserve"> impacts, </w:t>
      </w:r>
      <w:proofErr w:type="spellStart"/>
      <w:r w:rsidRPr="00F60172">
        <w:rPr>
          <w:rStyle w:val="Emphasis"/>
          <w:rFonts w:asciiTheme="minorHAnsi" w:hAnsiTheme="minorHAnsi" w:cstheme="minorHAnsi"/>
          <w:color w:val="000000" w:themeColor="text1"/>
          <w:highlight w:val="yellow"/>
        </w:rPr>
        <w:t>supervolcanoes</w:t>
      </w:r>
      <w:proofErr w:type="spellEnd"/>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and</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natural pandemics</w:t>
      </w:r>
      <w:r w:rsidRPr="00F60172">
        <w:rPr>
          <w:rStyle w:val="Emphasis"/>
          <w:rFonts w:asciiTheme="minorHAnsi" w:hAnsiTheme="minorHAnsi" w:cstheme="minorHAnsi"/>
          <w:color w:val="000000" w:themeColor="text1"/>
        </w:rPr>
        <w:t>—</w:t>
      </w:r>
      <w:r w:rsidRPr="00F60172">
        <w:rPr>
          <w:rStyle w:val="Emphasis"/>
          <w:rFonts w:asciiTheme="minorHAnsi" w:hAnsiTheme="minorHAnsi" w:cstheme="minorHAnsi"/>
          <w:color w:val="000000" w:themeColor="text1"/>
          <w:highlight w:val="yellow"/>
        </w:rPr>
        <w:t>would be virtually eliminated</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since </w:t>
      </w:r>
      <w:r w:rsidRPr="00F60172">
        <w:rPr>
          <w:rStyle w:val="StyleUnderline"/>
          <w:rFonts w:asciiTheme="minorHAnsi" w:hAnsiTheme="minorHAnsi" w:cstheme="minorHAnsi"/>
          <w:color w:val="000000" w:themeColor="text1"/>
          <w:highlight w:val="yellow"/>
        </w:rPr>
        <w:t>superintelligence could deploy countermeasures</w:t>
      </w:r>
      <w:r w:rsidRPr="00F60172">
        <w:rPr>
          <w:rStyle w:val="StyleUnderline"/>
          <w:rFonts w:asciiTheme="minorHAnsi" w:hAnsiTheme="minorHAnsi" w:cstheme="minorHAnsi"/>
          <w:color w:val="000000" w:themeColor="text1"/>
        </w:rPr>
        <w:t xml:space="preserve"> against most such hazards, or at least demote them to the non-existential category</w:t>
      </w:r>
      <w:r w:rsidRPr="00F60172">
        <w:rPr>
          <w:rFonts w:asciiTheme="minorHAnsi" w:hAnsiTheme="minorHAnsi" w:cstheme="minorHAnsi"/>
          <w:color w:val="000000" w:themeColor="text1"/>
          <w:sz w:val="16"/>
        </w:rPr>
        <w:t xml:space="preserve"> (for instance, via space colonization). These </w:t>
      </w:r>
      <w:r w:rsidRPr="00F60172">
        <w:rPr>
          <w:rStyle w:val="StyleUnderline"/>
          <w:rFonts w:asciiTheme="minorHAnsi" w:hAnsiTheme="minorHAnsi" w:cstheme="minorHAnsi"/>
          <w:color w:val="000000" w:themeColor="text1"/>
        </w:rPr>
        <w:t>existential risks from nature are comparatively small over the relevant timescales</w:t>
      </w:r>
      <w:r w:rsidRPr="00F60172">
        <w:rPr>
          <w:rFonts w:asciiTheme="minorHAnsi" w:hAnsiTheme="minorHAnsi" w:cstheme="minorHAnsi"/>
          <w:color w:val="000000" w:themeColor="text1"/>
          <w:sz w:val="16"/>
        </w:rPr>
        <w:t xml:space="preserve">. But </w:t>
      </w:r>
      <w:r w:rsidRPr="00F60172">
        <w:rPr>
          <w:rStyle w:val="StyleUnderline"/>
          <w:rFonts w:asciiTheme="minorHAnsi" w:hAnsiTheme="minorHAnsi" w:cstheme="minorHAnsi"/>
          <w:color w:val="000000" w:themeColor="text1"/>
          <w:highlight w:val="yellow"/>
        </w:rPr>
        <w:t>superintelligence</w:t>
      </w:r>
      <w:r w:rsidRPr="00F60172">
        <w:rPr>
          <w:rStyle w:val="StyleUnderline"/>
          <w:rFonts w:asciiTheme="minorHAnsi" w:hAnsiTheme="minorHAnsi" w:cstheme="minorHAnsi"/>
          <w:color w:val="000000" w:themeColor="text1"/>
        </w:rPr>
        <w:t xml:space="preserve"> would also </w:t>
      </w:r>
      <w:r w:rsidRPr="00F60172">
        <w:rPr>
          <w:rStyle w:val="StyleUnderline"/>
          <w:rFonts w:asciiTheme="minorHAnsi" w:hAnsiTheme="minorHAnsi" w:cstheme="minorHAnsi"/>
          <w:color w:val="000000" w:themeColor="text1"/>
          <w:highlight w:val="yellow"/>
        </w:rPr>
        <w:t>eliminate</w:t>
      </w:r>
      <w:r w:rsidRPr="00F60172">
        <w:rPr>
          <w:rStyle w:val="StyleUnderline"/>
          <w:rFonts w:asciiTheme="minorHAnsi" w:hAnsiTheme="minorHAnsi" w:cstheme="minorHAnsi"/>
          <w:color w:val="000000" w:themeColor="text1"/>
        </w:rPr>
        <w:t xml:space="preserve"> or reduce many </w:t>
      </w:r>
      <w:r w:rsidRPr="00F60172">
        <w:rPr>
          <w:rStyle w:val="StyleUnderline"/>
          <w:rFonts w:asciiTheme="minorHAnsi" w:hAnsiTheme="minorHAnsi" w:cstheme="minorHAnsi"/>
          <w:color w:val="000000" w:themeColor="text1"/>
          <w:highlight w:val="yellow"/>
        </w:rPr>
        <w:t>anthropogenic risks</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6"/>
        </w:rPr>
        <w:t xml:space="preserve"> </w:t>
      </w:r>
      <w:proofErr w:type="gramStart"/>
      <w:r w:rsidRPr="00F60172">
        <w:rPr>
          <w:rFonts w:asciiTheme="minorHAnsi" w:hAnsiTheme="minorHAnsi" w:cstheme="minorHAnsi"/>
          <w:color w:val="000000" w:themeColor="text1"/>
          <w:sz w:val="16"/>
        </w:rPr>
        <w:t>In particular, it</w:t>
      </w:r>
      <w:proofErr w:type="gramEnd"/>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would reduce risks of </w:t>
      </w:r>
      <w:proofErr w:type="spellStart"/>
      <w:r w:rsidRPr="00F60172">
        <w:rPr>
          <w:rStyle w:val="StyleUnderline"/>
          <w:rFonts w:asciiTheme="minorHAnsi" w:hAnsiTheme="minorHAnsi" w:cstheme="minorHAnsi"/>
          <w:color w:val="000000" w:themeColor="text1"/>
        </w:rPr>
        <w:t>acciden</w:t>
      </w:r>
      <w:proofErr w:type="spellEnd"/>
      <w:r w:rsidRPr="00F60172">
        <w:rPr>
          <w:rStyle w:val="StyleUnderline"/>
          <w:rFonts w:asciiTheme="minorHAnsi" w:hAnsiTheme="minorHAnsi" w:cstheme="minorHAnsi"/>
          <w:color w:val="000000" w:themeColor="text1"/>
        </w:rPr>
        <w:t xml:space="preserve">- </w:t>
      </w:r>
      <w:proofErr w:type="spellStart"/>
      <w:r w:rsidRPr="00F60172">
        <w:rPr>
          <w:rStyle w:val="StyleUnderline"/>
          <w:rFonts w:asciiTheme="minorHAnsi" w:hAnsiTheme="minorHAnsi" w:cstheme="minorHAnsi"/>
          <w:color w:val="000000" w:themeColor="text1"/>
        </w:rPr>
        <w:t>tal</w:t>
      </w:r>
      <w:proofErr w:type="spellEnd"/>
      <w:r w:rsidRPr="00F60172">
        <w:rPr>
          <w:rStyle w:val="StyleUnderline"/>
          <w:rFonts w:asciiTheme="minorHAnsi" w:hAnsiTheme="minorHAnsi" w:cstheme="minorHAnsi"/>
          <w:color w:val="000000" w:themeColor="text1"/>
        </w:rPr>
        <w:t xml:space="preserve"> destruction, </w:t>
      </w:r>
      <w:r w:rsidRPr="00F60172">
        <w:rPr>
          <w:rStyle w:val="StyleUnderline"/>
          <w:rFonts w:asciiTheme="minorHAnsi" w:hAnsiTheme="minorHAnsi" w:cstheme="minorHAnsi"/>
          <w:color w:val="000000" w:themeColor="text1"/>
          <w:highlight w:val="yellow"/>
        </w:rPr>
        <w:t>including risk of accidents related to new tech</w:t>
      </w:r>
      <w:r w:rsidRPr="00F60172">
        <w:rPr>
          <w:rFonts w:asciiTheme="minorHAnsi" w:hAnsiTheme="minorHAnsi" w:cstheme="minorHAnsi"/>
          <w:color w:val="000000" w:themeColor="text1"/>
          <w:sz w:val="16"/>
        </w:rPr>
        <w:t xml:space="preserve">nologies. </w:t>
      </w:r>
      <w:r w:rsidRPr="00F60172">
        <w:rPr>
          <w:rStyle w:val="StyleUnderline"/>
          <w:rFonts w:asciiTheme="minorHAnsi" w:hAnsiTheme="minorHAnsi" w:cstheme="minorHAnsi"/>
          <w:color w:val="000000" w:themeColor="text1"/>
        </w:rPr>
        <w:t xml:space="preserve">Being generally more capable than humans, a superintelligence would be </w:t>
      </w:r>
      <w:r w:rsidRPr="00F60172">
        <w:rPr>
          <w:rStyle w:val="StyleUnderline"/>
          <w:rFonts w:asciiTheme="minorHAnsi" w:hAnsiTheme="minorHAnsi" w:cstheme="minorHAnsi"/>
          <w:color w:val="000000" w:themeColor="text1"/>
          <w:highlight w:val="yellow"/>
        </w:rPr>
        <w:t>less likely to make mistakes</w:t>
      </w:r>
      <w:r w:rsidRPr="00F60172">
        <w:rPr>
          <w:rStyle w:val="StyleUnderline"/>
          <w:rFonts w:asciiTheme="minorHAnsi" w:hAnsiTheme="minorHAnsi" w:cstheme="minorHAnsi"/>
          <w:color w:val="000000" w:themeColor="text1"/>
        </w:rPr>
        <w:t xml:space="preserve">, and </w:t>
      </w:r>
      <w:r w:rsidRPr="00F60172">
        <w:rPr>
          <w:rStyle w:val="StyleUnderline"/>
          <w:rFonts w:asciiTheme="minorHAnsi" w:hAnsiTheme="minorHAnsi" w:cstheme="minorHAnsi"/>
          <w:color w:val="000000" w:themeColor="text1"/>
          <w:highlight w:val="yellow"/>
        </w:rPr>
        <w:t>more likely to recognize when pre- cautions are needed</w:t>
      </w:r>
      <w:r w:rsidRPr="00F60172">
        <w:rPr>
          <w:rStyle w:val="StyleUnderline"/>
          <w:rFonts w:asciiTheme="minorHAnsi" w:hAnsiTheme="minorHAnsi" w:cstheme="minorHAnsi"/>
          <w:color w:val="000000" w:themeColor="text1"/>
        </w:rPr>
        <w:t>, and to implement precautions competently</w:t>
      </w:r>
      <w:r w:rsidRPr="00F60172">
        <w:rPr>
          <w:rFonts w:asciiTheme="minorHAnsi" w:hAnsiTheme="minorHAnsi" w:cstheme="minorHAnsi"/>
          <w:color w:val="000000" w:themeColor="text1"/>
          <w:sz w:val="16"/>
        </w:rPr>
        <w:t xml:space="preserve">. A </w:t>
      </w:r>
      <w:r w:rsidRPr="00F60172">
        <w:rPr>
          <w:rStyle w:val="StyleUnderline"/>
          <w:rFonts w:asciiTheme="minorHAnsi" w:hAnsiTheme="minorHAnsi" w:cstheme="minorHAnsi"/>
          <w:color w:val="000000" w:themeColor="text1"/>
        </w:rPr>
        <w:t>well- constructed superintelligence might sometimes take a risk, but only when doing so is wise</w:t>
      </w:r>
      <w:r w:rsidRPr="00F60172">
        <w:rPr>
          <w:rFonts w:asciiTheme="minorHAnsi" w:hAnsiTheme="minorHAnsi" w:cstheme="minorHAnsi"/>
          <w:color w:val="000000" w:themeColor="text1"/>
          <w:sz w:val="16"/>
        </w:rPr>
        <w:t xml:space="preserve">. Furthermore, at least </w:t>
      </w:r>
      <w:r w:rsidRPr="00F60172">
        <w:rPr>
          <w:rStyle w:val="StyleUnderline"/>
          <w:rFonts w:asciiTheme="minorHAnsi" w:hAnsiTheme="minorHAnsi" w:cstheme="minorHAnsi"/>
          <w:color w:val="000000" w:themeColor="text1"/>
        </w:rPr>
        <w:t xml:space="preserve">in scenarios </w:t>
      </w:r>
      <w:r w:rsidRPr="00F60172">
        <w:rPr>
          <w:rStyle w:val="StyleUnderline"/>
          <w:rFonts w:asciiTheme="minorHAnsi" w:hAnsiTheme="minorHAnsi" w:cstheme="minorHAnsi"/>
          <w:color w:val="000000" w:themeColor="text1"/>
          <w:highlight w:val="yellow"/>
        </w:rPr>
        <w:t xml:space="preserve">where the </w:t>
      </w:r>
      <w:proofErr w:type="spellStart"/>
      <w:r w:rsidRPr="00F60172">
        <w:rPr>
          <w:rStyle w:val="StyleUnderline"/>
          <w:rFonts w:asciiTheme="minorHAnsi" w:hAnsiTheme="minorHAnsi" w:cstheme="minorHAnsi"/>
          <w:color w:val="000000" w:themeColor="text1"/>
          <w:highlight w:val="yellow"/>
        </w:rPr>
        <w:t>superintel</w:t>
      </w:r>
      <w:proofErr w:type="spellEnd"/>
      <w:r w:rsidRPr="00F60172">
        <w:rPr>
          <w:rStyle w:val="StyleUnderline"/>
          <w:rFonts w:asciiTheme="minorHAnsi" w:hAnsiTheme="minorHAnsi" w:cstheme="minorHAnsi"/>
          <w:color w:val="000000" w:themeColor="text1"/>
          <w:highlight w:val="yellow"/>
        </w:rPr>
        <w:t xml:space="preserve">- </w:t>
      </w:r>
      <w:proofErr w:type="spellStart"/>
      <w:r w:rsidRPr="00F60172">
        <w:rPr>
          <w:rStyle w:val="StyleUnderline"/>
          <w:rFonts w:asciiTheme="minorHAnsi" w:hAnsiTheme="minorHAnsi" w:cstheme="minorHAnsi"/>
          <w:color w:val="000000" w:themeColor="text1"/>
          <w:highlight w:val="yellow"/>
        </w:rPr>
        <w:t>ligence</w:t>
      </w:r>
      <w:proofErr w:type="spellEnd"/>
      <w:r w:rsidRPr="00F60172">
        <w:rPr>
          <w:rStyle w:val="StyleUnderline"/>
          <w:rFonts w:asciiTheme="minorHAnsi" w:hAnsiTheme="minorHAnsi" w:cstheme="minorHAnsi"/>
          <w:color w:val="000000" w:themeColor="text1"/>
          <w:highlight w:val="yellow"/>
        </w:rPr>
        <w:t xml:space="preserve"> forms a singleton</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many non-accidental anthropogenic existential risks deriving from </w:t>
      </w:r>
      <w:r w:rsidRPr="00F60172">
        <w:rPr>
          <w:rStyle w:val="Emphasis"/>
          <w:rFonts w:asciiTheme="minorHAnsi" w:hAnsiTheme="minorHAnsi" w:cstheme="minorHAnsi"/>
          <w:color w:val="000000" w:themeColor="text1"/>
          <w:highlight w:val="yellow"/>
        </w:rPr>
        <w:t>global coordination problems</w:t>
      </w:r>
      <w:r w:rsidRPr="00F60172">
        <w:rPr>
          <w:rStyle w:val="Emphasis"/>
          <w:rFonts w:asciiTheme="minorHAnsi" w:hAnsiTheme="minorHAnsi" w:cstheme="minorHAnsi"/>
          <w:color w:val="000000" w:themeColor="text1"/>
        </w:rPr>
        <w:t xml:space="preserve"> would be </w:t>
      </w:r>
      <w:r w:rsidRPr="00F60172">
        <w:rPr>
          <w:rStyle w:val="Emphasis"/>
          <w:rFonts w:asciiTheme="minorHAnsi" w:hAnsiTheme="minorHAnsi" w:cstheme="minorHAnsi"/>
          <w:color w:val="000000" w:themeColor="text1"/>
          <w:highlight w:val="yellow"/>
        </w:rPr>
        <w:t>eliminated</w:t>
      </w:r>
      <w:r w:rsidRPr="00F60172">
        <w:rPr>
          <w:rFonts w:asciiTheme="minorHAnsi" w:hAnsiTheme="minorHAnsi" w:cstheme="minorHAnsi"/>
          <w:color w:val="000000" w:themeColor="text1"/>
          <w:sz w:val="16"/>
        </w:rPr>
        <w:t xml:space="preserve">. These </w:t>
      </w:r>
      <w:r w:rsidRPr="00F60172">
        <w:rPr>
          <w:rStyle w:val="Emphasis"/>
          <w:rFonts w:asciiTheme="minorHAnsi" w:hAnsiTheme="minorHAnsi" w:cstheme="minorHAnsi"/>
          <w:color w:val="000000" w:themeColor="text1"/>
        </w:rPr>
        <w:t xml:space="preserve">include </w:t>
      </w:r>
      <w:r w:rsidRPr="00F60172">
        <w:rPr>
          <w:rStyle w:val="Emphasis"/>
          <w:rFonts w:asciiTheme="minorHAnsi" w:hAnsiTheme="minorHAnsi" w:cstheme="minorHAnsi"/>
          <w:color w:val="000000" w:themeColor="text1"/>
          <w:highlight w:val="yellow"/>
        </w:rPr>
        <w:t>risks of wars, tech</w:t>
      </w:r>
      <w:r w:rsidRPr="00F60172">
        <w:rPr>
          <w:rStyle w:val="Emphasis"/>
          <w:rFonts w:asciiTheme="minorHAnsi" w:hAnsiTheme="minorHAnsi" w:cstheme="minorHAnsi"/>
          <w:color w:val="000000" w:themeColor="text1"/>
        </w:rPr>
        <w:t xml:space="preserve">nology </w:t>
      </w:r>
      <w:r w:rsidRPr="00F60172">
        <w:rPr>
          <w:rStyle w:val="Emphasis"/>
          <w:rFonts w:asciiTheme="minorHAnsi" w:hAnsiTheme="minorHAnsi" w:cstheme="minorHAnsi"/>
          <w:color w:val="000000" w:themeColor="text1"/>
          <w:highlight w:val="yellow"/>
        </w:rPr>
        <w:t>races, undesirable forms of com- petition and evolution, and tragedies</w:t>
      </w:r>
      <w:r w:rsidRPr="00F60172">
        <w:rPr>
          <w:rFonts w:asciiTheme="minorHAnsi" w:hAnsiTheme="minorHAnsi" w:cstheme="minorHAnsi"/>
          <w:color w:val="000000" w:themeColor="text1"/>
          <w:sz w:val="16"/>
        </w:rPr>
        <w:t xml:space="preserve"> </w:t>
      </w:r>
      <w:proofErr w:type="gramStart"/>
      <w:r w:rsidRPr="00F60172">
        <w:rPr>
          <w:rFonts w:asciiTheme="minorHAnsi" w:hAnsiTheme="minorHAnsi" w:cstheme="minorHAnsi"/>
          <w:color w:val="000000" w:themeColor="text1"/>
          <w:sz w:val="16"/>
        </w:rPr>
        <w:t>Of</w:t>
      </w:r>
      <w:proofErr w:type="gramEnd"/>
      <w:r w:rsidRPr="00F60172">
        <w:rPr>
          <w:rFonts w:asciiTheme="minorHAnsi" w:hAnsiTheme="minorHAnsi" w:cstheme="minorHAnsi"/>
          <w:color w:val="000000" w:themeColor="text1"/>
          <w:sz w:val="16"/>
        </w:rPr>
        <w:t xml:space="preserve"> the commons. </w:t>
      </w:r>
    </w:p>
    <w:p w14:paraId="723A092F" w14:textId="77777777" w:rsidR="00942DE1" w:rsidRDefault="00942DE1" w:rsidP="00942DE1">
      <w:pPr>
        <w:pStyle w:val="Heading4"/>
      </w:pPr>
      <w:r>
        <w:t>Transhumanism enables immortality</w:t>
      </w:r>
    </w:p>
    <w:p w14:paraId="377F4364" w14:textId="77777777" w:rsidR="00942DE1" w:rsidRPr="00717977" w:rsidRDefault="00942DE1" w:rsidP="00942DE1">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w:t>
      </w:r>
      <w:r w:rsidRPr="00717977">
        <w:rPr>
          <w:color w:val="000000"/>
        </w:rPr>
        <w:lastRenderedPageBreak/>
        <w:t>aging, poverty and pollution - Nanotechnology Industries", http://nanoindustries.com/nanotechnology_science_of_miracles/</w:t>
      </w:r>
      <w:r w:rsidRPr="00717977">
        <w:rPr>
          <w:sz w:val="28"/>
        </w:rPr>
        <w:t xml:space="preserve"> </w:t>
      </w:r>
      <w:r w:rsidRPr="00717977">
        <w:t>//Adam</w:t>
      </w:r>
    </w:p>
    <w:p w14:paraId="28491BC9" w14:textId="77777777" w:rsidR="00942DE1" w:rsidRPr="00D91A58" w:rsidRDefault="00942DE1" w:rsidP="00942DE1">
      <w:pPr>
        <w:rPr>
          <w:rStyle w:val="Emphasis"/>
          <w:b w:val="0"/>
          <w:iCs w:val="0"/>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9F406B">
        <w:rPr>
          <w:rStyle w:val="StyleUnderline"/>
          <w:highlight w:val="cyan"/>
        </w:rPr>
        <w:t>perpetually</w:t>
      </w:r>
      <w:r w:rsidRPr="009F406B">
        <w:rPr>
          <w:rStyle w:val="StyleUnderline"/>
        </w:rPr>
        <w:t xml:space="preserve"> monitoring, identifying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 xml:space="preserve">Every disease is </w:t>
      </w:r>
      <w:proofErr w:type="gramStart"/>
      <w:r w:rsidRPr="009F406B">
        <w:rPr>
          <w:rStyle w:val="StyleUnderline"/>
          <w:highlight w:val="cyan"/>
        </w:rPr>
        <w:t>made</w:t>
      </w:r>
      <w:r w:rsidRPr="009F406B">
        <w:rPr>
          <w:rStyle w:val="StyleUnderline"/>
        </w:rPr>
        <w:t xml:space="preserve"> out </w:t>
      </w:r>
      <w:r w:rsidRPr="009F406B">
        <w:rPr>
          <w:rStyle w:val="StyleUnderline"/>
          <w:highlight w:val="cyan"/>
        </w:rPr>
        <w:t>of</w:t>
      </w:r>
      <w:proofErr w:type="gramEnd"/>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 xml:space="preserve">regenerate </w:t>
      </w:r>
      <w:proofErr w:type="gramStart"/>
      <w:r w:rsidRPr="00321A75">
        <w:rPr>
          <w:rStyle w:val="Emphasis"/>
          <w:highlight w:val="cyan"/>
        </w:rPr>
        <w:t>limbs</w:t>
      </w:r>
      <w:proofErr w:type="gramEnd"/>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w:t>
      </w:r>
      <w:r w:rsidRPr="00717977">
        <w:rPr>
          <w:sz w:val="16"/>
        </w:rPr>
        <w:lastRenderedPageBreak/>
        <w:t xml:space="preserve">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w:t>
      </w:r>
      <w:r w:rsidRPr="00717977">
        <w:rPr>
          <w:sz w:val="16"/>
        </w:rPr>
        <w:lastRenderedPageBreak/>
        <w:t xml:space="preserve">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717977">
        <w:rPr>
          <w:rStyle w:val="StyleUnderline"/>
          <w:highlight w:val="cyan"/>
        </w:rPr>
        <w:t>nano-filtration 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17BBBA4D" w14:textId="77777777" w:rsidR="00942DE1" w:rsidRPr="00F60172" w:rsidRDefault="00942DE1" w:rsidP="00942DE1">
      <w:pPr>
        <w:pStyle w:val="Heading4"/>
        <w:rPr>
          <w:color w:val="000000" w:themeColor="text1"/>
        </w:rPr>
      </w:pPr>
      <w:proofErr w:type="gramStart"/>
      <w:r w:rsidRPr="00F60172">
        <w:rPr>
          <w:color w:val="000000" w:themeColor="text1"/>
        </w:rPr>
        <w:t>Thus</w:t>
      </w:r>
      <w:proofErr w:type="gramEnd"/>
      <w:r w:rsidRPr="00F60172">
        <w:rPr>
          <w:color w:val="000000" w:themeColor="text1"/>
        </w:rPr>
        <w:t xml:space="preserve"> we affirm a transhumanist project – we must move as rapidly as possible to achieve the posthuman world – every thought counts </w:t>
      </w:r>
    </w:p>
    <w:p w14:paraId="17E6CC01" w14:textId="77777777" w:rsidR="00942DE1" w:rsidRPr="00F60172" w:rsidRDefault="00942DE1" w:rsidP="00942DE1">
      <w:pPr>
        <w:rPr>
          <w:rFonts w:asciiTheme="minorHAnsi" w:hAnsiTheme="minorHAnsi" w:cstheme="minorHAnsi"/>
          <w:color w:val="000000" w:themeColor="text1"/>
        </w:rPr>
      </w:pPr>
      <w:r w:rsidRPr="00F60172">
        <w:rPr>
          <w:rFonts w:asciiTheme="minorHAnsi" w:hAnsiTheme="minorHAnsi" w:cstheme="minorHAnsi"/>
          <w:color w:val="000000" w:themeColor="text1"/>
          <w:sz w:val="16"/>
          <w:szCs w:val="16"/>
        </w:rPr>
        <w:t>Leo</w:t>
      </w:r>
      <w:r w:rsidRPr="00F60172">
        <w:rPr>
          <w:rFonts w:asciiTheme="minorHAnsi" w:hAnsiTheme="minorHAnsi" w:cstheme="minorHAnsi"/>
          <w:color w:val="000000" w:themeColor="text1"/>
        </w:rPr>
        <w:t xml:space="preserve"> </w:t>
      </w:r>
      <w:r w:rsidRPr="00F60172">
        <w:rPr>
          <w:rStyle w:val="Style13ptBold"/>
          <w:rFonts w:asciiTheme="minorHAnsi" w:hAnsiTheme="minorHAnsi" w:cstheme="minorHAnsi"/>
          <w:color w:val="000000" w:themeColor="text1"/>
        </w:rPr>
        <w:t>Stevenson 18</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6"/>
          <w:szCs w:val="16"/>
        </w:rPr>
        <w:t xml:space="preserve">Brown University, citing Nick Bostrom, PhD, founder of the Future of Humanity Institute, “THINKING IN BIG HISTORY: Nick Bostrom, transhumanist visions, and the rise of </w:t>
      </w:r>
      <w:proofErr w:type="spellStart"/>
      <w:r w:rsidRPr="00F60172">
        <w:rPr>
          <w:rFonts w:asciiTheme="minorHAnsi" w:hAnsiTheme="minorHAnsi" w:cstheme="minorHAnsi"/>
          <w:color w:val="000000" w:themeColor="text1"/>
          <w:sz w:val="16"/>
          <w:szCs w:val="16"/>
        </w:rPr>
        <w:t>macrostrategy</w:t>
      </w:r>
      <w:proofErr w:type="spellEnd"/>
      <w:r w:rsidRPr="00F60172">
        <w:rPr>
          <w:rFonts w:asciiTheme="minorHAnsi" w:hAnsiTheme="minorHAnsi" w:cstheme="minorHAnsi"/>
          <w:color w:val="000000" w:themeColor="text1"/>
          <w:sz w:val="16"/>
          <w:szCs w:val="16"/>
        </w:rPr>
        <w:t xml:space="preserve">”, </w:t>
      </w:r>
      <w:r w:rsidRPr="00F60172">
        <w:rPr>
          <w:rStyle w:val="Hyperlink"/>
          <w:rFonts w:asciiTheme="minorHAnsi" w:hAnsiTheme="minorHAnsi" w:cstheme="minorHAnsi"/>
          <w:color w:val="000000" w:themeColor="text1"/>
          <w:sz w:val="16"/>
          <w:szCs w:val="16"/>
        </w:rPr>
        <w:t>http://www.theindy.org/1535</w:t>
      </w:r>
      <w:r w:rsidRPr="00F60172">
        <w:rPr>
          <w:rFonts w:asciiTheme="minorHAnsi" w:hAnsiTheme="minorHAnsi" w:cstheme="minorHAnsi"/>
          <w:color w:val="000000" w:themeColor="text1"/>
          <w:sz w:val="16"/>
          <w:szCs w:val="16"/>
        </w:rPr>
        <w:t>, *language edited, ellipsis in original</w:t>
      </w:r>
    </w:p>
    <w:p w14:paraId="0C2D0667" w14:textId="77777777" w:rsidR="00942DE1" w:rsidRPr="00F60172" w:rsidRDefault="00942DE1" w:rsidP="00942DE1">
      <w:pPr>
        <w:rPr>
          <w:rStyle w:val="Emphasis"/>
          <w:rFonts w:asciiTheme="minorHAnsi" w:hAnsiTheme="minorHAnsi" w:cstheme="minorHAnsi"/>
          <w:color w:val="000000" w:themeColor="text1"/>
        </w:rPr>
      </w:pPr>
      <w:r w:rsidRPr="00F60172">
        <w:rPr>
          <w:rStyle w:val="StyleUnderline"/>
          <w:rFonts w:asciiTheme="minorHAnsi" w:hAnsiTheme="minorHAnsi" w:cstheme="minorHAnsi"/>
          <w:color w:val="000000" w:themeColor="text1"/>
        </w:rPr>
        <w:t xml:space="preserve">There’s so much </w:t>
      </w:r>
      <w:r w:rsidRPr="00F60172">
        <w:rPr>
          <w:rStyle w:val="Emphasis"/>
          <w:rFonts w:asciiTheme="minorHAnsi" w:hAnsiTheme="minorHAnsi" w:cstheme="minorHAnsi"/>
          <w:color w:val="000000" w:themeColor="text1"/>
        </w:rPr>
        <w:t>hope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for what humanity </w:t>
      </w:r>
      <w:r w:rsidRPr="00F60172">
        <w:rPr>
          <w:rStyle w:val="Emphasis"/>
          <w:rFonts w:asciiTheme="minorHAnsi" w:hAnsiTheme="minorHAnsi" w:cstheme="minorHAnsi"/>
          <w:color w:val="000000" w:themeColor="text1"/>
        </w:rPr>
        <w:t>could be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in Bostrom’s</w:t>
      </w:r>
      <w:r w:rsidRPr="00F60172">
        <w:rPr>
          <w:rFonts w:asciiTheme="minorHAnsi" w:hAnsiTheme="minorHAnsi" w:cstheme="minorHAnsi"/>
          <w:color w:val="000000" w:themeColor="text1"/>
          <w:sz w:val="12"/>
        </w:rPr>
        <w:t xml:space="preserve"> poetic </w:t>
      </w:r>
      <w:r w:rsidRPr="00F60172">
        <w:rPr>
          <w:rStyle w:val="StyleUnderline"/>
          <w:rFonts w:asciiTheme="minorHAnsi" w:hAnsiTheme="minorHAnsi" w:cstheme="minorHAnsi"/>
          <w:color w:val="000000" w:themeColor="text1"/>
        </w:rPr>
        <w:t>view</w:t>
      </w:r>
      <w:r w:rsidRPr="00F60172">
        <w:rPr>
          <w:rFonts w:asciiTheme="minorHAnsi" w:hAnsiTheme="minorHAnsi" w:cstheme="minorHAnsi"/>
          <w:color w:val="000000" w:themeColor="text1"/>
          <w:sz w:val="12"/>
        </w:rPr>
        <w:t xml:space="preserve">, and fear, and precarity. </w:t>
      </w:r>
      <w:r w:rsidRPr="00F60172">
        <w:rPr>
          <w:rStyle w:val="StyleUnderline"/>
          <w:rFonts w:asciiTheme="minorHAnsi" w:hAnsiTheme="minorHAnsi" w:cstheme="minorHAnsi"/>
          <w:color w:val="000000" w:themeColor="text1"/>
        </w:rPr>
        <w:t xml:space="preserve">You can see his attempts at </w:t>
      </w:r>
      <w:r w:rsidRPr="00F60172">
        <w:rPr>
          <w:rStyle w:val="Emphasis"/>
          <w:rFonts w:asciiTheme="minorHAnsi" w:hAnsiTheme="minorHAnsi" w:cstheme="minorHAnsi"/>
          <w:color w:val="000000" w:themeColor="text1"/>
        </w:rPr>
        <w:t>strategic planning</w:t>
      </w:r>
      <w:r w:rsidRPr="00F60172">
        <w:rPr>
          <w:rStyle w:val="StyleUnderline"/>
          <w:rFonts w:asciiTheme="minorHAnsi" w:hAnsiTheme="minorHAnsi" w:cstheme="minorHAnsi"/>
          <w:color w:val="000000" w:themeColor="text1"/>
        </w:rPr>
        <w:t xml:space="preserve"> hanging in </w:t>
      </w:r>
      <w:r w:rsidRPr="00F60172">
        <w:rPr>
          <w:rStyle w:val="Emphasis"/>
          <w:rFonts w:asciiTheme="minorHAnsi" w:hAnsiTheme="minorHAnsi" w:cstheme="minorHAnsi"/>
          <w:color w:val="000000" w:themeColor="text1"/>
        </w:rPr>
        <w:t>uncertainty</w:t>
      </w:r>
      <w:r w:rsidRPr="00F60172">
        <w:rPr>
          <w:rFonts w:asciiTheme="minorHAnsi" w:hAnsiTheme="minorHAnsi" w:cstheme="minorHAnsi"/>
          <w:color w:val="000000" w:themeColor="text1"/>
          <w:sz w:val="12"/>
        </w:rPr>
        <w:t xml:space="preserve">, as small as the old “blue speck” photo of earth hanging in the void. But </w:t>
      </w:r>
      <w:r w:rsidRPr="00F60172">
        <w:rPr>
          <w:rStyle w:val="StyleUnderline"/>
          <w:rFonts w:asciiTheme="minorHAnsi" w:hAnsiTheme="minorHAnsi" w:cstheme="minorHAnsi"/>
          <w:color w:val="000000" w:themeColor="text1"/>
        </w:rPr>
        <w:t xml:space="preserve">that precipice also comes with </w:t>
      </w:r>
      <w:r w:rsidRPr="00F60172">
        <w:rPr>
          <w:rStyle w:val="Emphasis"/>
          <w:rFonts w:asciiTheme="minorHAnsi" w:hAnsiTheme="minorHAnsi" w:cstheme="minorHAnsi"/>
          <w:color w:val="000000" w:themeColor="text1"/>
        </w:rPr>
        <w:t>serious urgency</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given where humanity stands at present</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szCs w:val="26"/>
        </w:rPr>
        <w:t xml:space="preserve">there’s </w:t>
      </w:r>
      <w:r w:rsidRPr="00F60172">
        <w:rPr>
          <w:rStyle w:val="Emphasis"/>
          <w:rFonts w:asciiTheme="minorHAnsi" w:hAnsiTheme="minorHAnsi" w:cstheme="minorHAnsi"/>
          <w:color w:val="000000" w:themeColor="text1"/>
          <w:szCs w:val="26"/>
          <w:highlight w:val="yellow"/>
        </w:rPr>
        <w:t>no time to waste</w:t>
      </w:r>
      <w:r w:rsidRPr="00F60172">
        <w:rPr>
          <w:rFonts w:asciiTheme="minorHAnsi" w:hAnsiTheme="minorHAnsi" w:cstheme="minorHAnsi"/>
          <w:color w:val="000000" w:themeColor="text1"/>
          <w:sz w:val="12"/>
        </w:rPr>
        <w:t xml:space="preserve">. Another of his poems (titled “Göttingen”) articulates that, opening: </w:t>
      </w:r>
      <w:r w:rsidRPr="00F60172">
        <w:rPr>
          <w:rFonts w:asciiTheme="minorHAnsi" w:hAnsiTheme="minorHAnsi" w:cstheme="minorHAnsi"/>
          <w:color w:val="000000" w:themeColor="text1"/>
          <w:sz w:val="12"/>
          <w:szCs w:val="12"/>
        </w:rPr>
        <w:t>the rush the rush the rush</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the fuse that’s burning down</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information glitters</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rain of idea sparks</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the thing is sprinting</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sipping, taking off</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 xml:space="preserve">to the waiting black powder </w:t>
      </w:r>
      <w:r w:rsidRPr="00F60172">
        <w:rPr>
          <w:rFonts w:asciiTheme="minorHAnsi" w:hAnsiTheme="minorHAnsi" w:cstheme="minorHAnsi"/>
          <w:color w:val="000000" w:themeColor="text1"/>
          <w:sz w:val="12"/>
        </w:rPr>
        <w:t xml:space="preserve">That poem is his most recent, from 2017, and it carries the rush of his current work: </w:t>
      </w:r>
      <w:r w:rsidRPr="00F60172">
        <w:rPr>
          <w:rStyle w:val="Emphasis"/>
          <w:rFonts w:asciiTheme="minorHAnsi" w:hAnsiTheme="minorHAnsi" w:cstheme="minorHAnsi"/>
          <w:color w:val="000000" w:themeColor="text1"/>
        </w:rPr>
        <w:t>it’s serious now</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there’s</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rPr>
        <w:t>more at stake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the risk of apocalypse</w:t>
      </w:r>
      <w:r w:rsidRPr="00F60172">
        <w:rPr>
          <w:rFonts w:asciiTheme="minorHAnsi" w:hAnsiTheme="minorHAnsi" w:cstheme="minorHAnsi"/>
          <w:color w:val="000000" w:themeColor="text1"/>
        </w:rPr>
        <w:t xml:space="preserve"> </w:t>
      </w:r>
      <w:r w:rsidRPr="00F60172">
        <w:rPr>
          <w:rFonts w:asciiTheme="minorHAnsi" w:hAnsiTheme="minorHAnsi" w:cstheme="minorHAnsi"/>
          <w:color w:val="000000" w:themeColor="text1"/>
          <w:sz w:val="12"/>
          <w:szCs w:val="12"/>
        </w:rPr>
        <w:t>in a potentially impending “intelligence explosion”</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so neatly symbolized by actual explosives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And out of that comes the sense of </w:t>
      </w:r>
      <w:r w:rsidRPr="00F60172">
        <w:rPr>
          <w:rStyle w:val="Emphasis"/>
          <w:rFonts w:asciiTheme="minorHAnsi" w:hAnsiTheme="minorHAnsi" w:cstheme="minorHAnsi"/>
          <w:color w:val="000000" w:themeColor="text1"/>
        </w:rPr>
        <w:t>moral urgency</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szCs w:val="26"/>
        </w:rPr>
        <w:t>you’d better run to deal with the problems this precipice presents if you have any kind of resources to do so</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If our historical moment is so precarious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at this place where our acceleration could take us to </w:t>
      </w:r>
      <w:r w:rsidRPr="00F60172">
        <w:rPr>
          <w:rStyle w:val="Emphasis"/>
          <w:rFonts w:asciiTheme="minorHAnsi" w:hAnsiTheme="minorHAnsi" w:cstheme="minorHAnsi"/>
          <w:color w:val="000000" w:themeColor="text1"/>
        </w:rPr>
        <w:t>utopia</w:t>
      </w:r>
      <w:r w:rsidRPr="00F60172">
        <w:rPr>
          <w:rStyle w:val="StyleUnderline"/>
          <w:rFonts w:asciiTheme="minorHAnsi" w:hAnsiTheme="minorHAnsi" w:cstheme="minorHAnsi"/>
          <w:color w:val="000000" w:themeColor="text1"/>
        </w:rPr>
        <w:t xml:space="preserve"> or the </w:t>
      </w:r>
      <w:r w:rsidRPr="00F60172">
        <w:rPr>
          <w:rStyle w:val="Emphasis"/>
          <w:rFonts w:asciiTheme="minorHAnsi" w:hAnsiTheme="minorHAnsi" w:cstheme="minorHAnsi"/>
          <w:color w:val="000000" w:themeColor="text1"/>
        </w:rPr>
        <w:t>abyss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it’s </w:t>
      </w:r>
      <w:r w:rsidRPr="00F60172">
        <w:rPr>
          <w:rStyle w:val="Emphasis"/>
          <w:rFonts w:asciiTheme="minorHAnsi" w:hAnsiTheme="minorHAnsi" w:cstheme="minorHAnsi"/>
          <w:color w:val="000000" w:themeColor="text1"/>
        </w:rPr>
        <w:t>no time to be sitting around</w:t>
      </w:r>
      <w:r w:rsidRPr="00F60172">
        <w:rPr>
          <w:rFonts w:asciiTheme="minorHAnsi" w:hAnsiTheme="minorHAnsi" w:cstheme="minorHAnsi"/>
          <w:color w:val="000000" w:themeColor="text1"/>
          <w:sz w:val="12"/>
        </w:rPr>
        <w:t xml:space="preserve">. A trace of that outrage shows in an excerpt from “Juicy Exceptions”: </w:t>
      </w:r>
      <w:r w:rsidRPr="00F60172">
        <w:rPr>
          <w:rFonts w:asciiTheme="minorHAnsi" w:hAnsiTheme="minorHAnsi" w:cstheme="minorHAnsi"/>
          <w:color w:val="000000" w:themeColor="text1"/>
          <w:sz w:val="12"/>
          <w:szCs w:val="12"/>
        </w:rPr>
        <w:t>the young ones glimmer briefly</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 xml:space="preserve">like fourth of </w:t>
      </w:r>
      <w:proofErr w:type="spellStart"/>
      <w:r w:rsidRPr="00F60172">
        <w:rPr>
          <w:rFonts w:asciiTheme="minorHAnsi" w:hAnsiTheme="minorHAnsi" w:cstheme="minorHAnsi"/>
          <w:color w:val="000000" w:themeColor="text1"/>
          <w:sz w:val="12"/>
          <w:szCs w:val="12"/>
        </w:rPr>
        <w:t>july</w:t>
      </w:r>
      <w:proofErr w:type="spellEnd"/>
      <w:r w:rsidRPr="00F60172">
        <w:rPr>
          <w:rFonts w:asciiTheme="minorHAnsi" w:hAnsiTheme="minorHAnsi" w:cstheme="minorHAnsi"/>
          <w:color w:val="000000" w:themeColor="text1"/>
          <w:sz w:val="12"/>
          <w:szCs w:val="12"/>
        </w:rPr>
        <w:t xml:space="preserve"> firework [sic]</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then fall to dust</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 xml:space="preserve">strut on you arrogant </w:t>
      </w:r>
      <w:r w:rsidRPr="00F60172">
        <w:rPr>
          <w:rFonts w:asciiTheme="minorHAnsi" w:hAnsiTheme="minorHAnsi" w:cstheme="minorHAnsi"/>
          <w:strike/>
          <w:color w:val="000000" w:themeColor="text1"/>
          <w:sz w:val="12"/>
          <w:szCs w:val="12"/>
        </w:rPr>
        <w:t>pricks</w:t>
      </w:r>
      <w:r w:rsidRPr="00F60172">
        <w:rPr>
          <w:rFonts w:asciiTheme="minorHAnsi" w:hAnsiTheme="minorHAnsi" w:cstheme="minorHAnsi"/>
          <w:color w:val="000000" w:themeColor="text1"/>
          <w:sz w:val="12"/>
          <w:szCs w:val="12"/>
        </w:rPr>
        <w:t xml:space="preserve"> [people]</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shine on you daughters of ivy</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occupy your privilege like a desert garden</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fig-nude amongst almonds and apricots</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let us feast our eyes on your impudence</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2"/>
          <w:szCs w:val="12"/>
        </w:rPr>
        <w:t>as you slurp that rough-shelled coconut with a pastel straw</w:t>
      </w:r>
      <w:r w:rsidRPr="00F60172">
        <w:rPr>
          <w:rFonts w:asciiTheme="minorHAnsi" w:hAnsiTheme="minorHAnsi" w:cstheme="minorHAnsi"/>
          <w:color w:val="000000" w:themeColor="text1"/>
          <w:sz w:val="12"/>
        </w:rPr>
        <w:t xml:space="preserve"> After meditating on the finitude of youthful pleasure, </w:t>
      </w:r>
      <w:r w:rsidRPr="00F60172">
        <w:rPr>
          <w:rStyle w:val="StyleUnderline"/>
          <w:rFonts w:asciiTheme="minorHAnsi" w:hAnsiTheme="minorHAnsi" w:cstheme="minorHAnsi"/>
          <w:color w:val="000000" w:themeColor="text1"/>
        </w:rPr>
        <w:t xml:space="preserve">this poem breaks into pure moral outrage at the very thought of </w:t>
      </w:r>
      <w:r w:rsidRPr="00F60172">
        <w:rPr>
          <w:rStyle w:val="Emphasis"/>
          <w:rFonts w:asciiTheme="minorHAnsi" w:hAnsiTheme="minorHAnsi" w:cstheme="minorHAnsi"/>
          <w:color w:val="000000" w:themeColor="text1"/>
          <w:sz w:val="24"/>
        </w:rPr>
        <w:t>elite students enjoying their vacations</w:t>
      </w:r>
      <w:r w:rsidRPr="00F60172">
        <w:rPr>
          <w:rFonts w:asciiTheme="minorHAnsi" w:hAnsiTheme="minorHAnsi" w:cstheme="minorHAnsi"/>
          <w:color w:val="000000" w:themeColor="text1"/>
          <w:sz w:val="12"/>
        </w:rPr>
        <w:t xml:space="preserve">. It only makes full sense in the context of the previous two; </w:t>
      </w:r>
      <w:r w:rsidRPr="00F60172">
        <w:rPr>
          <w:rStyle w:val="StyleUnderline"/>
          <w:rFonts w:asciiTheme="minorHAnsi" w:hAnsiTheme="minorHAnsi" w:cstheme="minorHAnsi"/>
          <w:color w:val="000000" w:themeColor="text1"/>
        </w:rPr>
        <w:t xml:space="preserve">this is </w:t>
      </w:r>
      <w:r w:rsidRPr="00F60172">
        <w:rPr>
          <w:rStyle w:val="Emphasis"/>
          <w:rFonts w:asciiTheme="minorHAnsi" w:hAnsiTheme="minorHAnsi" w:cstheme="minorHAnsi"/>
          <w:color w:val="000000" w:themeColor="text1"/>
        </w:rPr>
        <w:t>no time to be lounging around</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highlight w:val="yellow"/>
        </w:rPr>
        <w:t xml:space="preserve">If </w:t>
      </w:r>
      <w:r w:rsidRPr="00F60172">
        <w:rPr>
          <w:rStyle w:val="StyleUnderline"/>
          <w:rFonts w:asciiTheme="minorHAnsi" w:hAnsiTheme="minorHAnsi" w:cstheme="minorHAnsi"/>
          <w:color w:val="000000" w:themeColor="text1"/>
        </w:rPr>
        <w:t xml:space="preserve">you’ve been </w:t>
      </w:r>
      <w:r w:rsidRPr="00F60172">
        <w:rPr>
          <w:rStyle w:val="StyleUnderline"/>
          <w:rFonts w:asciiTheme="minorHAnsi" w:hAnsiTheme="minorHAnsi" w:cstheme="minorHAnsi"/>
          <w:color w:val="000000" w:themeColor="text1"/>
          <w:highlight w:val="yellow"/>
        </w:rPr>
        <w:t>granted</w:t>
      </w:r>
      <w:r w:rsidRPr="00F60172">
        <w:rPr>
          <w:rStyle w:val="StyleUnderline"/>
          <w:rFonts w:asciiTheme="minorHAnsi" w:hAnsiTheme="minorHAnsi" w:cstheme="minorHAnsi"/>
          <w:color w:val="000000" w:themeColor="text1"/>
        </w:rPr>
        <w:t xml:space="preserve"> the power</w:t>
      </w:r>
      <w:r w:rsidRPr="00F60172">
        <w:rPr>
          <w:rFonts w:asciiTheme="minorHAnsi" w:hAnsiTheme="minorHAnsi" w:cstheme="minorHAnsi"/>
          <w:color w:val="000000" w:themeColor="text1"/>
          <w:sz w:val="12"/>
        </w:rPr>
        <w:t xml:space="preserve">, the privilege, </w:t>
      </w:r>
      <w:r w:rsidRPr="00F60172">
        <w:rPr>
          <w:rStyle w:val="Emphasis"/>
          <w:rFonts w:asciiTheme="minorHAnsi" w:hAnsiTheme="minorHAnsi" w:cstheme="minorHAnsi"/>
          <w:color w:val="000000" w:themeColor="text1"/>
        </w:rPr>
        <w:t>of that kind of</w:t>
      </w:r>
      <w:r w:rsidRPr="00F60172">
        <w:rPr>
          <w:rStyle w:val="Emphasis"/>
          <w:rFonts w:asciiTheme="minorHAnsi" w:hAnsiTheme="minorHAnsi" w:cstheme="minorHAnsi"/>
          <w:color w:val="000000" w:themeColor="text1"/>
          <w:highlight w:val="yellow"/>
        </w:rPr>
        <w:t xml:space="preserve"> education</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given the </w:t>
      </w:r>
      <w:r w:rsidRPr="00F60172">
        <w:rPr>
          <w:rStyle w:val="Emphasis"/>
          <w:rFonts w:asciiTheme="minorHAnsi" w:hAnsiTheme="minorHAnsi" w:cstheme="minorHAnsi"/>
          <w:color w:val="000000" w:themeColor="text1"/>
        </w:rPr>
        <w:t>precipice we stand on</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szCs w:val="26"/>
          <w:highlight w:val="yellow"/>
        </w:rPr>
        <w:t xml:space="preserve">how could you use it for yourself, </w:t>
      </w:r>
      <w:r w:rsidRPr="00F60172">
        <w:rPr>
          <w:rStyle w:val="Emphasis"/>
          <w:rFonts w:asciiTheme="minorHAnsi" w:hAnsiTheme="minorHAnsi" w:cstheme="minorHAnsi"/>
          <w:color w:val="000000" w:themeColor="text1"/>
          <w:sz w:val="30"/>
          <w:szCs w:val="30"/>
        </w:rPr>
        <w:t xml:space="preserve">even </w:t>
      </w:r>
      <w:r w:rsidRPr="00F60172">
        <w:rPr>
          <w:rStyle w:val="Emphasis"/>
          <w:rFonts w:asciiTheme="minorHAnsi" w:hAnsiTheme="minorHAnsi" w:cstheme="minorHAnsi"/>
          <w:color w:val="000000" w:themeColor="text1"/>
          <w:sz w:val="30"/>
          <w:szCs w:val="30"/>
          <w:highlight w:val="yellow"/>
        </w:rPr>
        <w:t>for a moment?</w:t>
      </w:r>
      <w:r w:rsidRPr="00F60172">
        <w:rPr>
          <w:rStyle w:val="Emphasis"/>
          <w:rFonts w:asciiTheme="minorHAnsi" w:hAnsiTheme="minorHAnsi" w:cstheme="minorHAnsi"/>
          <w:color w:val="000000" w:themeColor="text1"/>
          <w:szCs w:val="26"/>
        </w:rPr>
        <w:t xml:space="preserve"> When our species might be at stake?</w:t>
      </w:r>
      <w:r w:rsidRPr="00F60172">
        <w:rPr>
          <w:rStyle w:val="Emphasis"/>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0"/>
          <w:szCs w:val="10"/>
        </w:rPr>
        <w:t xml:space="preserve">At the end of the bio on his website, Bostrom writes, “I am in a very fortunate position—having no teaching duties, being supported by a staff of brilliant research colleagues and </w:t>
      </w:r>
      <w:proofErr w:type="gramStart"/>
      <w:r w:rsidRPr="00F60172">
        <w:rPr>
          <w:rFonts w:asciiTheme="minorHAnsi" w:hAnsiTheme="minorHAnsi" w:cstheme="minorHAnsi"/>
          <w:color w:val="000000" w:themeColor="text1"/>
          <w:sz w:val="10"/>
          <w:szCs w:val="10"/>
        </w:rPr>
        <w:t>assistants, and</w:t>
      </w:r>
      <w:proofErr w:type="gramEnd"/>
      <w:r w:rsidRPr="00F60172">
        <w:rPr>
          <w:rFonts w:asciiTheme="minorHAnsi" w:hAnsiTheme="minorHAnsi" w:cstheme="minorHAnsi"/>
          <w:color w:val="000000" w:themeColor="text1"/>
          <w:sz w:val="10"/>
          <w:szCs w:val="10"/>
        </w:rPr>
        <w:t xml:space="preserve"> facing no restrictions on what I can work on. Must try hard to be worthy of such privilege!” It’s “Juicy Exceptions” that shows how deeply Bostrom means that. He’s not just humbly saying he’s lucky—he’s saying that privilege gives him a duty to pull his weight for the greater good, hurrying to keep up with the urgency of this strange historical moment. Which makes sense of how Bostrom is leading his life, basically locked in a room coming up with the best arguments he can for why people should listen to his apocalyptic/utopian message, publishing and running between speaking circuits and parliamentary panels, doing his best to right the course of history before it’s too late.</w:t>
      </w:r>
      <w:r w:rsidRPr="00F60172">
        <w:rPr>
          <w:rFonts w:asciiTheme="minorHAnsi" w:hAnsiTheme="minorHAnsi" w:cstheme="minorHAnsi"/>
          <w:color w:val="000000" w:themeColor="text1"/>
          <w:sz w:val="12"/>
        </w:rPr>
        <w:t xml:space="preserve"> </w:t>
      </w:r>
      <w:r w:rsidRPr="00F60172">
        <w:rPr>
          <w:rFonts w:asciiTheme="minorHAnsi" w:hAnsiTheme="minorHAnsi" w:cstheme="minorHAnsi"/>
          <w:color w:val="000000" w:themeColor="text1"/>
          <w:sz w:val="10"/>
          <w:szCs w:val="10"/>
        </w:rPr>
        <w:t>Bostrom’s worldview, as you dive into the visionary corners of his mind, is compelling: it draws you in, makes you think in big history, makes you and your concerns start to look very, very small. I trust Bostrom’s intentions more after reading his poetry; his vision of the long future seems like a genuine hope for what he calls (in the last line of Superintelligence) “a compassionate and jubilant use of humanity’s cosmic endowment.”</w:t>
      </w:r>
      <w:r w:rsidRPr="00F60172">
        <w:rPr>
          <w:rFonts w:asciiTheme="minorHAnsi" w:hAnsiTheme="minorHAnsi" w:cstheme="minorHAnsi"/>
          <w:color w:val="000000" w:themeColor="text1"/>
          <w:sz w:val="12"/>
        </w:rPr>
        <w:t xml:space="preserve"> I’m also worried by the implications of his ideas. If you follow his logic completely, then </w:t>
      </w:r>
      <w:r w:rsidRPr="00F60172">
        <w:rPr>
          <w:rStyle w:val="StyleUnderline"/>
          <w:rFonts w:asciiTheme="minorHAnsi" w:hAnsiTheme="minorHAnsi" w:cstheme="minorHAnsi"/>
          <w:color w:val="000000" w:themeColor="text1"/>
        </w:rPr>
        <w:t xml:space="preserve">putting our energies towards the </w:t>
      </w:r>
      <w:r w:rsidRPr="00F60172">
        <w:rPr>
          <w:rStyle w:val="Emphasis"/>
          <w:rFonts w:asciiTheme="minorHAnsi" w:hAnsiTheme="minorHAnsi" w:cstheme="minorHAnsi"/>
          <w:color w:val="000000" w:themeColor="text1"/>
          <w:highlight w:val="yellow"/>
        </w:rPr>
        <w:t>highest-priority issue</w:t>
      </w:r>
      <w:r w:rsidRPr="00F60172">
        <w:rPr>
          <w:rStyle w:val="Emphasis"/>
          <w:rFonts w:asciiTheme="minorHAnsi" w:hAnsiTheme="minorHAnsi" w:cstheme="minorHAnsi"/>
          <w:color w:val="000000" w:themeColor="text1"/>
        </w:rPr>
        <w:t xml:space="preserve"> of our age</w:t>
      </w:r>
      <w:r w:rsidRPr="00F60172">
        <w:rPr>
          <w:rFonts w:asciiTheme="minorHAnsi" w:hAnsiTheme="minorHAnsi" w:cstheme="minorHAnsi"/>
          <w:color w:val="000000" w:themeColor="text1"/>
          <w:sz w:val="12"/>
        </w:rPr>
        <w:t xml:space="preserve"> (AI strategy) </w:t>
      </w:r>
      <w:r w:rsidRPr="00F60172">
        <w:rPr>
          <w:rStyle w:val="StyleUnderline"/>
          <w:rFonts w:asciiTheme="minorHAnsi" w:hAnsiTheme="minorHAnsi" w:cstheme="minorHAnsi"/>
          <w:color w:val="000000" w:themeColor="text1"/>
        </w:rPr>
        <w:t xml:space="preserve">should mean </w:t>
      </w:r>
      <w:r w:rsidRPr="00F60172">
        <w:rPr>
          <w:rStyle w:val="Emphasis"/>
          <w:rFonts w:asciiTheme="minorHAnsi" w:hAnsiTheme="minorHAnsi" w:cstheme="minorHAnsi"/>
          <w:color w:val="000000" w:themeColor="text1"/>
          <w:szCs w:val="26"/>
        </w:rPr>
        <w:t>dropping our other, immediate projects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of</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rPr>
        <w:t>world-fixing and world-</w:t>
      </w:r>
      <w:r w:rsidRPr="00F60172">
        <w:rPr>
          <w:rStyle w:val="Emphasis"/>
          <w:rFonts w:asciiTheme="minorHAnsi" w:hAnsiTheme="minorHAnsi" w:cstheme="minorHAnsi"/>
          <w:color w:val="000000" w:themeColor="text1"/>
        </w:rPr>
        <w:lastRenderedPageBreak/>
        <w:t>making</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as </w:t>
      </w:r>
      <w:r w:rsidRPr="00F60172">
        <w:rPr>
          <w:rStyle w:val="Emphasis"/>
          <w:rFonts w:asciiTheme="minorHAnsi" w:hAnsiTheme="minorHAnsi" w:cstheme="minorHAnsi"/>
          <w:color w:val="000000" w:themeColor="text1"/>
        </w:rPr>
        <w:t>any suffering</w:t>
      </w:r>
      <w:r w:rsidRPr="00F60172">
        <w:rPr>
          <w:rStyle w:val="StyleUnderline"/>
          <w:rFonts w:asciiTheme="minorHAnsi" w:hAnsiTheme="minorHAnsi" w:cstheme="minorHAnsi"/>
          <w:color w:val="000000" w:themeColor="text1"/>
        </w:rPr>
        <w:t xml:space="preserve"> we might alleviate now is </w:t>
      </w:r>
      <w:r w:rsidRPr="00F60172">
        <w:rPr>
          <w:rStyle w:val="Emphasis"/>
          <w:rFonts w:asciiTheme="minorHAnsi" w:hAnsiTheme="minorHAnsi" w:cstheme="minorHAnsi"/>
          <w:color w:val="000000" w:themeColor="text1"/>
        </w:rPr>
        <w:t xml:space="preserve">secondary to the </w:t>
      </w:r>
      <w:r w:rsidRPr="00F60172">
        <w:rPr>
          <w:rStyle w:val="Emphasis"/>
          <w:rFonts w:asciiTheme="minorHAnsi" w:hAnsiTheme="minorHAnsi" w:cstheme="minorHAnsi"/>
          <w:color w:val="000000" w:themeColor="text1"/>
          <w:highlight w:val="yellow"/>
        </w:rPr>
        <w:t>possibility of extinction</w:t>
      </w:r>
      <w:r w:rsidRPr="00F60172">
        <w:rPr>
          <w:rFonts w:asciiTheme="minorHAnsi" w:hAnsiTheme="minorHAnsi" w:cstheme="minorHAnsi"/>
          <w:color w:val="000000" w:themeColor="text1"/>
          <w:sz w:val="12"/>
        </w:rPr>
        <w:t xml:space="preserve">. I have too many reservations about Bostrom’s strategic ideas, his thoughts on how change gets made, and his ability to consistently distinguish sci-fi from reality, to buy that fully. Big-history thinking raises questions, though, that go beyond Bostrom’s exclusive focus on AI scenarios. What if, to have any hope of building the world we want, the first step is to prioritize catastrophic threats, even others like climate change or biosecurity? </w:t>
      </w:r>
      <w:r w:rsidRPr="00F60172">
        <w:rPr>
          <w:rStyle w:val="StyleUnderline"/>
          <w:rFonts w:asciiTheme="minorHAnsi" w:hAnsiTheme="minorHAnsi" w:cstheme="minorHAnsi"/>
          <w:color w:val="000000" w:themeColor="text1"/>
        </w:rPr>
        <w:t xml:space="preserve">Maybe the state of </w:t>
      </w:r>
      <w:r w:rsidRPr="00F60172">
        <w:rPr>
          <w:rStyle w:val="StyleUnderline"/>
          <w:rFonts w:asciiTheme="minorHAnsi" w:hAnsiTheme="minorHAnsi" w:cstheme="minorHAnsi"/>
          <w:color w:val="000000" w:themeColor="text1"/>
          <w:highlight w:val="yellow"/>
        </w:rPr>
        <w:t>tech</w:t>
      </w:r>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rPr>
        <w:t xml:space="preserve">does </w:t>
      </w:r>
      <w:r w:rsidRPr="00F60172">
        <w:rPr>
          <w:rStyle w:val="Emphasis"/>
          <w:rFonts w:asciiTheme="minorHAnsi" w:hAnsiTheme="minorHAnsi" w:cstheme="minorHAnsi"/>
          <w:color w:val="000000" w:themeColor="text1"/>
          <w:highlight w:val="yellow"/>
        </w:rPr>
        <w:t>place us</w:t>
      </w:r>
      <w:r w:rsidRPr="00F60172">
        <w:rPr>
          <w:rStyle w:val="StyleUnderline"/>
          <w:rFonts w:asciiTheme="minorHAnsi" w:hAnsiTheme="minorHAnsi" w:cstheme="minorHAnsi"/>
          <w:color w:val="000000" w:themeColor="text1"/>
          <w:highlight w:val="yellow"/>
        </w:rPr>
        <w:t xml:space="preserve"> at</w:t>
      </w:r>
      <w:r w:rsidRPr="00F60172">
        <w:rPr>
          <w:rStyle w:val="StyleUnderline"/>
          <w:rFonts w:asciiTheme="minorHAnsi" w:hAnsiTheme="minorHAnsi" w:cstheme="minorHAnsi"/>
          <w:color w:val="000000" w:themeColor="text1"/>
        </w:rPr>
        <w:t xml:space="preserve"> a </w:t>
      </w:r>
      <w:r w:rsidRPr="00F60172">
        <w:rPr>
          <w:rStyle w:val="Emphasis"/>
          <w:rFonts w:asciiTheme="minorHAnsi" w:hAnsiTheme="minorHAnsi" w:cstheme="minorHAnsi"/>
          <w:color w:val="000000" w:themeColor="text1"/>
          <w:highlight w:val="yellow"/>
        </w:rPr>
        <w:t>unique moment</w:t>
      </w:r>
      <w:r w:rsidRPr="00F60172">
        <w:rPr>
          <w:rStyle w:val="Emphasis"/>
          <w:rFonts w:asciiTheme="minorHAnsi" w:hAnsiTheme="minorHAnsi" w:cstheme="minorHAnsi"/>
          <w:color w:val="000000" w:themeColor="text1"/>
        </w:rPr>
        <w:t xml:space="preserve"> in history</w:t>
      </w:r>
      <w:r w:rsidRPr="00F60172">
        <w:rPr>
          <w:rStyle w:val="StyleUnderline"/>
          <w:rFonts w:asciiTheme="minorHAnsi" w:hAnsiTheme="minorHAnsi" w:cstheme="minorHAnsi"/>
          <w:color w:val="000000" w:themeColor="text1"/>
        </w:rPr>
        <w:t xml:space="preserve">, with the </w:t>
      </w:r>
      <w:r w:rsidRPr="00F60172">
        <w:rPr>
          <w:rStyle w:val="Emphasis"/>
          <w:rFonts w:asciiTheme="minorHAnsi" w:hAnsiTheme="minorHAnsi" w:cstheme="minorHAnsi"/>
          <w:color w:val="000000" w:themeColor="text1"/>
        </w:rPr>
        <w:t>unique urgency Bostrom feels.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Which would mean we ought to </w:t>
      </w:r>
      <w:r w:rsidRPr="00F60172">
        <w:rPr>
          <w:rStyle w:val="Emphasis"/>
          <w:rFonts w:asciiTheme="minorHAnsi" w:hAnsiTheme="minorHAnsi" w:cstheme="minorHAnsi"/>
          <w:color w:val="000000" w:themeColor="text1"/>
        </w:rPr>
        <w:t>think more strategically</w:t>
      </w:r>
      <w:r w:rsidRPr="00F60172">
        <w:rPr>
          <w:rStyle w:val="StyleUnderline"/>
          <w:rFonts w:asciiTheme="minorHAnsi" w:hAnsiTheme="minorHAnsi" w:cstheme="minorHAnsi"/>
          <w:color w:val="000000" w:themeColor="text1"/>
        </w:rPr>
        <w:t xml:space="preserve"> about </w:t>
      </w:r>
      <w:r w:rsidRPr="00F60172">
        <w:rPr>
          <w:rStyle w:val="Emphasis"/>
          <w:rFonts w:asciiTheme="minorHAnsi" w:hAnsiTheme="minorHAnsi" w:cstheme="minorHAnsi"/>
          <w:color w:val="000000" w:themeColor="text1"/>
        </w:rPr>
        <w:t>where to apply that urgency</w:t>
      </w:r>
      <w:r w:rsidRPr="00F60172">
        <w:rPr>
          <w:rFonts w:asciiTheme="minorHAnsi" w:hAnsiTheme="minorHAnsi" w:cstheme="minorHAnsi"/>
          <w:color w:val="000000" w:themeColor="text1"/>
          <w:sz w:val="12"/>
        </w:rPr>
        <w:t xml:space="preserve">. </w:t>
      </w:r>
      <w:r w:rsidRPr="00F60172">
        <w:rPr>
          <w:rStyle w:val="Emphasis"/>
          <w:rFonts w:asciiTheme="minorHAnsi" w:hAnsiTheme="minorHAnsi" w:cstheme="minorHAnsi"/>
          <w:color w:val="000000" w:themeColor="text1"/>
        </w:rPr>
        <w:t>Terrifying as it is, Bostrom might have a point.</w:t>
      </w:r>
    </w:p>
    <w:p w14:paraId="365B4E32" w14:textId="77777777" w:rsidR="00942DE1" w:rsidRPr="00F60172" w:rsidRDefault="00942DE1" w:rsidP="00942DE1">
      <w:pPr>
        <w:pStyle w:val="Heading4"/>
        <w:rPr>
          <w:color w:val="000000" w:themeColor="text1"/>
        </w:rPr>
      </w:pPr>
      <w:r w:rsidRPr="00F60172">
        <w:rPr>
          <w:color w:val="000000" w:themeColor="text1"/>
          <w:u w:val="single"/>
        </w:rPr>
        <w:t>Thoughts themselves</w:t>
      </w:r>
      <w:r w:rsidRPr="00F60172">
        <w:rPr>
          <w:color w:val="000000" w:themeColor="text1"/>
        </w:rPr>
        <w:t xml:space="preserve"> are finite and trade off –</w:t>
      </w:r>
      <w:proofErr w:type="gramStart"/>
      <w:r w:rsidRPr="00F60172">
        <w:rPr>
          <w:color w:val="000000" w:themeColor="text1"/>
        </w:rPr>
        <w:t>all of</w:t>
      </w:r>
      <w:proofErr w:type="gramEnd"/>
      <w:r w:rsidRPr="00F60172">
        <w:rPr>
          <w:color w:val="000000" w:themeColor="text1"/>
        </w:rPr>
        <w:t xml:space="preserve"> the thought behind the 1ac </w:t>
      </w:r>
      <w:r w:rsidRPr="00F60172">
        <w:rPr>
          <w:color w:val="000000" w:themeColor="text1"/>
          <w:u w:val="single"/>
        </w:rPr>
        <w:t>must</w:t>
      </w:r>
      <w:r w:rsidRPr="00F60172">
        <w:rPr>
          <w:color w:val="000000" w:themeColor="text1"/>
        </w:rPr>
        <w:t xml:space="preserve"> be devoted to transhumanism. </w:t>
      </w:r>
    </w:p>
    <w:p w14:paraId="67D3B784" w14:textId="77777777" w:rsidR="00942DE1" w:rsidRPr="00F60172" w:rsidRDefault="00942DE1" w:rsidP="00942DE1">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Eliezer </w:t>
      </w:r>
      <w:proofErr w:type="spellStart"/>
      <w:r w:rsidRPr="00F60172">
        <w:rPr>
          <w:rStyle w:val="Style13ptBold"/>
          <w:rFonts w:asciiTheme="minorHAnsi" w:hAnsiTheme="minorHAnsi" w:cstheme="minorHAnsi"/>
          <w:color w:val="000000" w:themeColor="text1"/>
        </w:rPr>
        <w:t>Yudkowsky</w:t>
      </w:r>
      <w:proofErr w:type="spellEnd"/>
      <w:r w:rsidRPr="00F60172">
        <w:rPr>
          <w:rStyle w:val="Style13ptBold"/>
          <w:rFonts w:asciiTheme="minorHAnsi" w:hAnsiTheme="minorHAnsi" w:cstheme="minorHAnsi"/>
          <w:color w:val="000000" w:themeColor="text1"/>
        </w:rPr>
        <w:t xml:space="preserve"> 8</w:t>
      </w:r>
      <w:r w:rsidRPr="00F60172">
        <w:rPr>
          <w:rFonts w:asciiTheme="minorHAnsi" w:hAnsiTheme="minorHAnsi" w:cstheme="minorHAnsi"/>
          <w:color w:val="000000" w:themeColor="text1"/>
        </w:rPr>
        <w:t>, Research Fellow and Director of the Singularity Institute for Artificial Intelligence, The “Intuitions” Behind “Utilitarianism”, https://www.lesswrong.com/posts/r5MSQ83gtbjWRBDWJ/the-intuitions-behind-utilitarianism</w:t>
      </w:r>
    </w:p>
    <w:p w14:paraId="40343D9C" w14:textId="77777777" w:rsidR="00942DE1" w:rsidRPr="00F60172" w:rsidRDefault="00942DE1" w:rsidP="00942DE1">
      <w:pPr>
        <w:pStyle w:val="ListParagraph"/>
        <w:ind w:left="0"/>
        <w:rPr>
          <w:rFonts w:asciiTheme="minorHAnsi" w:hAnsiTheme="minorHAnsi" w:cstheme="minorHAnsi"/>
          <w:color w:val="000000" w:themeColor="text1"/>
          <w:sz w:val="12"/>
        </w:rPr>
      </w:pPr>
      <w:r w:rsidRPr="00F60172">
        <w:rPr>
          <w:rStyle w:val="StyleUnderline"/>
          <w:rFonts w:asciiTheme="minorHAnsi" w:hAnsiTheme="minorHAnsi" w:cstheme="minorHAnsi"/>
          <w:color w:val="000000" w:themeColor="text1"/>
          <w:highlight w:val="yellow"/>
        </w:rPr>
        <w:t>Whatever</w:t>
      </w:r>
      <w:r w:rsidRPr="00F60172">
        <w:rPr>
          <w:rStyle w:val="StyleUnderline"/>
          <w:rFonts w:asciiTheme="minorHAnsi" w:hAnsiTheme="minorHAnsi" w:cstheme="minorHAnsi"/>
          <w:color w:val="000000" w:themeColor="text1"/>
        </w:rPr>
        <w:t xml:space="preserve"> value </w:t>
      </w:r>
      <w:r w:rsidRPr="00F60172">
        <w:rPr>
          <w:rStyle w:val="StyleUnderline"/>
          <w:rFonts w:asciiTheme="minorHAnsi" w:hAnsiTheme="minorHAnsi" w:cstheme="minorHAnsi"/>
          <w:color w:val="000000" w:themeColor="text1"/>
          <w:highlight w:val="yellow"/>
        </w:rPr>
        <w:t xml:space="preserve">is worth </w:t>
      </w:r>
      <w:r w:rsidRPr="00F60172">
        <w:rPr>
          <w:rStyle w:val="Emphasis"/>
          <w:rFonts w:asciiTheme="minorHAnsi" w:hAnsiTheme="minorHAnsi" w:cstheme="minorHAnsi"/>
          <w:color w:val="000000" w:themeColor="text1"/>
          <w:highlight w:val="yellow"/>
        </w:rPr>
        <w:t>thinking about</w:t>
      </w:r>
      <w:r w:rsidRPr="00F60172">
        <w:rPr>
          <w:rStyle w:val="StyleUnderline"/>
          <w:rFonts w:asciiTheme="minorHAnsi" w:hAnsiTheme="minorHAnsi" w:cstheme="minorHAnsi"/>
          <w:color w:val="000000" w:themeColor="text1"/>
        </w:rPr>
        <w:t xml:space="preserve"> at all </w:t>
      </w:r>
      <w:r w:rsidRPr="00F60172">
        <w:rPr>
          <w:rStyle w:val="StyleUnderline"/>
          <w:rFonts w:asciiTheme="minorHAnsi" w:hAnsiTheme="minorHAnsi" w:cstheme="minorHAnsi"/>
          <w:color w:val="000000" w:themeColor="text1"/>
          <w:highlight w:val="yellow"/>
        </w:rPr>
        <w:t xml:space="preserve">must be worth </w:t>
      </w:r>
      <w:r w:rsidRPr="00F60172">
        <w:rPr>
          <w:rStyle w:val="Emphasis"/>
          <w:rFonts w:asciiTheme="minorHAnsi" w:hAnsiTheme="minorHAnsi" w:cstheme="minorHAnsi"/>
          <w:color w:val="000000" w:themeColor="text1"/>
          <w:highlight w:val="yellow"/>
        </w:rPr>
        <w:t>trading off</w:t>
      </w:r>
      <w:r w:rsidRPr="00F60172">
        <w:rPr>
          <w:rStyle w:val="StyleUnderline"/>
          <w:rFonts w:asciiTheme="minorHAnsi" w:hAnsiTheme="minorHAnsi" w:cstheme="minorHAnsi"/>
          <w:color w:val="000000" w:themeColor="text1"/>
          <w:highlight w:val="yellow"/>
        </w:rPr>
        <w:t xml:space="preserve"> against </w:t>
      </w:r>
      <w:r w:rsidRPr="00F60172">
        <w:rPr>
          <w:rStyle w:val="Emphasis"/>
          <w:rFonts w:asciiTheme="minorHAnsi" w:hAnsiTheme="minorHAnsi" w:cstheme="minorHAnsi"/>
          <w:color w:val="000000" w:themeColor="text1"/>
          <w:highlight w:val="yellow"/>
        </w:rPr>
        <w:t>all other values worth thinking about</w:t>
      </w:r>
      <w:r w:rsidRPr="00F60172">
        <w:rPr>
          <w:rStyle w:val="StyleUnderline"/>
          <w:rFonts w:asciiTheme="minorHAnsi" w:hAnsiTheme="minorHAnsi" w:cstheme="minorHAnsi"/>
          <w:color w:val="000000" w:themeColor="text1"/>
          <w:highlight w:val="yellow"/>
        </w:rPr>
        <w:t xml:space="preserve">, because </w:t>
      </w:r>
      <w:r w:rsidRPr="00F60172">
        <w:rPr>
          <w:rStyle w:val="Emphasis"/>
          <w:rFonts w:asciiTheme="minorHAnsi" w:hAnsiTheme="minorHAnsi" w:cstheme="minorHAnsi"/>
          <w:color w:val="000000" w:themeColor="text1"/>
          <w:highlight w:val="yellow"/>
        </w:rPr>
        <w:t>thought itself is a limited resource that must be traded off</w:t>
      </w:r>
      <w:r w:rsidRPr="00F60172">
        <w:rPr>
          <w:rFonts w:asciiTheme="minorHAnsi" w:hAnsiTheme="minorHAnsi" w:cstheme="minorHAnsi"/>
          <w:color w:val="000000" w:themeColor="text1"/>
          <w:sz w:val="12"/>
        </w:rPr>
        <w:t>. When you reveal a value, you reveal a utility.</w:t>
      </w:r>
    </w:p>
    <w:p w14:paraId="2F2C70C6" w14:textId="77777777" w:rsidR="00942DE1" w:rsidRPr="00F60172" w:rsidRDefault="00942DE1" w:rsidP="00942DE1">
      <w:pPr>
        <w:pStyle w:val="Heading4"/>
        <w:rPr>
          <w:color w:val="000000" w:themeColor="text1"/>
        </w:rPr>
      </w:pPr>
      <w:r w:rsidRPr="00F60172">
        <w:rPr>
          <w:color w:val="000000" w:themeColor="text1"/>
        </w:rPr>
        <w:t xml:space="preserve">Transhumanism must be the </w:t>
      </w:r>
      <w:r w:rsidRPr="00F60172">
        <w:rPr>
          <w:color w:val="000000" w:themeColor="text1"/>
          <w:u w:val="single"/>
        </w:rPr>
        <w:t>highest priority</w:t>
      </w:r>
      <w:r w:rsidRPr="00F60172">
        <w:rPr>
          <w:color w:val="000000" w:themeColor="text1"/>
        </w:rPr>
        <w:t xml:space="preserve"> – debates most focus it</w:t>
      </w:r>
    </w:p>
    <w:p w14:paraId="56EF335F" w14:textId="77777777" w:rsidR="00942DE1" w:rsidRPr="00F60172" w:rsidRDefault="00942DE1" w:rsidP="00942DE1">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Carlos </w:t>
      </w:r>
      <w:r w:rsidRPr="00F60172">
        <w:rPr>
          <w:rStyle w:val="Style13ptBold"/>
          <w:rFonts w:asciiTheme="minorHAnsi" w:hAnsiTheme="minorHAnsi" w:cstheme="minorHAnsi"/>
          <w:color w:val="000000" w:themeColor="text1"/>
        </w:rPr>
        <w:t>Moreira 19</w:t>
      </w:r>
      <w:r w:rsidRPr="00F60172">
        <w:rPr>
          <w:rFonts w:asciiTheme="minorHAnsi" w:hAnsiTheme="minorHAnsi" w:cstheme="minorHAnsi"/>
          <w:color w:val="000000" w:themeColor="text1"/>
        </w:rPr>
        <w:t xml:space="preserve">, founder and CEO of </w:t>
      </w:r>
      <w:proofErr w:type="spellStart"/>
      <w:r w:rsidRPr="00F60172">
        <w:rPr>
          <w:rFonts w:asciiTheme="minorHAnsi" w:hAnsiTheme="minorHAnsi" w:cstheme="minorHAnsi"/>
          <w:color w:val="000000" w:themeColor="text1"/>
        </w:rPr>
        <w:t>WiseKey</w:t>
      </w:r>
      <w:proofErr w:type="spellEnd"/>
      <w:r w:rsidRPr="00F60172">
        <w:rPr>
          <w:rFonts w:asciiTheme="minorHAnsi" w:hAnsiTheme="minorHAnsi" w:cstheme="minorHAnsi"/>
          <w:color w:val="000000" w:themeColor="text1"/>
        </w:rPr>
        <w:t xml:space="preserve">, Adjunct Professor of the Graduate School of Engineering Royal Melbourne Institute of Technology from 1995 to 1999 as well as Head of the Trade Efficiency Lab at the Graduate School of Engineering at RMIT, “The </w:t>
      </w:r>
      <w:proofErr w:type="spellStart"/>
      <w:r w:rsidRPr="00F60172">
        <w:rPr>
          <w:rFonts w:asciiTheme="minorHAnsi" w:hAnsiTheme="minorHAnsi" w:cstheme="minorHAnsi"/>
          <w:color w:val="000000" w:themeColor="text1"/>
        </w:rPr>
        <w:t>transHuman</w:t>
      </w:r>
      <w:proofErr w:type="spellEnd"/>
      <w:r w:rsidRPr="00F60172">
        <w:rPr>
          <w:rFonts w:asciiTheme="minorHAnsi" w:hAnsiTheme="minorHAnsi" w:cstheme="minorHAnsi"/>
          <w:color w:val="000000" w:themeColor="text1"/>
        </w:rPr>
        <w:t xml:space="preserve"> Code: How </w:t>
      </w:r>
      <w:proofErr w:type="gramStart"/>
      <w:r w:rsidRPr="00F60172">
        <w:rPr>
          <w:rFonts w:asciiTheme="minorHAnsi" w:hAnsiTheme="minorHAnsi" w:cstheme="minorHAnsi"/>
          <w:color w:val="000000" w:themeColor="text1"/>
        </w:rPr>
        <w:t>To</w:t>
      </w:r>
      <w:proofErr w:type="gramEnd"/>
      <w:r w:rsidRPr="00F60172">
        <w:rPr>
          <w:rFonts w:asciiTheme="minorHAnsi" w:hAnsiTheme="minorHAnsi" w:cstheme="minorHAnsi"/>
          <w:color w:val="000000" w:themeColor="text1"/>
        </w:rPr>
        <w:t xml:space="preserve"> Program Your Future”, google books</w:t>
      </w:r>
    </w:p>
    <w:p w14:paraId="31929C61" w14:textId="77777777" w:rsidR="00942DE1" w:rsidRPr="00F60172" w:rsidRDefault="00942DE1" w:rsidP="00942DE1">
      <w:pPr>
        <w:pStyle w:val="ListParagraph"/>
        <w:ind w:left="0"/>
        <w:rPr>
          <w:rStyle w:val="Emphasis"/>
          <w:rFonts w:asciiTheme="minorHAnsi" w:hAnsiTheme="minorHAnsi" w:cstheme="minorHAnsi"/>
          <w:color w:val="000000" w:themeColor="text1"/>
        </w:rPr>
      </w:pPr>
      <w:r w:rsidRPr="00F60172">
        <w:rPr>
          <w:rStyle w:val="StyleUnderline"/>
          <w:rFonts w:asciiTheme="minorHAnsi" w:hAnsiTheme="minorHAnsi" w:cstheme="minorHAnsi"/>
          <w:color w:val="000000" w:themeColor="text1"/>
          <w:highlight w:val="yellow"/>
        </w:rPr>
        <w:t xml:space="preserve">We're </w:t>
      </w:r>
      <w:r w:rsidRPr="00F60172">
        <w:rPr>
          <w:rStyle w:val="Emphasis"/>
          <w:rFonts w:asciiTheme="minorHAnsi" w:hAnsiTheme="minorHAnsi" w:cstheme="minorHAnsi"/>
          <w:color w:val="000000" w:themeColor="text1"/>
          <w:highlight w:val="yellow"/>
        </w:rPr>
        <w:t>not even scratching the surface</w:t>
      </w:r>
      <w:r w:rsidRPr="00F60172">
        <w:rPr>
          <w:rStyle w:val="StyleUnderline"/>
          <w:rFonts w:asciiTheme="minorHAnsi" w:hAnsiTheme="minorHAnsi" w:cstheme="minorHAnsi"/>
          <w:color w:val="000000" w:themeColor="text1"/>
        </w:rPr>
        <w:t xml:space="preserve"> of the </w:t>
      </w:r>
      <w:r w:rsidRPr="00F60172">
        <w:rPr>
          <w:rStyle w:val="Emphasis"/>
          <w:rFonts w:asciiTheme="minorHAnsi" w:hAnsiTheme="minorHAnsi" w:cstheme="minorHAnsi"/>
          <w:color w:val="000000" w:themeColor="text1"/>
        </w:rPr>
        <w:t>artistic</w:t>
      </w:r>
      <w:r w:rsidRPr="00F60172">
        <w:rPr>
          <w:rStyle w:val="StyleUnderline"/>
          <w:rFonts w:asciiTheme="minorHAnsi" w:hAnsiTheme="minorHAnsi" w:cstheme="minorHAnsi"/>
          <w:color w:val="000000" w:themeColor="text1"/>
        </w:rPr>
        <w:t xml:space="preserve"> and </w:t>
      </w:r>
      <w:r w:rsidRPr="00F60172">
        <w:rPr>
          <w:rStyle w:val="Emphasis"/>
          <w:rFonts w:asciiTheme="minorHAnsi" w:hAnsiTheme="minorHAnsi" w:cstheme="minorHAnsi"/>
          <w:color w:val="000000" w:themeColor="text1"/>
        </w:rPr>
        <w:t>spiritual</w:t>
      </w:r>
      <w:r w:rsidRPr="00F60172">
        <w:rPr>
          <w:rStyle w:val="StyleUnderline"/>
          <w:rFonts w:asciiTheme="minorHAnsi" w:hAnsiTheme="minorHAnsi" w:cstheme="minorHAnsi"/>
          <w:color w:val="000000" w:themeColor="text1"/>
        </w:rPr>
        <w:t xml:space="preserve"> complexities</w:t>
      </w:r>
      <w:r w:rsidRPr="00F60172">
        <w:rPr>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rPr>
        <w:t>found in every human on the planet, or the abilities to love, to long, to dream, and to resolve</w:t>
      </w:r>
      <w:r w:rsidRPr="00F60172">
        <w:rPr>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The human is</w:t>
      </w:r>
      <w:r w:rsidRPr="00F60172">
        <w:rPr>
          <w:rStyle w:val="StyleUnderline"/>
          <w:rFonts w:asciiTheme="minorHAnsi" w:hAnsiTheme="minorHAnsi" w:cstheme="minorHAnsi"/>
          <w:color w:val="000000" w:themeColor="text1"/>
        </w:rPr>
        <w:t xml:space="preserve"> and will always be </w:t>
      </w:r>
      <w:r w:rsidRPr="00F60172">
        <w:rPr>
          <w:rStyle w:val="StyleUnderline"/>
          <w:rFonts w:asciiTheme="minorHAnsi" w:hAnsiTheme="minorHAnsi" w:cstheme="minorHAnsi"/>
          <w:color w:val="000000" w:themeColor="text1"/>
          <w:highlight w:val="yellow"/>
        </w:rPr>
        <w:t xml:space="preserve">the </w:t>
      </w:r>
      <w:r w:rsidRPr="00F60172">
        <w:rPr>
          <w:rStyle w:val="Emphasis"/>
          <w:rFonts w:asciiTheme="minorHAnsi" w:hAnsiTheme="minorHAnsi" w:cstheme="minorHAnsi"/>
          <w:color w:val="000000" w:themeColor="text1"/>
          <w:highlight w:val="yellow"/>
        </w:rPr>
        <w:t>greatest and most advanced technology</w:t>
      </w:r>
      <w:r w:rsidRPr="00F60172">
        <w:rPr>
          <w:rStyle w:val="StyleUnderline"/>
          <w:rFonts w:asciiTheme="minorHAnsi" w:hAnsiTheme="minorHAnsi" w:cstheme="minorHAnsi"/>
          <w:color w:val="000000" w:themeColor="text1"/>
          <w:highlight w:val="yellow"/>
        </w:rPr>
        <w:t xml:space="preserve"> the world has ever known</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 xml:space="preserve">Doesn't it then make the most sense to </w:t>
      </w:r>
      <w:r w:rsidRPr="00F60172">
        <w:rPr>
          <w:rStyle w:val="Emphasis"/>
          <w:rFonts w:asciiTheme="minorHAnsi" w:hAnsiTheme="minorHAnsi" w:cstheme="minorHAnsi"/>
          <w:color w:val="000000" w:themeColor="text1"/>
          <w:highlight w:val="yellow"/>
        </w:rPr>
        <w:t>place</w:t>
      </w:r>
      <w:r w:rsidRPr="00F60172">
        <w:rPr>
          <w:rStyle w:val="StyleUnderline"/>
          <w:rFonts w:asciiTheme="minorHAnsi" w:hAnsiTheme="minorHAnsi" w:cstheme="minorHAnsi"/>
          <w:color w:val="000000" w:themeColor="text1"/>
        </w:rPr>
        <w:t xml:space="preserve"> the </w:t>
      </w:r>
      <w:r w:rsidRPr="00F60172">
        <w:rPr>
          <w:rStyle w:val="Emphasis"/>
          <w:rFonts w:asciiTheme="minorHAnsi" w:hAnsiTheme="minorHAnsi" w:cstheme="minorHAnsi"/>
          <w:color w:val="000000" w:themeColor="text1"/>
          <w:highlight w:val="yellow"/>
        </w:rPr>
        <w:t>understanding</w:t>
      </w:r>
      <w:r w:rsidRPr="00F60172">
        <w:rPr>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improvement</w:t>
      </w:r>
      <w:r w:rsidRPr="00F60172">
        <w:rPr>
          <w:rFonts w:asciiTheme="minorHAnsi" w:hAnsiTheme="minorHAnsi" w:cstheme="minorHAnsi"/>
          <w:color w:val="000000" w:themeColor="text1"/>
          <w:highlight w:val="yellow"/>
        </w:rPr>
        <w:t xml:space="preserve">, </w:t>
      </w:r>
      <w:r w:rsidRPr="00F60172">
        <w:rPr>
          <w:rStyle w:val="StyleUnderline"/>
          <w:rFonts w:asciiTheme="minorHAnsi" w:hAnsiTheme="minorHAnsi" w:cstheme="minorHAnsi"/>
          <w:color w:val="000000" w:themeColor="text1"/>
          <w:highlight w:val="yellow"/>
        </w:rPr>
        <w:t>and</w:t>
      </w:r>
      <w:r w:rsidRPr="00F60172">
        <w:rPr>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utilization</w:t>
      </w:r>
      <w:r w:rsidRPr="00F60172">
        <w:rPr>
          <w:rFonts w:asciiTheme="minorHAnsi" w:hAnsiTheme="minorHAnsi" w:cstheme="minorHAnsi"/>
          <w:color w:val="000000" w:themeColor="text1"/>
          <w:highlight w:val="yellow"/>
        </w:rPr>
        <w:t xml:space="preserve"> </w:t>
      </w:r>
      <w:r w:rsidRPr="00F60172">
        <w:rPr>
          <w:rStyle w:val="StyleUnderline"/>
          <w:rFonts w:asciiTheme="minorHAnsi" w:hAnsiTheme="minorHAnsi" w:cstheme="minorHAnsi"/>
          <w:color w:val="000000" w:themeColor="text1"/>
          <w:highlight w:val="yellow"/>
        </w:rPr>
        <w:t xml:space="preserve">of humanity as </w:t>
      </w:r>
      <w:r w:rsidRPr="00F60172">
        <w:rPr>
          <w:rStyle w:val="Emphasis"/>
          <w:rFonts w:asciiTheme="minorHAnsi" w:hAnsiTheme="minorHAnsi" w:cstheme="minorHAnsi"/>
          <w:color w:val="000000" w:themeColor="text1"/>
          <w:highlight w:val="yellow"/>
        </w:rPr>
        <w:t>today's highest priority?</w:t>
      </w:r>
    </w:p>
    <w:p w14:paraId="6085F90C" w14:textId="77777777" w:rsidR="00942DE1" w:rsidRPr="00F60172" w:rsidRDefault="00942DE1" w:rsidP="00942DE1">
      <w:pPr>
        <w:pStyle w:val="Heading4"/>
        <w:rPr>
          <w:color w:val="000000" w:themeColor="text1"/>
        </w:rPr>
      </w:pPr>
      <w:r w:rsidRPr="00F60172">
        <w:rPr>
          <w:color w:val="000000" w:themeColor="text1"/>
        </w:rPr>
        <w:t xml:space="preserve">Probabilistic thinking makes a litany of extinction events inevitable and devalues mitigation strategies like transhumanism </w:t>
      </w:r>
    </w:p>
    <w:p w14:paraId="0EB029F6" w14:textId="77777777" w:rsidR="00942DE1" w:rsidRPr="00F60172" w:rsidRDefault="00942DE1" w:rsidP="00942DE1">
      <w:pPr>
        <w:rPr>
          <w:rFonts w:asciiTheme="minorHAnsi" w:hAnsiTheme="minorHAnsi" w:cstheme="minorHAnsi"/>
          <w:color w:val="000000" w:themeColor="text1"/>
        </w:rPr>
      </w:pPr>
      <w:r w:rsidRPr="00F60172">
        <w:rPr>
          <w:rStyle w:val="Style13ptBold"/>
          <w:rFonts w:asciiTheme="minorHAnsi" w:hAnsiTheme="minorHAnsi" w:cstheme="minorHAnsi"/>
          <w:color w:val="000000" w:themeColor="text1"/>
        </w:rPr>
        <w:t xml:space="preserve">Clarke 8 ---- </w:t>
      </w:r>
      <w:r w:rsidRPr="00F60172">
        <w:rPr>
          <w:rFonts w:asciiTheme="minorHAnsi" w:hAnsiTheme="minorHAnsi" w:cstheme="minorHAnsi"/>
          <w:color w:val="000000" w:themeColor="text1"/>
        </w:rPr>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17468BBA" w14:textId="77777777" w:rsidR="00942DE1" w:rsidRPr="00F60172" w:rsidRDefault="00942DE1" w:rsidP="00942DE1">
      <w:pPr>
        <w:rPr>
          <w:rStyle w:val="StyleUnderline"/>
          <w:rFonts w:asciiTheme="minorHAnsi" w:hAnsiTheme="minorHAnsi" w:cstheme="minorHAnsi"/>
          <w:color w:val="000000" w:themeColor="text1"/>
        </w:rPr>
      </w:pPr>
      <w:r w:rsidRPr="00F60172">
        <w:rPr>
          <w:rFonts w:asciiTheme="minorHAnsi" w:hAnsiTheme="minorHAnsi" w:cstheme="minorHAnsi"/>
          <w:color w:val="000000" w:themeColor="text1"/>
          <w:sz w:val="16"/>
        </w:rPr>
        <w:t xml:space="preserve">Clearly, </w:t>
      </w:r>
      <w:r w:rsidRPr="00F60172">
        <w:rPr>
          <w:rStyle w:val="StyleUnderline"/>
          <w:rFonts w:asciiTheme="minorHAnsi" w:hAnsiTheme="minorHAnsi" w:cstheme="minorHAnsi"/>
          <w:color w:val="000000" w:themeColor="text1"/>
          <w:highlight w:val="yellow"/>
        </w:rPr>
        <w:t xml:space="preserve">probabilistic thinking </w:t>
      </w:r>
      <w:r w:rsidRPr="00F60172">
        <w:rPr>
          <w:rStyle w:val="Emphasis"/>
          <w:rFonts w:asciiTheme="minorHAnsi" w:hAnsiTheme="minorHAnsi" w:cstheme="minorHAnsi"/>
          <w:color w:val="000000" w:themeColor="text1"/>
          <w:highlight w:val="yellow"/>
        </w:rPr>
        <w:t>cannot</w:t>
      </w:r>
      <w:r w:rsidRPr="00F60172">
        <w:rPr>
          <w:rStyle w:val="StyleUnderline"/>
          <w:rFonts w:asciiTheme="minorHAnsi" w:hAnsiTheme="minorHAnsi" w:cstheme="minorHAnsi"/>
          <w:color w:val="000000" w:themeColor="text1"/>
          <w:highlight w:val="yellow"/>
        </w:rPr>
        <w:t xml:space="preserve"> provide</w:t>
      </w:r>
      <w:r w:rsidRPr="00F60172">
        <w:rPr>
          <w:rStyle w:val="StyleUnderline"/>
          <w:rFonts w:asciiTheme="minorHAnsi" w:hAnsiTheme="minorHAnsi" w:cstheme="minorHAnsi"/>
          <w:color w:val="000000" w:themeColor="text1"/>
        </w:rPr>
        <w:t xml:space="preserve"> the full range of </w:t>
      </w:r>
      <w:r w:rsidRPr="00F60172">
        <w:rPr>
          <w:rStyle w:val="StyleUnderline"/>
          <w:rFonts w:asciiTheme="minorHAnsi" w:hAnsiTheme="minorHAnsi" w:cstheme="minorHAnsi"/>
          <w:color w:val="000000" w:themeColor="text1"/>
          <w:highlight w:val="yellow"/>
        </w:rPr>
        <w:t>concepts necessary to understand extreme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events. Nor can probabilistic thinking provide</w:t>
      </w:r>
      <w:r w:rsidRPr="00F60172">
        <w:rPr>
          <w:rStyle w:val="StyleUnderline"/>
          <w:rFonts w:asciiTheme="minorHAnsi" w:hAnsiTheme="minorHAnsi" w:cstheme="minorHAnsi"/>
          <w:color w:val="000000" w:themeColor="text1"/>
        </w:rPr>
        <w:t xml:space="preserve"> clear and unequivocal </w:t>
      </w:r>
      <w:r w:rsidRPr="00F60172">
        <w:rPr>
          <w:rStyle w:val="StyleUnderline"/>
          <w:rFonts w:asciiTheme="minorHAnsi" w:hAnsiTheme="minorHAnsi" w:cstheme="minorHAnsi"/>
          <w:color w:val="000000" w:themeColor="text1"/>
          <w:highlight w:val="yellow"/>
        </w:rPr>
        <w:t>counsel for</w:t>
      </w:r>
      <w:r w:rsidRPr="00F60172">
        <w:rPr>
          <w:rStyle w:val="StyleUnderline"/>
          <w:rFonts w:asciiTheme="minorHAnsi" w:hAnsiTheme="minorHAnsi" w:cstheme="minorHAnsi"/>
          <w:color w:val="000000" w:themeColor="text1"/>
        </w:rPr>
        <w:t xml:space="preserve"> social </w:t>
      </w:r>
      <w:r w:rsidRPr="00F60172">
        <w:rPr>
          <w:rStyle w:val="Emphasis"/>
          <w:rFonts w:asciiTheme="minorHAnsi" w:hAnsiTheme="minorHAnsi" w:cstheme="minorHAnsi"/>
          <w:color w:val="000000" w:themeColor="text1"/>
          <w:highlight w:val="yellow"/>
        </w:rPr>
        <w:t>policy</w:t>
      </w:r>
      <w:r w:rsidRPr="00F60172">
        <w:rPr>
          <w:rStyle w:val="StyleUnderline"/>
          <w:rFonts w:asciiTheme="minorHAnsi" w:hAnsiTheme="minorHAnsi" w:cstheme="minorHAnsi"/>
          <w:color w:val="000000" w:themeColor="text1"/>
          <w:highlight w:val="yellow"/>
        </w:rPr>
        <w:t xml:space="preserve"> regarding disaster</w:t>
      </w:r>
      <w:r w:rsidRPr="00F60172">
        <w:rPr>
          <w:rFonts w:asciiTheme="minorHAnsi" w:hAnsiTheme="minorHAnsi" w:cstheme="minorHAnsi"/>
          <w:color w:val="000000" w:themeColor="text1"/>
          <w:sz w:val="16"/>
          <w:highlight w:val="yellow"/>
        </w:rPr>
        <w:t>.</w:t>
      </w:r>
      <w:r w:rsidRPr="00F60172">
        <w:rPr>
          <w:rFonts w:asciiTheme="minorHAnsi" w:hAnsiTheme="minorHAnsi" w:cstheme="minorHAnsi"/>
          <w:color w:val="000000" w:themeColor="text1"/>
          <w:sz w:val="16"/>
        </w:rPr>
        <w:t xml:space="preserve"> For </w:t>
      </w:r>
      <w:r w:rsidRPr="00F60172">
        <w:rPr>
          <w:rStyle w:val="StyleUnderline"/>
          <w:rFonts w:asciiTheme="minorHAnsi" w:hAnsiTheme="minorHAnsi" w:cstheme="minorHAnsi"/>
          <w:color w:val="000000" w:themeColor="text1"/>
        </w:rPr>
        <w:t xml:space="preserve">if decisions were made and policy formulated only </w:t>
      </w:r>
      <w:proofErr w:type="gramStart"/>
      <w:r w:rsidRPr="00F60172">
        <w:rPr>
          <w:rStyle w:val="StyleUnderline"/>
          <w:rFonts w:asciiTheme="minorHAnsi" w:hAnsiTheme="minorHAnsi" w:cstheme="minorHAnsi"/>
          <w:color w:val="000000" w:themeColor="text1"/>
        </w:rPr>
        <w:t>on</w:t>
      </w:r>
      <w:r w:rsidRPr="00F60172">
        <w:rPr>
          <w:rFonts w:asciiTheme="minorHAnsi" w:hAnsiTheme="minorHAnsi" w:cstheme="minorHAnsi"/>
          <w:color w:val="000000" w:themeColor="text1"/>
          <w:sz w:val="16"/>
        </w:rPr>
        <w:t xml:space="preserve"> the basis of</w:t>
      </w:r>
      <w:proofErr w:type="gramEnd"/>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probabilities, </w:t>
      </w:r>
      <w:r w:rsidRPr="00F60172">
        <w:rPr>
          <w:rStyle w:val="StyleUnderline"/>
          <w:rFonts w:asciiTheme="minorHAnsi" w:hAnsiTheme="minorHAnsi" w:cstheme="minorHAnsi"/>
          <w:color w:val="000000" w:themeColor="text1"/>
          <w:highlight w:val="yellow"/>
        </w:rPr>
        <w:t>we would</w:t>
      </w:r>
      <w:r w:rsidRPr="00F60172">
        <w:rPr>
          <w:rStyle w:val="StyleUnderline"/>
          <w:rFonts w:asciiTheme="minorHAnsi" w:hAnsiTheme="minorHAnsi" w:cstheme="minorHAnsi"/>
          <w:color w:val="000000" w:themeColor="text1"/>
        </w:rPr>
        <w:t xml:space="preserve"> be pushed in the direction of </w:t>
      </w:r>
      <w:r w:rsidRPr="00F60172">
        <w:rPr>
          <w:rStyle w:val="StyleUnderline"/>
          <w:rFonts w:asciiTheme="minorHAnsi" w:hAnsiTheme="minorHAnsi" w:cstheme="minorHAnsi"/>
          <w:color w:val="000000" w:themeColor="text1"/>
          <w:highlight w:val="yellow"/>
        </w:rPr>
        <w:t xml:space="preserve">committing resources </w:t>
      </w:r>
      <w:r w:rsidRPr="00F60172">
        <w:rPr>
          <w:rStyle w:val="StyleUnderline"/>
          <w:rFonts w:asciiTheme="minorHAnsi" w:hAnsiTheme="minorHAnsi" w:cstheme="minorHAnsi"/>
          <w:color w:val="000000" w:themeColor="text1"/>
        </w:rPr>
        <w:t xml:space="preserve">to hazards </w:t>
      </w:r>
      <w:r w:rsidRPr="00F60172">
        <w:rPr>
          <w:rStyle w:val="StyleUnderline"/>
          <w:rFonts w:asciiTheme="minorHAnsi" w:hAnsiTheme="minorHAnsi" w:cstheme="minorHAnsi"/>
          <w:color w:val="000000" w:themeColor="text1"/>
          <w:highlight w:val="yellow"/>
        </w:rPr>
        <w:t xml:space="preserve">only on </w:t>
      </w:r>
      <w:r w:rsidRPr="00F60172">
        <w:rPr>
          <w:rStyle w:val="StyleUnderline"/>
          <w:rFonts w:asciiTheme="minorHAnsi" w:hAnsiTheme="minorHAnsi" w:cstheme="minorHAnsi"/>
          <w:color w:val="000000" w:themeColor="text1"/>
        </w:rPr>
        <w:t xml:space="preserve">the basis of their </w:t>
      </w:r>
      <w:r w:rsidRPr="00F60172">
        <w:rPr>
          <w:rStyle w:val="StyleUnderline"/>
          <w:rFonts w:asciiTheme="minorHAnsi" w:hAnsiTheme="minorHAnsi" w:cstheme="minorHAnsi"/>
          <w:color w:val="000000" w:themeColor="text1"/>
          <w:highlight w:val="yellow"/>
        </w:rPr>
        <w:t>likelihood</w:t>
      </w:r>
      <w:r w:rsidRPr="00F60172">
        <w:rPr>
          <w:rFonts w:asciiTheme="minorHAnsi" w:hAnsiTheme="minorHAnsi" w:cstheme="minorHAnsi"/>
          <w:color w:val="000000" w:themeColor="text1"/>
          <w:sz w:val="16"/>
        </w:rPr>
        <w:t xml:space="preserve"> of occurrence. While that is a sensible way to approach resource allocation, it is not the only sensible way. </w:t>
      </w:r>
      <w:r w:rsidRPr="00F60172">
        <w:rPr>
          <w:rStyle w:val="StyleUnderline"/>
          <w:rFonts w:asciiTheme="minorHAnsi" w:hAnsiTheme="minorHAnsi" w:cstheme="minorHAnsi"/>
          <w:color w:val="000000" w:themeColor="text1"/>
          <w:highlight w:val="yellow"/>
        </w:rPr>
        <w:t>Relying</w:t>
      </w:r>
      <w:r w:rsidRPr="00F60172">
        <w:rPr>
          <w:rFonts w:asciiTheme="minorHAnsi" w:hAnsiTheme="minorHAnsi" w:cstheme="minorHAnsi"/>
          <w:color w:val="000000" w:themeColor="text1"/>
          <w:sz w:val="16"/>
        </w:rPr>
        <w:t xml:space="preserve"> almost </w:t>
      </w:r>
      <w:r w:rsidRPr="00F60172">
        <w:rPr>
          <w:rStyle w:val="StyleUnderline"/>
          <w:rFonts w:asciiTheme="minorHAnsi" w:hAnsiTheme="minorHAnsi" w:cstheme="minorHAnsi"/>
          <w:color w:val="000000" w:themeColor="text1"/>
          <w:highlight w:val="yellow"/>
        </w:rPr>
        <w:t>exclusively on a probabilistic approach</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leaves little room</w:t>
      </w:r>
      <w:r w:rsidRPr="00F60172">
        <w:rPr>
          <w:rStyle w:val="StyleUnderline"/>
          <w:rFonts w:asciiTheme="minorHAnsi" w:hAnsiTheme="minorHAnsi" w:cstheme="minorHAnsi"/>
          <w:color w:val="000000" w:themeColor="text1"/>
          <w:highlight w:val="yellow"/>
        </w:rPr>
        <w:t xml:space="preserve"> for </w:t>
      </w:r>
      <w:r w:rsidRPr="00F60172">
        <w:rPr>
          <w:rStyle w:val="StyleUnderline"/>
          <w:rFonts w:asciiTheme="minorHAnsi" w:hAnsiTheme="minorHAnsi" w:cstheme="minorHAnsi"/>
          <w:color w:val="000000" w:themeColor="text1"/>
        </w:rPr>
        <w:t xml:space="preserve">a </w:t>
      </w:r>
      <w:r w:rsidRPr="00F60172">
        <w:rPr>
          <w:rStyle w:val="Emphasis"/>
          <w:rFonts w:asciiTheme="minorHAnsi" w:hAnsiTheme="minorHAnsi" w:cstheme="minorHAnsi"/>
          <w:color w:val="000000" w:themeColor="text1"/>
          <w:highlight w:val="yellow"/>
        </w:rPr>
        <w:t>reasonable</w:t>
      </w:r>
      <w:r w:rsidRPr="00F60172">
        <w:rPr>
          <w:rStyle w:val="StyleUnderline"/>
          <w:rFonts w:asciiTheme="minorHAnsi" w:hAnsiTheme="minorHAnsi" w:cstheme="minorHAnsi"/>
          <w:color w:val="000000" w:themeColor="text1"/>
        </w:rPr>
        <w:t xml:space="preserve"> argument</w:t>
      </w:r>
      <w:r w:rsidRPr="00F60172">
        <w:rPr>
          <w:rFonts w:asciiTheme="minorHAnsi" w:hAnsiTheme="minorHAnsi" w:cstheme="minorHAnsi"/>
          <w:color w:val="000000" w:themeColor="text1"/>
          <w:sz w:val="16"/>
        </w:rPr>
        <w:t xml:space="preserve"> </w:t>
      </w:r>
      <w:r w:rsidRPr="00F60172">
        <w:rPr>
          <w:rFonts w:asciiTheme="minorHAnsi" w:hAnsiTheme="minorHAnsi" w:cstheme="minorHAnsi"/>
          <w:color w:val="000000" w:themeColor="text1"/>
          <w:sz w:val="16"/>
        </w:rPr>
        <w:lastRenderedPageBreak/>
        <w:t xml:space="preserve">that </w:t>
      </w:r>
      <w:r w:rsidRPr="00F60172">
        <w:rPr>
          <w:rStyle w:val="StyleUnderline"/>
          <w:rFonts w:asciiTheme="minorHAnsi" w:hAnsiTheme="minorHAnsi" w:cstheme="minorHAnsi"/>
          <w:color w:val="000000" w:themeColor="text1"/>
        </w:rPr>
        <w:t xml:space="preserve">we should also </w:t>
      </w:r>
      <w:r w:rsidRPr="00F60172">
        <w:rPr>
          <w:rStyle w:val="StyleUnderline"/>
          <w:rFonts w:asciiTheme="minorHAnsi" w:hAnsiTheme="minorHAnsi" w:cstheme="minorHAnsi"/>
          <w:color w:val="000000" w:themeColor="text1"/>
          <w:highlight w:val="yellow"/>
        </w:rPr>
        <w:t>worry about</w:t>
      </w:r>
      <w:r w:rsidRPr="00F60172">
        <w:rPr>
          <w:rFonts w:asciiTheme="minorHAnsi" w:hAnsiTheme="minorHAnsi" w:cstheme="minorHAnsi"/>
          <w:color w:val="000000" w:themeColor="text1"/>
          <w:sz w:val="16"/>
        </w:rPr>
        <w:t xml:space="preserve"> nuclear plant </w:t>
      </w:r>
      <w:r w:rsidRPr="00F60172">
        <w:rPr>
          <w:rStyle w:val="Emphasis"/>
          <w:rFonts w:asciiTheme="minorHAnsi" w:hAnsiTheme="minorHAnsi" w:cstheme="minorHAnsi"/>
          <w:color w:val="000000" w:themeColor="text1"/>
          <w:highlight w:val="yellow"/>
        </w:rPr>
        <w:t>meltdowns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train </w:t>
      </w:r>
      <w:r w:rsidRPr="00F60172">
        <w:rPr>
          <w:rStyle w:val="StyleUnderline"/>
          <w:rFonts w:asciiTheme="minorHAnsi" w:hAnsiTheme="minorHAnsi" w:cstheme="minorHAnsi"/>
          <w:color w:val="000000" w:themeColor="text1"/>
          <w:highlight w:val="yellow"/>
        </w:rPr>
        <w:t>accidents</w:t>
      </w:r>
      <w:r w:rsidRPr="00F60172">
        <w:rPr>
          <w:rFonts w:asciiTheme="minorHAnsi" w:hAnsiTheme="minorHAnsi" w:cstheme="minorHAnsi"/>
          <w:color w:val="000000" w:themeColor="text1"/>
          <w:sz w:val="16"/>
        </w:rPr>
        <w:t xml:space="preserve"> involving toxic </w:t>
      </w:r>
      <w:proofErr w:type="spellStart"/>
      <w:r w:rsidRPr="00F60172">
        <w:rPr>
          <w:rFonts w:asciiTheme="minorHAnsi" w:hAnsiTheme="minorHAnsi" w:cstheme="minorHAnsi"/>
          <w:color w:val="000000" w:themeColor="text1"/>
          <w:sz w:val="16"/>
        </w:rPr>
        <w:t>chemi</w:t>
      </w:r>
      <w:proofErr w:type="spellEnd"/>
      <w:r w:rsidRPr="00F60172">
        <w:rPr>
          <w:rFonts w:asciiTheme="minorHAnsi" w:hAnsiTheme="minorHAnsi" w:cstheme="minorHAnsi"/>
          <w:color w:val="000000" w:themeColor="text1"/>
          <w:sz w:val="16"/>
        </w:rPr>
        <w:t xml:space="preserve">- </w:t>
      </w:r>
      <w:proofErr w:type="spellStart"/>
      <w:r w:rsidRPr="00F60172">
        <w:rPr>
          <w:rFonts w:asciiTheme="minorHAnsi" w:hAnsiTheme="minorHAnsi" w:cstheme="minorHAnsi"/>
          <w:color w:val="000000" w:themeColor="text1"/>
          <w:sz w:val="16"/>
        </w:rPr>
        <w:t>cals</w:t>
      </w:r>
      <w:proofErr w:type="spellEnd"/>
      <w:r w:rsidRPr="00F60172">
        <w:rPr>
          <w:rFonts w:asciiTheme="minorHAnsi" w:hAnsiTheme="minorHAnsi" w:cstheme="minorHAnsi"/>
          <w:color w:val="000000" w:themeColor="text1"/>
          <w:sz w:val="16"/>
        </w:rPr>
        <w:t xml:space="preserve">, increases in hurricane intensity from </w:t>
      </w:r>
      <w:r w:rsidRPr="00F60172">
        <w:rPr>
          <w:rStyle w:val="Emphasis"/>
          <w:rFonts w:asciiTheme="minorHAnsi" w:hAnsiTheme="minorHAnsi" w:cstheme="minorHAnsi"/>
          <w:color w:val="000000" w:themeColor="text1"/>
        </w:rPr>
        <w:t xml:space="preserve">global </w:t>
      </w:r>
      <w:r w:rsidRPr="00F60172">
        <w:rPr>
          <w:rStyle w:val="Emphasis"/>
          <w:rFonts w:asciiTheme="minorHAnsi" w:hAnsiTheme="minorHAnsi" w:cstheme="minorHAnsi"/>
          <w:color w:val="000000" w:themeColor="text1"/>
          <w:highlight w:val="yellow"/>
        </w:rPr>
        <w:t>warming</w:t>
      </w:r>
      <w:r w:rsidRPr="00F60172">
        <w:rPr>
          <w:rStyle w:val="StyleUnderline"/>
          <w:rFonts w:asciiTheme="minorHAnsi" w:hAnsiTheme="minorHAnsi" w:cstheme="minorHAnsi"/>
          <w:color w:val="000000" w:themeColor="text1"/>
          <w:highlight w:val="yellow"/>
        </w:rPr>
        <w:t>, asteroid strikes</w:t>
      </w:r>
      <w:r w:rsidRPr="00F60172">
        <w:rPr>
          <w:rStyle w:val="StyleUnderline"/>
          <w:rFonts w:asciiTheme="minorHAnsi" w:hAnsiTheme="minorHAnsi" w:cstheme="minorHAnsi"/>
          <w:color w:val="000000" w:themeColor="text1"/>
        </w:rPr>
        <w:t xml:space="preserve">, airplane </w:t>
      </w:r>
      <w:r w:rsidRPr="00F60172">
        <w:rPr>
          <w:rStyle w:val="StyleUnderline"/>
          <w:rFonts w:asciiTheme="minorHAnsi" w:hAnsiTheme="minorHAnsi" w:cstheme="minorHAnsi"/>
          <w:color w:val="000000" w:themeColor="text1"/>
          <w:highlight w:val="yellow"/>
        </w:rPr>
        <w:t xml:space="preserve">crashes, or </w:t>
      </w:r>
      <w:r w:rsidRPr="00F60172">
        <w:rPr>
          <w:rStyle w:val="Emphasis"/>
          <w:rFonts w:asciiTheme="minorHAnsi" w:hAnsiTheme="minorHAnsi" w:cstheme="minorHAnsi"/>
          <w:color w:val="000000" w:themeColor="text1"/>
          <w:highlight w:val="yellow"/>
        </w:rPr>
        <w:t>bird flu</w:t>
      </w:r>
      <w:r w:rsidRPr="00F60172">
        <w:rPr>
          <w:rStyle w:val="StyleUnderline"/>
          <w:rFonts w:asciiTheme="minorHAnsi" w:hAnsiTheme="minorHAnsi" w:cstheme="minorHAnsi"/>
          <w:color w:val="000000" w:themeColor="text1"/>
          <w:highlight w:val="yellow"/>
        </w:rPr>
        <w:t>.</w:t>
      </w:r>
      <w:r w:rsidRPr="00F60172">
        <w:rPr>
          <w:rStyle w:val="StyleUnderline"/>
          <w:rFonts w:asciiTheme="minorHAnsi" w:hAnsiTheme="minorHAnsi" w:cstheme="minorHAnsi"/>
          <w:color w:val="000000" w:themeColor="text1"/>
        </w:rPr>
        <w:t xml:space="preserve"> It is in the </w:t>
      </w:r>
      <w:r w:rsidRPr="00F60172">
        <w:rPr>
          <w:rStyle w:val="Emphasis"/>
          <w:rFonts w:asciiTheme="minorHAnsi" w:hAnsiTheme="minorHAnsi" w:cstheme="minorHAnsi"/>
          <w:color w:val="000000" w:themeColor="text1"/>
        </w:rPr>
        <w:t>nature</w:t>
      </w:r>
      <w:r w:rsidRPr="00F60172">
        <w:rPr>
          <w:rStyle w:val="StyleUnderline"/>
          <w:rFonts w:asciiTheme="minorHAnsi" w:hAnsiTheme="minorHAnsi" w:cstheme="minorHAnsi"/>
          <w:color w:val="000000" w:themeColor="text1"/>
        </w:rPr>
        <w:t xml:space="preserve"> of </w:t>
      </w:r>
      <w:r w:rsidRPr="00F60172">
        <w:rPr>
          <w:rStyle w:val="StyleUnderline"/>
          <w:rFonts w:asciiTheme="minorHAnsi" w:hAnsiTheme="minorHAnsi" w:cstheme="minorHAnsi"/>
          <w:color w:val="000000" w:themeColor="text1"/>
          <w:highlight w:val="yellow"/>
        </w:rPr>
        <w:t>"extreme events</w:t>
      </w:r>
      <w:r w:rsidRPr="00F60172">
        <w:rPr>
          <w:rFonts w:asciiTheme="minorHAnsi" w:hAnsiTheme="minorHAnsi" w:cstheme="minorHAnsi"/>
          <w:color w:val="000000" w:themeColor="text1"/>
          <w:sz w:val="16"/>
        </w:rPr>
        <w:t xml:space="preserve">" that </w:t>
      </w:r>
      <w:r w:rsidRPr="00F60172">
        <w:rPr>
          <w:rStyle w:val="StyleUnderline"/>
          <w:rFonts w:asciiTheme="minorHAnsi" w:hAnsiTheme="minorHAnsi" w:cstheme="minorHAnsi"/>
          <w:color w:val="000000" w:themeColor="text1"/>
        </w:rPr>
        <w:t xml:space="preserve">they </w:t>
      </w:r>
      <w:r w:rsidRPr="00F60172">
        <w:rPr>
          <w:rStyle w:val="StyleUnderline"/>
          <w:rFonts w:asciiTheme="minorHAnsi" w:hAnsiTheme="minorHAnsi" w:cstheme="minorHAnsi"/>
          <w:color w:val="000000" w:themeColor="text1"/>
          <w:highlight w:val="yellow"/>
        </w:rPr>
        <w:t>are</w:t>
      </w:r>
      <w:r w:rsidRPr="00F60172">
        <w:rPr>
          <w:rFonts w:asciiTheme="minorHAnsi" w:hAnsiTheme="minorHAnsi" w:cstheme="minorHAnsi"/>
          <w:color w:val="000000" w:themeColor="text1"/>
          <w:sz w:val="16"/>
        </w:rPr>
        <w:t xml:space="preserve"> statistically </w:t>
      </w:r>
      <w:r w:rsidRPr="00F60172">
        <w:rPr>
          <w:rStyle w:val="StyleUnderline"/>
          <w:rFonts w:asciiTheme="minorHAnsi" w:hAnsiTheme="minorHAnsi" w:cstheme="minorHAnsi"/>
          <w:color w:val="000000" w:themeColor="text1"/>
          <w:highlight w:val="yellow"/>
        </w:rPr>
        <w:t>rare</w:t>
      </w:r>
      <w:r w:rsidRPr="00F60172">
        <w:rPr>
          <w:rFonts w:asciiTheme="minorHAnsi" w:hAnsiTheme="minorHAnsi" w:cstheme="minorHAnsi"/>
          <w:color w:val="000000" w:themeColor="text1"/>
          <w:sz w:val="16"/>
        </w:rPr>
        <w:t xml:space="preserve"> and that they do not provide us with a distribution of events to which we could attach </w:t>
      </w:r>
      <w:proofErr w:type="spellStart"/>
      <w:r w:rsidRPr="00F60172">
        <w:rPr>
          <w:rFonts w:asciiTheme="minorHAnsi" w:hAnsiTheme="minorHAnsi" w:cstheme="minorHAnsi"/>
          <w:color w:val="000000" w:themeColor="text1"/>
          <w:sz w:val="16"/>
        </w:rPr>
        <w:t>probabili</w:t>
      </w:r>
      <w:proofErr w:type="spellEnd"/>
      <w:r w:rsidRPr="00F60172">
        <w:rPr>
          <w:rFonts w:asciiTheme="minorHAnsi" w:hAnsiTheme="minorHAnsi" w:cstheme="minorHAnsi"/>
          <w:color w:val="000000" w:themeColor="text1"/>
          <w:sz w:val="16"/>
        </w:rPr>
        <w:t xml:space="preserve">- ties. </w:t>
      </w:r>
      <w:r w:rsidRPr="00F60172">
        <w:rPr>
          <w:rStyle w:val="StyleUnderline"/>
          <w:rFonts w:asciiTheme="minorHAnsi" w:hAnsiTheme="minorHAnsi" w:cstheme="minorHAnsi"/>
          <w:color w:val="000000" w:themeColor="text1"/>
        </w:rPr>
        <w:t xml:space="preserve">The idea of possibilistic thinking </w:t>
      </w:r>
      <w:r w:rsidRPr="00F60172">
        <w:rPr>
          <w:rStyle w:val="Emphasis"/>
          <w:rFonts w:asciiTheme="minorHAnsi" w:hAnsiTheme="minorHAnsi" w:cstheme="minorHAnsi"/>
          <w:color w:val="000000" w:themeColor="text1"/>
        </w:rPr>
        <w:t>complements</w:t>
      </w:r>
      <w:r w:rsidRPr="00F60172">
        <w:rPr>
          <w:rStyle w:val="StyleUnderline"/>
          <w:rFonts w:asciiTheme="minorHAnsi" w:hAnsiTheme="minorHAnsi" w:cstheme="minorHAnsi"/>
          <w:color w:val="000000" w:themeColor="text1"/>
        </w:rPr>
        <w:t xml:space="preserve"> probabilistic thinking in the social scientific quest to understand how and why people behave as they do.</w:t>
      </w:r>
    </w:p>
    <w:p w14:paraId="086B0B62" w14:textId="77777777" w:rsidR="00942DE1" w:rsidRPr="00F60172" w:rsidRDefault="00942DE1" w:rsidP="00942DE1">
      <w:pPr>
        <w:pStyle w:val="Heading4"/>
        <w:rPr>
          <w:color w:val="000000" w:themeColor="text1"/>
        </w:rPr>
      </w:pPr>
      <w:r w:rsidRPr="00F60172">
        <w:rPr>
          <w:color w:val="000000" w:themeColor="text1"/>
        </w:rPr>
        <w:t>Any distraction from transhumanism kills thousands – even a second difference means that 2 people die – even if it’s a small difference it is still a reason the alt is net better – it also risks extinction – every second transhumanism isn’t achieved extinction is more likely – that outweighs</w:t>
      </w:r>
    </w:p>
    <w:p w14:paraId="0DA0538B" w14:textId="77777777" w:rsidR="00942DE1" w:rsidRPr="00F60172" w:rsidRDefault="00942DE1" w:rsidP="00942DE1">
      <w:pPr>
        <w:rPr>
          <w:rStyle w:val="Style13ptBold"/>
          <w:bCs/>
          <w:color w:val="000000" w:themeColor="text1"/>
        </w:rPr>
      </w:pPr>
      <w:r w:rsidRPr="00F60172">
        <w:rPr>
          <w:rStyle w:val="Style13ptBold"/>
          <w:rFonts w:asciiTheme="minorHAnsi" w:hAnsiTheme="minorHAnsi" w:cstheme="minorHAnsi"/>
          <w:color w:val="000000" w:themeColor="text1"/>
        </w:rPr>
        <w:t xml:space="preserve">Bostrom 13 </w:t>
      </w:r>
      <w:r w:rsidRPr="00F60172">
        <w:rPr>
          <w:rFonts w:asciiTheme="minorHAnsi" w:hAnsiTheme="minorHAnsi" w:cstheme="minorHAnsi"/>
          <w:color w:val="000000" w:themeColor="text1"/>
        </w:rPr>
        <w:t xml:space="preserve">{Nick, Philosopher and professor (Oxford), Ph.D. (LSOE), director of The Future of Humanity Institute and the </w:t>
      </w:r>
      <w:proofErr w:type="spellStart"/>
      <w:r w:rsidRPr="00F60172">
        <w:rPr>
          <w:rFonts w:asciiTheme="minorHAnsi" w:hAnsiTheme="minorHAnsi" w:cstheme="minorHAnsi"/>
          <w:color w:val="000000" w:themeColor="text1"/>
        </w:rPr>
        <w:t>Programme</w:t>
      </w:r>
      <w:proofErr w:type="spellEnd"/>
      <w:r w:rsidRPr="00F60172">
        <w:rPr>
          <w:rFonts w:asciiTheme="minorHAnsi" w:hAnsiTheme="minorHAnsi" w:cstheme="minorHAnsi"/>
          <w:color w:val="000000" w:themeColor="text1"/>
        </w:rPr>
        <w:t xml:space="preserve"> on the Impacts of Future Technology, of course, he’s also the inaugural recipient of “The Eugene R. Gannon Award for the Continued Pursuit of Human Advancement,” “Existential Risk Prevention as Global Priority,” Global Policy, Vol 4, Issue 1, </w:t>
      </w:r>
      <w:hyperlink r:id="rId9" w:history="1">
        <w:r w:rsidRPr="00F60172">
          <w:rPr>
            <w:rStyle w:val="Hyperlink"/>
            <w:rFonts w:asciiTheme="minorHAnsi" w:hAnsiTheme="minorHAnsi" w:cstheme="minorHAnsi"/>
            <w:color w:val="000000" w:themeColor="text1"/>
          </w:rPr>
          <w:t>http://www.existential-risk.org/concept.html</w:t>
        </w:r>
      </w:hyperlink>
      <w:r w:rsidRPr="00F60172">
        <w:rPr>
          <w:rFonts w:asciiTheme="minorHAnsi" w:hAnsiTheme="minorHAnsi" w:cstheme="minorHAnsi"/>
          <w:color w:val="000000" w:themeColor="text1"/>
        </w:rPr>
        <w:t>#THUR}</w:t>
      </w:r>
    </w:p>
    <w:p w14:paraId="5AB1C406" w14:textId="77777777" w:rsidR="00942DE1" w:rsidRPr="00F60172" w:rsidRDefault="00942DE1" w:rsidP="00942DE1">
      <w:pPr>
        <w:rPr>
          <w:rStyle w:val="Emphasis"/>
          <w:b w:val="0"/>
          <w:iCs w:val="0"/>
          <w:color w:val="000000" w:themeColor="text1"/>
          <w:sz w:val="12"/>
        </w:rPr>
      </w:pPr>
      <w:r w:rsidRPr="00F60172">
        <w:rPr>
          <w:rFonts w:asciiTheme="minorHAnsi" w:hAnsiTheme="minorHAnsi" w:cstheme="minorHAnsi"/>
          <w:color w:val="000000" w:themeColor="text1"/>
          <w:sz w:val="12"/>
        </w:rPr>
        <w:t xml:space="preserve">The </w:t>
      </w:r>
      <w:proofErr w:type="spellStart"/>
      <w:r w:rsidRPr="00F60172">
        <w:rPr>
          <w:rFonts w:asciiTheme="minorHAnsi" w:hAnsiTheme="minorHAnsi" w:cstheme="minorHAnsi"/>
          <w:color w:val="000000" w:themeColor="text1"/>
          <w:sz w:val="12"/>
        </w:rPr>
        <w:t>maxipok</w:t>
      </w:r>
      <w:proofErr w:type="spellEnd"/>
      <w:r w:rsidRPr="00F60172">
        <w:rPr>
          <w:rFonts w:asciiTheme="minorHAnsi" w:hAnsiTheme="minorHAnsi" w:cstheme="minorHAnsi"/>
          <w:color w:val="000000" w:themeColor="text1"/>
          <w:sz w:val="12"/>
        </w:rPr>
        <w:t xml:space="preserve"> rule 1.1. Existential risk and uncertainty </w:t>
      </w:r>
      <w:proofErr w:type="gramStart"/>
      <w:r w:rsidRPr="00F60172">
        <w:rPr>
          <w:rFonts w:asciiTheme="minorHAnsi" w:hAnsiTheme="minorHAnsi" w:cstheme="minorHAnsi"/>
          <w:color w:val="000000" w:themeColor="text1"/>
          <w:sz w:val="12"/>
        </w:rPr>
        <w:t>An</w:t>
      </w:r>
      <w:proofErr w:type="gramEnd"/>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existential risk </w:t>
      </w:r>
      <w:r w:rsidRPr="00F60172">
        <w:rPr>
          <w:rFonts w:asciiTheme="minorHAnsi" w:hAnsiTheme="minorHAnsi" w:cstheme="minorHAnsi"/>
          <w:color w:val="000000" w:themeColor="text1"/>
          <w:sz w:val="12"/>
        </w:rPr>
        <w:t xml:space="preserve">is one that </w:t>
      </w:r>
      <w:r w:rsidRPr="00F60172">
        <w:rPr>
          <w:rStyle w:val="StyleUnderline"/>
          <w:rFonts w:asciiTheme="minorHAnsi" w:hAnsiTheme="minorHAnsi" w:cstheme="minorHAnsi"/>
          <w:color w:val="000000" w:themeColor="text1"/>
        </w:rPr>
        <w:t>threatens the premature extinction of Earth</w:t>
      </w:r>
      <w:r w:rsidRPr="00F60172">
        <w:rPr>
          <w:rFonts w:asciiTheme="minorHAnsi" w:hAnsiTheme="minorHAnsi" w:cstheme="minorHAnsi"/>
          <w:color w:val="000000" w:themeColor="text1"/>
          <w:sz w:val="12"/>
        </w:rPr>
        <w:t xml:space="preserve">-originating intelligent life or the permanent and drastic destruction of its potential for desirable future development (Bostrom 2002). </w:t>
      </w:r>
      <w:r w:rsidRPr="00F60172">
        <w:rPr>
          <w:rStyle w:val="StyleUnderline"/>
          <w:rFonts w:asciiTheme="minorHAnsi" w:hAnsiTheme="minorHAnsi" w:cstheme="minorHAnsi"/>
          <w:color w:val="000000" w:themeColor="text1"/>
        </w:rPr>
        <w:t>Although it is</w:t>
      </w:r>
      <w:r w:rsidRPr="00F60172">
        <w:rPr>
          <w:rFonts w:asciiTheme="minorHAnsi" w:hAnsiTheme="minorHAnsi" w:cstheme="minorHAnsi"/>
          <w:color w:val="000000" w:themeColor="text1"/>
          <w:sz w:val="12"/>
        </w:rPr>
        <w:t xml:space="preserve"> often </w:t>
      </w:r>
      <w:r w:rsidRPr="00F60172">
        <w:rPr>
          <w:rStyle w:val="StyleUnderline"/>
          <w:rFonts w:asciiTheme="minorHAnsi" w:hAnsiTheme="minorHAnsi" w:cstheme="minorHAnsi"/>
          <w:color w:val="000000" w:themeColor="text1"/>
        </w:rPr>
        <w:t>difficult to assess the probability of existential risks, there are</w:t>
      </w:r>
      <w:r w:rsidRPr="00F60172">
        <w:rPr>
          <w:rFonts w:asciiTheme="minorHAnsi" w:hAnsiTheme="minorHAnsi" w:cstheme="minorHAnsi"/>
          <w:color w:val="000000" w:themeColor="text1"/>
          <w:sz w:val="12"/>
        </w:rPr>
        <w:t xml:space="preserve"> many </w:t>
      </w:r>
      <w:r w:rsidRPr="00F60172">
        <w:rPr>
          <w:rStyle w:val="StyleUnderline"/>
          <w:rFonts w:asciiTheme="minorHAnsi" w:hAnsiTheme="minorHAnsi" w:cstheme="minorHAnsi"/>
          <w:color w:val="000000" w:themeColor="text1"/>
        </w:rPr>
        <w:t>reasons to suppose that the total such risk</w:t>
      </w:r>
      <w:r w:rsidRPr="00F60172">
        <w:rPr>
          <w:rFonts w:asciiTheme="minorHAnsi" w:hAnsiTheme="minorHAnsi" w:cstheme="minorHAnsi"/>
          <w:color w:val="000000" w:themeColor="text1"/>
          <w:sz w:val="12"/>
        </w:rPr>
        <w:t xml:space="preserve"> confronting humanity over the next few centuries </w:t>
      </w:r>
      <w:r w:rsidRPr="00F60172">
        <w:rPr>
          <w:rStyle w:val="StyleUnderline"/>
          <w:rFonts w:asciiTheme="minorHAnsi" w:hAnsiTheme="minorHAnsi" w:cstheme="minorHAnsi"/>
          <w:color w:val="000000" w:themeColor="text1"/>
        </w:rPr>
        <w:t xml:space="preserve">is </w:t>
      </w:r>
      <w:r w:rsidRPr="00F60172">
        <w:rPr>
          <w:rStyle w:val="Emphasis"/>
          <w:rFonts w:asciiTheme="minorHAnsi" w:hAnsiTheme="minorHAnsi" w:cstheme="minorHAnsi"/>
          <w:color w:val="000000" w:themeColor="text1"/>
        </w:rPr>
        <w:t>significant</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Estimates of </w:t>
      </w:r>
      <w:r w:rsidRPr="00F60172">
        <w:rPr>
          <w:rFonts w:asciiTheme="minorHAnsi" w:hAnsiTheme="minorHAnsi" w:cstheme="minorHAnsi"/>
          <w:color w:val="000000" w:themeColor="text1"/>
          <w:sz w:val="12"/>
        </w:rPr>
        <w:t>10-</w:t>
      </w:r>
      <w:r w:rsidRPr="00F60172">
        <w:rPr>
          <w:rStyle w:val="StyleUnderline"/>
          <w:rFonts w:asciiTheme="minorHAnsi" w:hAnsiTheme="minorHAnsi" w:cstheme="minorHAnsi"/>
          <w:color w:val="000000" w:themeColor="text1"/>
        </w:rPr>
        <w:t>20%</w:t>
      </w:r>
      <w:r w:rsidRPr="00F60172">
        <w:rPr>
          <w:rFonts w:asciiTheme="minorHAnsi" w:hAnsiTheme="minorHAnsi" w:cstheme="minorHAnsi"/>
          <w:color w:val="000000" w:themeColor="text1"/>
          <w:sz w:val="12"/>
        </w:rPr>
        <w:t xml:space="preserve"> total existential </w:t>
      </w:r>
      <w:r w:rsidRPr="00F60172">
        <w:rPr>
          <w:rStyle w:val="StyleUnderline"/>
          <w:rFonts w:asciiTheme="minorHAnsi" w:hAnsiTheme="minorHAnsi" w:cstheme="minorHAnsi"/>
          <w:color w:val="000000" w:themeColor="text1"/>
        </w:rPr>
        <w:t>risk</w:t>
      </w:r>
      <w:r w:rsidRPr="00F60172">
        <w:rPr>
          <w:rFonts w:asciiTheme="minorHAnsi" w:hAnsiTheme="minorHAnsi" w:cstheme="minorHAnsi"/>
          <w:color w:val="000000" w:themeColor="text1"/>
          <w:sz w:val="12"/>
        </w:rPr>
        <w:t xml:space="preserve"> in this century </w:t>
      </w:r>
      <w:proofErr w:type="gramStart"/>
      <w:r w:rsidRPr="00F60172">
        <w:rPr>
          <w:rStyle w:val="StyleUnderline"/>
          <w:rFonts w:asciiTheme="minorHAnsi" w:hAnsiTheme="minorHAnsi" w:cstheme="minorHAnsi"/>
          <w:color w:val="000000" w:themeColor="text1"/>
        </w:rPr>
        <w:t>are</w:t>
      </w:r>
      <w:proofErr w:type="gramEnd"/>
      <w:r w:rsidRPr="00F60172">
        <w:rPr>
          <w:rStyle w:val="StyleUnderline"/>
          <w:rFonts w:asciiTheme="minorHAnsi" w:hAnsiTheme="minorHAnsi" w:cstheme="minorHAnsi"/>
          <w:color w:val="000000" w:themeColor="text1"/>
        </w:rPr>
        <w:t xml:space="preserve"> fairly typical</w:t>
      </w:r>
      <w:r w:rsidRPr="00F60172">
        <w:rPr>
          <w:rFonts w:asciiTheme="minorHAnsi" w:hAnsiTheme="minorHAnsi" w:cstheme="minorHAnsi"/>
          <w:color w:val="000000" w:themeColor="text1"/>
          <w:sz w:val="12"/>
        </w:rPr>
        <w:t xml:space="preserve"> among those who have examined the issue, though inevitably such estimates rely heavily on subjective judgment.1 The most reasonable estimate might be substantially higher or lower. But perhaps </w:t>
      </w:r>
      <w:r w:rsidRPr="00F60172">
        <w:rPr>
          <w:rStyle w:val="StyleUnderline"/>
          <w:rFonts w:asciiTheme="minorHAnsi" w:hAnsiTheme="minorHAnsi" w:cstheme="minorHAnsi"/>
          <w:color w:val="000000" w:themeColor="text1"/>
        </w:rPr>
        <w:t xml:space="preserve">the strongest </w:t>
      </w:r>
      <w:r w:rsidRPr="00F60172">
        <w:rPr>
          <w:rStyle w:val="StyleUnderline"/>
          <w:rFonts w:asciiTheme="minorHAnsi" w:hAnsiTheme="minorHAnsi" w:cstheme="minorHAnsi"/>
          <w:color w:val="000000" w:themeColor="text1"/>
          <w:highlight w:val="yellow"/>
        </w:rPr>
        <w:t>reason</w:t>
      </w:r>
      <w:r w:rsidRPr="00F60172">
        <w:rPr>
          <w:rStyle w:val="StyleUnderline"/>
          <w:rFonts w:asciiTheme="minorHAnsi" w:hAnsiTheme="minorHAnsi" w:cstheme="minorHAnsi"/>
          <w:color w:val="000000" w:themeColor="text1"/>
        </w:rPr>
        <w:t xml:space="preserve"> for judging the total </w:t>
      </w:r>
      <w:r w:rsidRPr="00F60172">
        <w:rPr>
          <w:rStyle w:val="StyleUnderline"/>
          <w:rFonts w:asciiTheme="minorHAnsi" w:hAnsiTheme="minorHAnsi" w:cstheme="minorHAnsi"/>
          <w:color w:val="000000" w:themeColor="text1"/>
          <w:highlight w:val="yellow"/>
        </w:rPr>
        <w:t>existential risk</w:t>
      </w:r>
      <w:r w:rsidRPr="00F60172">
        <w:rPr>
          <w:rStyle w:val="StyleUnderline"/>
          <w:rFonts w:asciiTheme="minorHAnsi" w:hAnsiTheme="minorHAnsi" w:cstheme="minorHAnsi"/>
          <w:color w:val="000000" w:themeColor="text1"/>
        </w:rPr>
        <w:t xml:space="preserve"> within the next few centuries to be </w:t>
      </w:r>
      <w:r w:rsidRPr="00F60172">
        <w:rPr>
          <w:rStyle w:val="StyleUnderline"/>
          <w:rFonts w:asciiTheme="minorHAnsi" w:hAnsiTheme="minorHAnsi" w:cstheme="minorHAnsi"/>
          <w:color w:val="000000" w:themeColor="text1"/>
          <w:highlight w:val="yellow"/>
        </w:rPr>
        <w:t>significant</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is</w:t>
      </w:r>
      <w:r w:rsidRPr="00F60172">
        <w:rPr>
          <w:rStyle w:val="StyleUnderline"/>
          <w:rFonts w:asciiTheme="minorHAnsi" w:hAnsiTheme="minorHAnsi" w:cstheme="minorHAnsi"/>
          <w:color w:val="000000" w:themeColor="text1"/>
        </w:rPr>
        <w:t xml:space="preserve"> the </w:t>
      </w:r>
      <w:r w:rsidRPr="00F60172">
        <w:rPr>
          <w:rStyle w:val="Emphasis"/>
          <w:rFonts w:asciiTheme="minorHAnsi" w:hAnsiTheme="minorHAnsi" w:cstheme="minorHAnsi"/>
          <w:color w:val="000000" w:themeColor="text1"/>
        </w:rPr>
        <w:t xml:space="preserve">extreme </w:t>
      </w:r>
      <w:r w:rsidRPr="00F60172">
        <w:rPr>
          <w:rStyle w:val="Emphasis"/>
          <w:rFonts w:asciiTheme="minorHAnsi" w:hAnsiTheme="minorHAnsi" w:cstheme="minorHAnsi"/>
          <w:color w:val="000000" w:themeColor="text1"/>
          <w:highlight w:val="yellow"/>
        </w:rPr>
        <w:t>magnitude of the values</w:t>
      </w:r>
      <w:r w:rsidRPr="00F60172">
        <w:rPr>
          <w:rStyle w:val="StyleUnderline"/>
          <w:rFonts w:asciiTheme="minorHAnsi" w:hAnsiTheme="minorHAnsi" w:cstheme="minorHAnsi"/>
          <w:color w:val="000000" w:themeColor="text1"/>
          <w:highlight w:val="yellow"/>
        </w:rPr>
        <w:t xml:space="preserve"> at stake</w:t>
      </w:r>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Even a small probability</w:t>
      </w:r>
      <w:r w:rsidRPr="00F60172">
        <w:rPr>
          <w:rStyle w:val="StyleUnderline"/>
          <w:rFonts w:asciiTheme="minorHAnsi" w:hAnsiTheme="minorHAnsi" w:cstheme="minorHAnsi"/>
          <w:color w:val="000000" w:themeColor="text1"/>
          <w:highlight w:val="yellow"/>
        </w:rPr>
        <w:t xml:space="preserve"> of</w:t>
      </w:r>
      <w:r w:rsidRPr="00F60172">
        <w:rPr>
          <w:rStyle w:val="StyleUnderline"/>
          <w:rFonts w:asciiTheme="minorHAnsi" w:hAnsiTheme="minorHAnsi" w:cstheme="minorHAnsi"/>
          <w:color w:val="000000" w:themeColor="text1"/>
        </w:rPr>
        <w:t xml:space="preserve"> existential </w:t>
      </w:r>
      <w:r w:rsidRPr="00F60172">
        <w:rPr>
          <w:rStyle w:val="StyleUnderline"/>
          <w:rFonts w:asciiTheme="minorHAnsi" w:hAnsiTheme="minorHAnsi" w:cstheme="minorHAnsi"/>
          <w:color w:val="000000" w:themeColor="text1"/>
          <w:highlight w:val="yellow"/>
        </w:rPr>
        <w:t>catastrophe</w:t>
      </w:r>
      <w:r w:rsidRPr="00F60172">
        <w:rPr>
          <w:rStyle w:val="StyleUnderline"/>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could be</w:t>
      </w:r>
      <w:r w:rsidRPr="00F60172">
        <w:rPr>
          <w:rStyle w:val="Emphasis"/>
          <w:rFonts w:asciiTheme="minorHAnsi" w:hAnsiTheme="minorHAnsi" w:cstheme="minorHAnsi"/>
          <w:color w:val="000000" w:themeColor="text1"/>
        </w:rPr>
        <w:t xml:space="preserve"> highly practically </w:t>
      </w:r>
      <w:r w:rsidRPr="00F60172">
        <w:rPr>
          <w:rStyle w:val="Emphasis"/>
          <w:rFonts w:asciiTheme="minorHAnsi" w:hAnsiTheme="minorHAnsi" w:cstheme="minorHAnsi"/>
          <w:color w:val="000000" w:themeColor="text1"/>
          <w:highlight w:val="yellow"/>
        </w:rPr>
        <w:t>significant</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2"/>
        </w:rPr>
        <w:t xml:space="preserve">(Bostrom 2003; Matheny 2007; Posner 2004; Weitzman 2009). </w:t>
      </w:r>
      <w:r w:rsidRPr="00F60172">
        <w:rPr>
          <w:rStyle w:val="StyleUnderline"/>
          <w:rFonts w:asciiTheme="minorHAnsi" w:hAnsiTheme="minorHAnsi" w:cstheme="minorHAnsi"/>
          <w:color w:val="000000" w:themeColor="text1"/>
        </w:rPr>
        <w:t>Humanity has survived</w:t>
      </w:r>
      <w:r w:rsidRPr="00F60172">
        <w:rPr>
          <w:rFonts w:asciiTheme="minorHAnsi" w:hAnsiTheme="minorHAnsi" w:cstheme="minorHAnsi"/>
          <w:color w:val="000000" w:themeColor="text1"/>
          <w:sz w:val="12"/>
        </w:rPr>
        <w:t xml:space="preserve"> what we might call </w:t>
      </w:r>
      <w:r w:rsidRPr="00F60172">
        <w:rPr>
          <w:rStyle w:val="StyleUnderline"/>
          <w:rFonts w:asciiTheme="minorHAnsi" w:hAnsiTheme="minorHAnsi" w:cstheme="minorHAnsi"/>
          <w:color w:val="000000" w:themeColor="text1"/>
        </w:rPr>
        <w:t>natural existential risks for hundreds of thousands of years;</w:t>
      </w:r>
      <w:r w:rsidRPr="00F60172">
        <w:rPr>
          <w:rFonts w:asciiTheme="minorHAnsi" w:hAnsiTheme="minorHAnsi" w:cstheme="minorHAnsi"/>
          <w:color w:val="000000" w:themeColor="text1"/>
          <w:sz w:val="12"/>
        </w:rPr>
        <w:t xml:space="preserve"> thus it is prima facie unlikely that any of them will do us in within the next hundred.2 This conclusion is buttressed when we analyze specific risks from nature, such as asteroid impacts, </w:t>
      </w:r>
      <w:proofErr w:type="spellStart"/>
      <w:r w:rsidRPr="00F60172">
        <w:rPr>
          <w:rFonts w:asciiTheme="minorHAnsi" w:hAnsiTheme="minorHAnsi" w:cstheme="minorHAnsi"/>
          <w:color w:val="000000" w:themeColor="text1"/>
          <w:sz w:val="12"/>
        </w:rPr>
        <w:t>supervolcanic</w:t>
      </w:r>
      <w:proofErr w:type="spellEnd"/>
      <w:r w:rsidRPr="00F60172">
        <w:rPr>
          <w:rFonts w:asciiTheme="minorHAnsi" w:hAnsiTheme="minorHAnsi" w:cstheme="minorHAnsi"/>
          <w:color w:val="000000" w:themeColor="text1"/>
          <w:sz w:val="12"/>
        </w:rPr>
        <w:t xml:space="preserve"> eruptions, earthquakes, gamma-ray bursts, and so forth: Empirical impact distributions and scientific models suggest that the likelihood of extinction because of these kinds of risk is extremely small on a time scale of a century or so.3 </w:t>
      </w:r>
      <w:r w:rsidRPr="00F60172">
        <w:rPr>
          <w:rStyle w:val="StyleUnderline"/>
          <w:rFonts w:asciiTheme="minorHAnsi" w:hAnsiTheme="minorHAnsi" w:cstheme="minorHAnsi"/>
          <w:color w:val="000000" w:themeColor="text1"/>
        </w:rPr>
        <w:t>In contrast</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our species is introducing</w:t>
      </w:r>
      <w:r w:rsidRPr="00F60172">
        <w:rPr>
          <w:rFonts w:asciiTheme="minorHAnsi" w:hAnsiTheme="minorHAnsi" w:cstheme="minorHAnsi"/>
          <w:color w:val="000000" w:themeColor="text1"/>
          <w:sz w:val="12"/>
        </w:rPr>
        <w:t xml:space="preserve"> entirely </w:t>
      </w:r>
      <w:r w:rsidRPr="00F60172">
        <w:rPr>
          <w:rStyle w:val="StyleUnderline"/>
          <w:rFonts w:asciiTheme="minorHAnsi" w:hAnsiTheme="minorHAnsi" w:cstheme="minorHAnsi"/>
          <w:color w:val="000000" w:themeColor="text1"/>
        </w:rPr>
        <w:t>new</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kinds </w:t>
      </w:r>
      <w:r w:rsidRPr="00F60172">
        <w:rPr>
          <w:rFonts w:asciiTheme="minorHAnsi" w:hAnsiTheme="minorHAnsi" w:cstheme="minorHAnsi"/>
          <w:color w:val="000000" w:themeColor="text1"/>
          <w:sz w:val="12"/>
        </w:rPr>
        <w:t xml:space="preserve">of existential risk — </w:t>
      </w:r>
      <w:r w:rsidRPr="00F60172">
        <w:rPr>
          <w:rStyle w:val="StyleUnderline"/>
          <w:rFonts w:asciiTheme="minorHAnsi" w:hAnsiTheme="minorHAnsi" w:cstheme="minorHAnsi"/>
          <w:color w:val="000000" w:themeColor="text1"/>
        </w:rPr>
        <w:t>threats we have no track record of surviving</w:t>
      </w:r>
      <w:r w:rsidRPr="00F60172">
        <w:rPr>
          <w:rFonts w:asciiTheme="minorHAnsi" w:hAnsiTheme="minorHAnsi" w:cstheme="minorHAnsi"/>
          <w:color w:val="000000" w:themeColor="text1"/>
          <w:sz w:val="12"/>
        </w:rPr>
        <w:t xml:space="preserve">. Our longevity as a species therefore offers no strong prior grounds for confident optimism. </w:t>
      </w:r>
      <w:r w:rsidRPr="00F60172">
        <w:rPr>
          <w:rStyle w:val="StyleUnderline"/>
          <w:rFonts w:asciiTheme="minorHAnsi" w:hAnsiTheme="minorHAnsi" w:cstheme="minorHAnsi"/>
          <w:color w:val="000000" w:themeColor="text1"/>
        </w:rPr>
        <w:t xml:space="preserve">Consideration of specific existential-risk scenarios bears out the suspicion that the great bulk of existential risk </w:t>
      </w:r>
      <w:r w:rsidRPr="00F60172">
        <w:rPr>
          <w:rFonts w:asciiTheme="minorHAnsi" w:hAnsiTheme="minorHAnsi" w:cstheme="minorHAnsi"/>
          <w:color w:val="000000" w:themeColor="text1"/>
          <w:sz w:val="12"/>
        </w:rPr>
        <w:t xml:space="preserve">in the foreseeable future </w:t>
      </w:r>
      <w:r w:rsidRPr="00F60172">
        <w:rPr>
          <w:rStyle w:val="StyleUnderline"/>
          <w:rFonts w:asciiTheme="minorHAnsi" w:hAnsiTheme="minorHAnsi" w:cstheme="minorHAnsi"/>
          <w:color w:val="000000" w:themeColor="text1"/>
        </w:rPr>
        <w:t xml:space="preserve">consists of anthropogenic existential risks </w:t>
      </w:r>
      <w:r w:rsidRPr="00F60172">
        <w:rPr>
          <w:rFonts w:asciiTheme="minorHAnsi" w:hAnsiTheme="minorHAnsi" w:cstheme="minorHAnsi"/>
          <w:color w:val="000000" w:themeColor="text1"/>
          <w:sz w:val="12"/>
        </w:rPr>
        <w:t xml:space="preserve">— that is, those arising from human activity. </w:t>
      </w:r>
      <w:proofErr w:type="gramStart"/>
      <w:r w:rsidRPr="00F60172">
        <w:rPr>
          <w:rFonts w:asciiTheme="minorHAnsi" w:hAnsiTheme="minorHAnsi" w:cstheme="minorHAnsi"/>
          <w:color w:val="000000" w:themeColor="text1"/>
          <w:sz w:val="12"/>
        </w:rPr>
        <w:t>In particular, most</w:t>
      </w:r>
      <w:proofErr w:type="gramEnd"/>
      <w:r w:rsidRPr="00F60172">
        <w:rPr>
          <w:rFonts w:asciiTheme="minorHAnsi" w:hAnsiTheme="minorHAnsi" w:cstheme="minorHAnsi"/>
          <w:color w:val="000000" w:themeColor="text1"/>
          <w:sz w:val="12"/>
        </w:rPr>
        <w:t xml:space="preserve"> of the biggest existential risks seem to be linked to potential future technological breakthroughs that may radically expand our ability to manipulate the external world or our own biology. </w:t>
      </w:r>
      <w:r w:rsidRPr="00F60172">
        <w:rPr>
          <w:rStyle w:val="StyleUnderline"/>
          <w:rFonts w:asciiTheme="minorHAnsi" w:hAnsiTheme="minorHAnsi" w:cstheme="minorHAnsi"/>
          <w:color w:val="000000" w:themeColor="text1"/>
        </w:rPr>
        <w:t>As our powers expand, so will the scale of their potential consequences</w:t>
      </w:r>
      <w:r w:rsidRPr="00F60172">
        <w:rPr>
          <w:rFonts w:asciiTheme="minorHAnsi" w:hAnsiTheme="minorHAnsi" w:cstheme="minorHAnsi"/>
          <w:color w:val="000000" w:themeColor="text1"/>
          <w:sz w:val="12"/>
        </w:rPr>
        <w:t xml:space="preserve"> — intended and unintended, </w:t>
      </w:r>
      <w:proofErr w:type="gramStart"/>
      <w:r w:rsidRPr="00F60172">
        <w:rPr>
          <w:rFonts w:asciiTheme="minorHAnsi" w:hAnsiTheme="minorHAnsi" w:cstheme="minorHAnsi"/>
          <w:color w:val="000000" w:themeColor="text1"/>
          <w:sz w:val="12"/>
        </w:rPr>
        <w:t>positive</w:t>
      </w:r>
      <w:proofErr w:type="gramEnd"/>
      <w:r w:rsidRPr="00F60172">
        <w:rPr>
          <w:rFonts w:asciiTheme="minorHAnsi" w:hAnsiTheme="minorHAnsi" w:cstheme="minorHAnsi"/>
          <w:color w:val="000000" w:themeColor="text1"/>
          <w:sz w:val="12"/>
        </w:rPr>
        <w:t xml:space="preserve"> and negative. For example, there appear to be significant existential risks in some of the advanced forms of biotechnology, molecular nanotechnology, and machine intelligence that might be developed in the decades ahead. </w:t>
      </w:r>
      <w:r w:rsidRPr="00F60172">
        <w:rPr>
          <w:rStyle w:val="StyleUnderline"/>
          <w:rFonts w:asciiTheme="minorHAnsi" w:hAnsiTheme="minorHAnsi" w:cstheme="minorHAnsi"/>
          <w:color w:val="000000" w:themeColor="text1"/>
        </w:rPr>
        <w:t xml:space="preserve">The bulk of existential risk over the next century may thus reside in rather speculative scenarios to which </w:t>
      </w:r>
      <w:r w:rsidRPr="00F60172">
        <w:rPr>
          <w:rStyle w:val="Emphasis"/>
          <w:rFonts w:asciiTheme="minorHAnsi" w:hAnsiTheme="minorHAnsi" w:cstheme="minorHAnsi"/>
          <w:color w:val="000000" w:themeColor="text1"/>
        </w:rPr>
        <w:t>we cannot assign precise probabilities</w:t>
      </w:r>
      <w:r w:rsidRPr="00F60172">
        <w:rPr>
          <w:rFonts w:asciiTheme="minorHAnsi" w:hAnsiTheme="minorHAnsi" w:cstheme="minorHAnsi"/>
          <w:color w:val="000000" w:themeColor="text1"/>
          <w:sz w:val="12"/>
        </w:rPr>
        <w:t xml:space="preserve"> through any rigorous statistical or scientific method. </w:t>
      </w:r>
      <w:r w:rsidRPr="00F60172">
        <w:rPr>
          <w:rStyle w:val="StyleUnderline"/>
          <w:rFonts w:asciiTheme="minorHAnsi" w:hAnsiTheme="minorHAnsi" w:cstheme="minorHAnsi"/>
          <w:color w:val="000000" w:themeColor="text1"/>
        </w:rPr>
        <w:t xml:space="preserve">But the fact that the probability of some risk is difficult to quantify </w:t>
      </w:r>
      <w:r w:rsidRPr="00F60172">
        <w:rPr>
          <w:rStyle w:val="Emphasis"/>
          <w:rFonts w:asciiTheme="minorHAnsi" w:hAnsiTheme="minorHAnsi" w:cstheme="minorHAnsi"/>
          <w:color w:val="000000" w:themeColor="text1"/>
        </w:rPr>
        <w:t>does not imply that the risk is negligible</w:t>
      </w:r>
      <w:r w:rsidRPr="00F60172">
        <w:rPr>
          <w:rStyle w:val="StyleUnderline"/>
          <w:rFonts w:asciiTheme="minorHAnsi" w:hAnsiTheme="minorHAnsi" w:cstheme="minorHAnsi"/>
          <w:color w:val="000000" w:themeColor="text1"/>
        </w:rPr>
        <w:t xml:space="preserve">. Probability can be understood in </w:t>
      </w:r>
      <w:r w:rsidRPr="00F60172">
        <w:rPr>
          <w:rStyle w:val="Emphasis"/>
          <w:rFonts w:asciiTheme="minorHAnsi" w:hAnsiTheme="minorHAnsi" w:cstheme="minorHAnsi"/>
          <w:color w:val="000000" w:themeColor="text1"/>
        </w:rPr>
        <w:t>different senses</w:t>
      </w:r>
      <w:r w:rsidRPr="00F60172">
        <w:rPr>
          <w:rFonts w:asciiTheme="minorHAnsi" w:hAnsiTheme="minorHAnsi" w:cstheme="minorHAnsi"/>
          <w:color w:val="000000" w:themeColor="text1"/>
          <w:sz w:val="12"/>
        </w:rPr>
        <w:t xml:space="preserve">. Most relevant </w:t>
      </w:r>
      <w:r w:rsidRPr="00F60172">
        <w:rPr>
          <w:rStyle w:val="StyleUnderline"/>
          <w:rFonts w:asciiTheme="minorHAnsi" w:hAnsiTheme="minorHAnsi" w:cstheme="minorHAnsi"/>
          <w:color w:val="000000" w:themeColor="text1"/>
        </w:rPr>
        <w:t>here</w:t>
      </w:r>
      <w:r w:rsidRPr="00F60172">
        <w:rPr>
          <w:rFonts w:asciiTheme="minorHAnsi" w:hAnsiTheme="minorHAnsi" w:cstheme="minorHAnsi"/>
          <w:color w:val="000000" w:themeColor="text1"/>
          <w:sz w:val="12"/>
        </w:rPr>
        <w:t xml:space="preserve"> is the epistemic sense in which probability is construed as (something like) the credence that an ideally reasonable observer should assign to the risk's materializing based on currently available evidence.4 </w:t>
      </w:r>
      <w:r w:rsidRPr="00F60172">
        <w:rPr>
          <w:rStyle w:val="StyleUnderline"/>
          <w:rFonts w:asciiTheme="minorHAnsi" w:hAnsiTheme="minorHAnsi" w:cstheme="minorHAnsi"/>
          <w:color w:val="000000" w:themeColor="text1"/>
          <w:highlight w:val="yellow"/>
        </w:rPr>
        <w:t>If something cannot</w:t>
      </w:r>
      <w:r w:rsidRPr="00F60172">
        <w:rPr>
          <w:rStyle w:val="StyleUnderline"/>
          <w:rFonts w:asciiTheme="minorHAnsi" w:hAnsiTheme="minorHAnsi" w:cstheme="minorHAnsi"/>
          <w:color w:val="000000" w:themeColor="text1"/>
        </w:rPr>
        <w:t xml:space="preserve"> presently </w:t>
      </w:r>
      <w:r w:rsidRPr="00F60172">
        <w:rPr>
          <w:rStyle w:val="StyleUnderline"/>
          <w:rFonts w:asciiTheme="minorHAnsi" w:hAnsiTheme="minorHAnsi" w:cstheme="minorHAnsi"/>
          <w:color w:val="000000" w:themeColor="text1"/>
          <w:highlight w:val="yellow"/>
        </w:rPr>
        <w:t>be known to be</w:t>
      </w:r>
      <w:r w:rsidRPr="00F60172">
        <w:rPr>
          <w:rStyle w:val="StyleUnderline"/>
          <w:rFonts w:asciiTheme="minorHAnsi" w:hAnsiTheme="minorHAnsi" w:cstheme="minorHAnsi"/>
          <w:color w:val="000000" w:themeColor="text1"/>
        </w:rPr>
        <w:t xml:space="preserve"> objectively </w:t>
      </w:r>
      <w:r w:rsidRPr="00F60172">
        <w:rPr>
          <w:rStyle w:val="StyleUnderline"/>
          <w:rFonts w:asciiTheme="minorHAnsi" w:hAnsiTheme="minorHAnsi" w:cstheme="minorHAnsi"/>
          <w:color w:val="000000" w:themeColor="text1"/>
          <w:highlight w:val="yellow"/>
        </w:rPr>
        <w:t>safe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it is risky</w:t>
      </w:r>
      <w:r w:rsidRPr="00F60172">
        <w:rPr>
          <w:rStyle w:val="StyleUnderline"/>
          <w:rFonts w:asciiTheme="minorHAnsi" w:hAnsiTheme="minorHAnsi" w:cstheme="minorHAnsi"/>
          <w:color w:val="000000" w:themeColor="text1"/>
        </w:rPr>
        <w:t xml:space="preserve"> at least in the subjective sense</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relevant to decision making</w:t>
      </w:r>
      <w:r w:rsidRPr="00F60172">
        <w:rPr>
          <w:rFonts w:asciiTheme="minorHAnsi" w:hAnsiTheme="minorHAnsi" w:cstheme="minorHAnsi"/>
          <w:color w:val="000000" w:themeColor="text1"/>
          <w:sz w:val="12"/>
        </w:rPr>
        <w:t xml:space="preserve">. An empty cave is unsafe in just this sense if you cannot tell </w:t>
      </w:r>
      <w:proofErr w:type="gramStart"/>
      <w:r w:rsidRPr="00F60172">
        <w:rPr>
          <w:rFonts w:asciiTheme="minorHAnsi" w:hAnsiTheme="minorHAnsi" w:cstheme="minorHAnsi"/>
          <w:color w:val="000000" w:themeColor="text1"/>
          <w:sz w:val="12"/>
        </w:rPr>
        <w:t>whether or not</w:t>
      </w:r>
      <w:proofErr w:type="gramEnd"/>
      <w:r w:rsidRPr="00F60172">
        <w:rPr>
          <w:rFonts w:asciiTheme="minorHAnsi" w:hAnsiTheme="minorHAnsi" w:cstheme="minorHAnsi"/>
          <w:color w:val="000000" w:themeColor="text1"/>
          <w:sz w:val="12"/>
        </w:rPr>
        <w:t xml:space="preserve"> it is home to a hungry lion. It would be rational for you to avoid the cave if you reasonably judge that the expected harm of entry outweighs the </w:t>
      </w:r>
      <w:r w:rsidRPr="00F60172">
        <w:rPr>
          <w:rFonts w:asciiTheme="minorHAnsi" w:hAnsiTheme="minorHAnsi" w:cstheme="minorHAnsi"/>
          <w:color w:val="000000" w:themeColor="text1"/>
          <w:sz w:val="12"/>
        </w:rPr>
        <w:lastRenderedPageBreak/>
        <w:t xml:space="preserve">expected benefit. </w:t>
      </w:r>
      <w:r w:rsidRPr="00F60172">
        <w:rPr>
          <w:rStyle w:val="StyleUnderline"/>
          <w:rFonts w:asciiTheme="minorHAnsi" w:hAnsiTheme="minorHAnsi" w:cstheme="minorHAnsi"/>
          <w:color w:val="000000" w:themeColor="text1"/>
        </w:rPr>
        <w:t xml:space="preserve">The </w:t>
      </w:r>
      <w:r w:rsidRPr="00F60172">
        <w:rPr>
          <w:rStyle w:val="Emphasis"/>
          <w:rFonts w:asciiTheme="minorHAnsi" w:hAnsiTheme="minorHAnsi" w:cstheme="minorHAnsi"/>
          <w:color w:val="000000" w:themeColor="text1"/>
        </w:rPr>
        <w:t>uncertainty and error-proneness</w:t>
      </w:r>
      <w:r w:rsidRPr="00F60172">
        <w:rPr>
          <w:rStyle w:val="StyleUnderline"/>
          <w:rFonts w:asciiTheme="minorHAnsi" w:hAnsiTheme="minorHAnsi" w:cstheme="minorHAnsi"/>
          <w:color w:val="000000" w:themeColor="text1"/>
        </w:rPr>
        <w:t xml:space="preserve"> of our first-order assessments of risk is</w:t>
      </w:r>
      <w:r w:rsidRPr="00F60172">
        <w:rPr>
          <w:rFonts w:asciiTheme="minorHAnsi" w:hAnsiTheme="minorHAnsi" w:cstheme="minorHAnsi"/>
          <w:color w:val="000000" w:themeColor="text1"/>
          <w:sz w:val="12"/>
        </w:rPr>
        <w:t xml:space="preserve"> itself </w:t>
      </w:r>
      <w:r w:rsidRPr="00F60172">
        <w:rPr>
          <w:rStyle w:val="StyleUnderline"/>
          <w:rFonts w:asciiTheme="minorHAnsi" w:hAnsiTheme="minorHAnsi" w:cstheme="minorHAnsi"/>
          <w:color w:val="000000" w:themeColor="text1"/>
        </w:rPr>
        <w:t xml:space="preserve">something </w:t>
      </w:r>
      <w:r w:rsidRPr="00F60172">
        <w:rPr>
          <w:rStyle w:val="Emphasis"/>
          <w:rFonts w:asciiTheme="minorHAnsi" w:hAnsiTheme="minorHAnsi" w:cstheme="minorHAnsi"/>
          <w:color w:val="000000" w:themeColor="text1"/>
        </w:rPr>
        <w:t>we must factor</w:t>
      </w:r>
      <w:r w:rsidRPr="00F60172">
        <w:rPr>
          <w:rStyle w:val="StyleUnderline"/>
          <w:rFonts w:asciiTheme="minorHAnsi" w:hAnsiTheme="minorHAnsi" w:cstheme="minorHAnsi"/>
          <w:color w:val="000000" w:themeColor="text1"/>
        </w:rPr>
        <w:t xml:space="preserve"> into our all-things-considered probability assignments</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This</w:t>
      </w:r>
      <w:r w:rsidRPr="00F60172">
        <w:rPr>
          <w:rFonts w:asciiTheme="minorHAnsi" w:hAnsiTheme="minorHAnsi" w:cstheme="minorHAnsi"/>
          <w:color w:val="000000" w:themeColor="text1"/>
          <w:sz w:val="12"/>
        </w:rPr>
        <w:t xml:space="preserve"> factor often </w:t>
      </w:r>
      <w:r w:rsidRPr="00F60172">
        <w:rPr>
          <w:rStyle w:val="Emphasis"/>
          <w:rFonts w:asciiTheme="minorHAnsi" w:hAnsiTheme="minorHAnsi" w:cstheme="minorHAnsi"/>
          <w:color w:val="000000" w:themeColor="text1"/>
          <w:highlight w:val="yellow"/>
        </w:rPr>
        <w:t>dominates</w:t>
      </w:r>
      <w:r w:rsidRPr="00F60172">
        <w:rPr>
          <w:rStyle w:val="Emphasis"/>
          <w:rFonts w:asciiTheme="minorHAnsi" w:hAnsiTheme="minorHAnsi" w:cstheme="minorHAnsi"/>
          <w:color w:val="000000" w:themeColor="text1"/>
        </w:rPr>
        <w:t xml:space="preserve"> in low</w:t>
      </w:r>
      <w:r w:rsidRPr="00F60172">
        <w:rPr>
          <w:rStyle w:val="Emphasis"/>
          <w:rFonts w:asciiTheme="minorHAnsi" w:hAnsiTheme="minorHAnsi" w:cstheme="minorHAnsi"/>
          <w:color w:val="000000" w:themeColor="text1"/>
          <w:highlight w:val="yellow"/>
        </w:rPr>
        <w:t>-probability, high-consequence</w:t>
      </w:r>
      <w:r w:rsidRPr="00F60172">
        <w:rPr>
          <w:rStyle w:val="StyleUnderline"/>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highlight w:val="yellow"/>
        </w:rPr>
        <w:t>risks</w:t>
      </w:r>
      <w:r w:rsidRPr="00F60172">
        <w:rPr>
          <w:rFonts w:asciiTheme="minorHAnsi" w:hAnsiTheme="minorHAnsi" w:cstheme="minorHAnsi"/>
          <w:color w:val="000000" w:themeColor="text1"/>
          <w:sz w:val="12"/>
        </w:rPr>
        <w:t xml:space="preserve"> — </w:t>
      </w:r>
      <w:r w:rsidRPr="00F60172">
        <w:rPr>
          <w:rStyle w:val="StyleUnderline"/>
          <w:rFonts w:asciiTheme="minorHAnsi" w:hAnsiTheme="minorHAnsi" w:cstheme="minorHAnsi"/>
          <w:color w:val="000000" w:themeColor="text1"/>
        </w:rPr>
        <w:t>especially</w:t>
      </w:r>
      <w:r w:rsidRPr="00F60172">
        <w:rPr>
          <w:rFonts w:asciiTheme="minorHAnsi" w:hAnsiTheme="minorHAnsi" w:cstheme="minorHAnsi"/>
          <w:color w:val="000000" w:themeColor="text1"/>
          <w:sz w:val="12"/>
        </w:rPr>
        <w:t xml:space="preserve"> those </w:t>
      </w:r>
      <w:r w:rsidRPr="00F60172">
        <w:rPr>
          <w:rStyle w:val="StyleUnderline"/>
          <w:rFonts w:asciiTheme="minorHAnsi" w:hAnsiTheme="minorHAnsi" w:cstheme="minorHAnsi"/>
          <w:color w:val="000000" w:themeColor="text1"/>
        </w:rPr>
        <w:t>involving</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poorly</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understood</w:t>
      </w:r>
      <w:r w:rsidRPr="00F60172">
        <w:rPr>
          <w:rFonts w:asciiTheme="minorHAnsi" w:hAnsiTheme="minorHAnsi" w:cstheme="minorHAnsi"/>
          <w:color w:val="000000" w:themeColor="text1"/>
          <w:sz w:val="12"/>
        </w:rPr>
        <w:t xml:space="preserve"> natural </w:t>
      </w:r>
      <w:r w:rsidRPr="00F60172">
        <w:rPr>
          <w:rStyle w:val="StyleUnderline"/>
          <w:rFonts w:asciiTheme="minorHAnsi" w:hAnsiTheme="minorHAnsi" w:cstheme="minorHAnsi"/>
          <w:color w:val="000000" w:themeColor="text1"/>
        </w:rPr>
        <w:t>phenomena</w:t>
      </w:r>
      <w:r w:rsidRPr="00F60172">
        <w:rPr>
          <w:rFonts w:asciiTheme="minorHAnsi" w:hAnsiTheme="minorHAnsi" w:cstheme="minorHAnsi"/>
          <w:color w:val="000000" w:themeColor="text1"/>
          <w:sz w:val="12"/>
        </w:rPr>
        <w:t xml:space="preserve">, complex </w:t>
      </w:r>
      <w:r w:rsidRPr="00F60172">
        <w:rPr>
          <w:rStyle w:val="StyleUnderline"/>
          <w:rFonts w:asciiTheme="minorHAnsi" w:hAnsiTheme="minorHAnsi" w:cstheme="minorHAnsi"/>
          <w:color w:val="000000" w:themeColor="text1"/>
        </w:rPr>
        <w:t>social dynamics, or</w:t>
      </w:r>
      <w:r w:rsidRPr="00F60172">
        <w:rPr>
          <w:rFonts w:asciiTheme="minorHAnsi" w:hAnsiTheme="minorHAnsi" w:cstheme="minorHAnsi"/>
          <w:color w:val="000000" w:themeColor="text1"/>
          <w:sz w:val="12"/>
        </w:rPr>
        <w:t xml:space="preserve"> new </w:t>
      </w:r>
      <w:r w:rsidRPr="00F60172">
        <w:rPr>
          <w:rStyle w:val="StyleUnderline"/>
          <w:rFonts w:asciiTheme="minorHAnsi" w:hAnsiTheme="minorHAnsi" w:cstheme="minorHAnsi"/>
          <w:color w:val="000000" w:themeColor="text1"/>
        </w:rPr>
        <w:t>technology</w:t>
      </w:r>
      <w:r w:rsidRPr="00F60172">
        <w:rPr>
          <w:rFonts w:asciiTheme="minorHAnsi" w:hAnsiTheme="minorHAnsi" w:cstheme="minorHAnsi"/>
          <w:color w:val="000000" w:themeColor="text1"/>
          <w:sz w:val="12"/>
        </w:rPr>
        <w:t xml:space="preserve">, or </w:t>
      </w:r>
      <w:r w:rsidRPr="00F60172">
        <w:rPr>
          <w:rStyle w:val="StyleUnderline"/>
          <w:rFonts w:asciiTheme="minorHAnsi" w:hAnsiTheme="minorHAnsi" w:cstheme="minorHAnsi"/>
          <w:color w:val="000000" w:themeColor="text1"/>
        </w:rPr>
        <w:t>that are difficult to assess</w:t>
      </w:r>
      <w:r w:rsidRPr="00F60172">
        <w:rPr>
          <w:rFonts w:asciiTheme="minorHAnsi" w:hAnsiTheme="minorHAnsi" w:cstheme="minorHAnsi"/>
          <w:color w:val="000000" w:themeColor="text1"/>
          <w:sz w:val="12"/>
        </w:rPr>
        <w:t xml:space="preserve"> for other reasons. </w:t>
      </w:r>
      <w:r w:rsidRPr="00F60172">
        <w:rPr>
          <w:rStyle w:val="StyleUnderline"/>
          <w:rFonts w:asciiTheme="minorHAnsi" w:hAnsiTheme="minorHAnsi" w:cstheme="minorHAnsi"/>
          <w:color w:val="000000" w:themeColor="text1"/>
        </w:rPr>
        <w:t>Suppose</w:t>
      </w:r>
      <w:r w:rsidRPr="00F60172">
        <w:rPr>
          <w:rFonts w:asciiTheme="minorHAnsi" w:hAnsiTheme="minorHAnsi" w:cstheme="minorHAnsi"/>
          <w:color w:val="000000" w:themeColor="text1"/>
          <w:sz w:val="12"/>
        </w:rPr>
        <w:t xml:space="preserve"> that some scientific </w:t>
      </w:r>
      <w:r w:rsidRPr="00F60172">
        <w:rPr>
          <w:rStyle w:val="StyleUnderline"/>
          <w:rFonts w:asciiTheme="minorHAnsi" w:hAnsiTheme="minorHAnsi" w:cstheme="minorHAnsi"/>
          <w:color w:val="000000" w:themeColor="text1"/>
        </w:rPr>
        <w:t>analysis A indicates</w:t>
      </w:r>
      <w:r w:rsidRPr="00F60172">
        <w:rPr>
          <w:rFonts w:asciiTheme="minorHAnsi" w:hAnsiTheme="minorHAnsi" w:cstheme="minorHAnsi"/>
          <w:color w:val="000000" w:themeColor="text1"/>
          <w:sz w:val="12"/>
        </w:rPr>
        <w:t xml:space="preserve"> that some </w:t>
      </w:r>
      <w:r w:rsidRPr="00F60172">
        <w:rPr>
          <w:rStyle w:val="StyleUnderline"/>
          <w:rFonts w:asciiTheme="minorHAnsi" w:hAnsiTheme="minorHAnsi" w:cstheme="minorHAnsi"/>
          <w:color w:val="000000" w:themeColor="text1"/>
        </w:rPr>
        <w:t>catastrophe X has an extremely small probability</w:t>
      </w:r>
      <w:r w:rsidRPr="00F60172">
        <w:rPr>
          <w:rFonts w:asciiTheme="minorHAnsi" w:hAnsiTheme="minorHAnsi" w:cstheme="minorHAnsi"/>
          <w:color w:val="000000" w:themeColor="text1"/>
          <w:sz w:val="12"/>
        </w:rPr>
        <w:t xml:space="preserve"> P(X) of occurring. </w:t>
      </w:r>
      <w:r w:rsidRPr="00F60172">
        <w:rPr>
          <w:rStyle w:val="StyleUnderline"/>
          <w:rFonts w:asciiTheme="minorHAnsi" w:hAnsiTheme="minorHAnsi" w:cstheme="minorHAnsi"/>
          <w:color w:val="000000" w:themeColor="text1"/>
        </w:rPr>
        <w:t>Then the probability</w:t>
      </w:r>
      <w:r w:rsidRPr="00F60172">
        <w:rPr>
          <w:rFonts w:asciiTheme="minorHAnsi" w:hAnsiTheme="minorHAnsi" w:cstheme="minorHAnsi"/>
          <w:color w:val="000000" w:themeColor="text1"/>
          <w:sz w:val="12"/>
        </w:rPr>
        <w:t xml:space="preserve"> that </w:t>
      </w:r>
      <w:r w:rsidRPr="00F60172">
        <w:rPr>
          <w:rStyle w:val="StyleUnderline"/>
          <w:rFonts w:asciiTheme="minorHAnsi" w:hAnsiTheme="minorHAnsi" w:cstheme="minorHAnsi"/>
          <w:color w:val="000000" w:themeColor="text1"/>
        </w:rPr>
        <w:t>A has some hidden crucial flaw may easily be much greater</w:t>
      </w:r>
      <w:r w:rsidRPr="00F60172">
        <w:rPr>
          <w:rFonts w:asciiTheme="minorHAnsi" w:hAnsiTheme="minorHAnsi" w:cstheme="minorHAnsi"/>
          <w:color w:val="000000" w:themeColor="text1"/>
          <w:sz w:val="12"/>
        </w:rPr>
        <w:t xml:space="preserve"> than P(X).5 </w:t>
      </w:r>
      <w:r w:rsidRPr="00F60172">
        <w:rPr>
          <w:rStyle w:val="StyleUnderline"/>
          <w:rFonts w:asciiTheme="minorHAnsi" w:hAnsiTheme="minorHAnsi" w:cstheme="minorHAnsi"/>
          <w:color w:val="000000" w:themeColor="text1"/>
        </w:rPr>
        <w:t>Furthermore, the conditional probability of X given that A is crucially flawed</w:t>
      </w:r>
      <w:r w:rsidRPr="00F60172">
        <w:rPr>
          <w:rFonts w:asciiTheme="minorHAnsi" w:hAnsiTheme="minorHAnsi" w:cstheme="minorHAnsi"/>
          <w:color w:val="000000" w:themeColor="text1"/>
          <w:sz w:val="12"/>
        </w:rPr>
        <w:t xml:space="preserve">, P(X|¬A), </w:t>
      </w:r>
      <w:r w:rsidRPr="00F60172">
        <w:rPr>
          <w:rStyle w:val="StyleUnderline"/>
          <w:rFonts w:asciiTheme="minorHAnsi" w:hAnsiTheme="minorHAnsi" w:cstheme="minorHAnsi"/>
          <w:color w:val="000000" w:themeColor="text1"/>
        </w:rPr>
        <w:t>may be</w:t>
      </w:r>
      <w:r w:rsidRPr="00F60172">
        <w:rPr>
          <w:rFonts w:asciiTheme="minorHAnsi" w:hAnsiTheme="minorHAnsi" w:cstheme="minorHAnsi"/>
          <w:color w:val="000000" w:themeColor="text1"/>
          <w:sz w:val="12"/>
        </w:rPr>
        <w:t xml:space="preserve"> </w:t>
      </w:r>
      <w:proofErr w:type="gramStart"/>
      <w:r w:rsidRPr="00F60172">
        <w:rPr>
          <w:rFonts w:asciiTheme="minorHAnsi" w:hAnsiTheme="minorHAnsi" w:cstheme="minorHAnsi"/>
          <w:color w:val="000000" w:themeColor="text1"/>
          <w:sz w:val="12"/>
        </w:rPr>
        <w:t xml:space="preserve">fairly </w:t>
      </w:r>
      <w:r w:rsidRPr="00F60172">
        <w:rPr>
          <w:rStyle w:val="StyleUnderline"/>
          <w:rFonts w:asciiTheme="minorHAnsi" w:hAnsiTheme="minorHAnsi" w:cstheme="minorHAnsi"/>
          <w:color w:val="000000" w:themeColor="text1"/>
        </w:rPr>
        <w:t>high</w:t>
      </w:r>
      <w:proofErr w:type="gramEnd"/>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We may then find that most of the risk of X resides in the uncertainty of our scientific assessment</w:t>
      </w:r>
      <w:r w:rsidRPr="00F60172">
        <w:rPr>
          <w:rFonts w:asciiTheme="minorHAnsi" w:hAnsiTheme="minorHAnsi" w:cstheme="minorHAnsi"/>
          <w:color w:val="000000" w:themeColor="text1"/>
          <w:sz w:val="12"/>
        </w:rPr>
        <w:t xml:space="preserve"> that P(X) was small (figure 1) (Ord, </w:t>
      </w:r>
      <w:proofErr w:type="spellStart"/>
      <w:r w:rsidRPr="00F60172">
        <w:rPr>
          <w:rFonts w:asciiTheme="minorHAnsi" w:hAnsiTheme="minorHAnsi" w:cstheme="minorHAnsi"/>
          <w:color w:val="000000" w:themeColor="text1"/>
          <w:sz w:val="12"/>
        </w:rPr>
        <w:t>Hillerbrand</w:t>
      </w:r>
      <w:proofErr w:type="spellEnd"/>
      <w:r w:rsidRPr="00F60172">
        <w:rPr>
          <w:rFonts w:asciiTheme="minorHAnsi" w:hAnsiTheme="minorHAnsi" w:cstheme="minorHAnsi"/>
          <w:color w:val="000000" w:themeColor="text1"/>
          <w:sz w:val="12"/>
        </w:rPr>
        <w:t xml:space="preserve"> and Sandberg 2010). </w:t>
      </w:r>
    </w:p>
    <w:p w14:paraId="70BA13C9" w14:textId="77777777" w:rsidR="00942DE1" w:rsidRPr="00F60172" w:rsidRDefault="00942DE1" w:rsidP="00942DE1">
      <w:pPr>
        <w:pStyle w:val="Heading4"/>
        <w:rPr>
          <w:color w:val="000000" w:themeColor="text1"/>
        </w:rPr>
      </w:pPr>
      <w:proofErr w:type="gramStart"/>
      <w:r w:rsidRPr="00F60172">
        <w:rPr>
          <w:color w:val="000000" w:themeColor="text1"/>
        </w:rPr>
        <w:t>Thus</w:t>
      </w:r>
      <w:proofErr w:type="gramEnd"/>
      <w:r w:rsidRPr="00F60172">
        <w:rPr>
          <w:color w:val="000000" w:themeColor="text1"/>
        </w:rPr>
        <w:t xml:space="preserve"> the Role of the ballot is to affirm transhumanism – </w:t>
      </w:r>
    </w:p>
    <w:p w14:paraId="2D95FEA8" w14:textId="77777777" w:rsidR="00942DE1" w:rsidRPr="00F60172" w:rsidRDefault="00942DE1" w:rsidP="00942DE1">
      <w:pPr>
        <w:pStyle w:val="Heading4"/>
        <w:rPr>
          <w:color w:val="000000" w:themeColor="text1"/>
        </w:rPr>
      </w:pPr>
      <w:r w:rsidRPr="00F60172">
        <w:rPr>
          <w:color w:val="000000" w:themeColor="text1"/>
        </w:rPr>
        <w:t xml:space="preserve">Prefer it - </w:t>
      </w:r>
    </w:p>
    <w:p w14:paraId="6E573797" w14:textId="77777777" w:rsidR="00942DE1" w:rsidRPr="00F60172" w:rsidRDefault="00942DE1" w:rsidP="00942DE1">
      <w:pPr>
        <w:pStyle w:val="Heading4"/>
        <w:rPr>
          <w:color w:val="000000" w:themeColor="text1"/>
        </w:rPr>
      </w:pPr>
      <w:r w:rsidRPr="00F60172">
        <w:rPr>
          <w:color w:val="000000" w:themeColor="text1"/>
        </w:rPr>
        <w:t xml:space="preserve">1] Transhumanist thought DA – only our </w:t>
      </w:r>
      <w:proofErr w:type="spellStart"/>
      <w:r w:rsidRPr="00F60172">
        <w:rPr>
          <w:color w:val="000000" w:themeColor="text1"/>
        </w:rPr>
        <w:t>interp</w:t>
      </w:r>
      <w:proofErr w:type="spellEnd"/>
      <w:r w:rsidRPr="00F60172">
        <w:rPr>
          <w:color w:val="000000" w:themeColor="text1"/>
        </w:rPr>
        <w:t xml:space="preserve"> allows for maximum transhumanist education – that’s uniquely key to developing transhumanism </w:t>
      </w:r>
    </w:p>
    <w:p w14:paraId="22FC7D6A" w14:textId="77777777" w:rsidR="00942DE1" w:rsidRPr="00F60172" w:rsidRDefault="00942DE1" w:rsidP="00942DE1">
      <w:pPr>
        <w:pStyle w:val="ListParagraph"/>
        <w:ind w:left="0"/>
        <w:rPr>
          <w:rFonts w:asciiTheme="minorHAnsi" w:hAnsiTheme="minorHAnsi" w:cstheme="minorHAnsi"/>
          <w:color w:val="000000" w:themeColor="text1"/>
        </w:rPr>
      </w:pPr>
      <w:r w:rsidRPr="00F60172">
        <w:rPr>
          <w:rFonts w:asciiTheme="minorHAnsi" w:hAnsiTheme="minorHAnsi" w:cstheme="minorHAnsi"/>
          <w:color w:val="000000" w:themeColor="text1"/>
        </w:rPr>
        <w:t xml:space="preserve">Nick </w:t>
      </w:r>
      <w:r w:rsidRPr="00F60172">
        <w:rPr>
          <w:rStyle w:val="Style13ptBold"/>
          <w:rFonts w:asciiTheme="minorHAnsi" w:hAnsiTheme="minorHAnsi" w:cstheme="minorHAnsi"/>
          <w:color w:val="000000" w:themeColor="text1"/>
        </w:rPr>
        <w:t>Bostrom 5</w:t>
      </w:r>
      <w:r w:rsidRPr="00F60172">
        <w:rPr>
          <w:rFonts w:asciiTheme="minorHAnsi" w:hAnsiTheme="minorHAnsi" w:cstheme="minorHAnsi"/>
          <w:color w:val="000000" w:themeColor="text1"/>
        </w:rPr>
        <w:t>, Ph.D. in philosophy from the London School of Economics, was a British Academy Postdoctoral Fellow at the University of Oxford, founding director of the Future of Humanity Institute at Oxford University, “Transhumanist Values”, https://www.nickbostrom.com/ethics/values.html</w:t>
      </w:r>
    </w:p>
    <w:p w14:paraId="4B64122A" w14:textId="77777777" w:rsidR="00942DE1" w:rsidRPr="00F60172" w:rsidRDefault="00942DE1" w:rsidP="00942DE1">
      <w:pPr>
        <w:pStyle w:val="ListParagraph"/>
        <w:ind w:left="0"/>
        <w:rPr>
          <w:rStyle w:val="StyleUnderline"/>
          <w:color w:val="000000" w:themeColor="text1"/>
        </w:rPr>
      </w:pPr>
      <w:r w:rsidRPr="00F60172">
        <w:rPr>
          <w:rStyle w:val="StyleUnderline"/>
          <w:rFonts w:asciiTheme="minorHAnsi" w:hAnsiTheme="minorHAnsi" w:cstheme="minorHAnsi"/>
          <w:color w:val="000000" w:themeColor="text1"/>
        </w:rPr>
        <w:t xml:space="preserve">Another </w:t>
      </w:r>
      <w:r w:rsidRPr="00F60172">
        <w:rPr>
          <w:rStyle w:val="StyleUnderline"/>
          <w:rFonts w:asciiTheme="minorHAnsi" w:hAnsiTheme="minorHAnsi" w:cstheme="minorHAnsi"/>
          <w:color w:val="000000" w:themeColor="text1"/>
          <w:highlight w:val="yellow"/>
        </w:rPr>
        <w:t xml:space="preserve">transhumanist priority is </w:t>
      </w:r>
      <w:r w:rsidRPr="00F60172">
        <w:rPr>
          <w:rStyle w:val="StyleUnderline"/>
          <w:rFonts w:asciiTheme="minorHAnsi" w:hAnsiTheme="minorHAnsi" w:cstheme="minorHAnsi"/>
          <w:color w:val="000000" w:themeColor="text1"/>
        </w:rPr>
        <w:t xml:space="preserve">to </w:t>
      </w:r>
      <w:r w:rsidRPr="00F60172">
        <w:rPr>
          <w:rStyle w:val="Emphasis"/>
          <w:rFonts w:asciiTheme="minorHAnsi" w:hAnsiTheme="minorHAnsi" w:cstheme="minorHAnsi"/>
          <w:color w:val="000000" w:themeColor="text1"/>
          <w:highlight w:val="yellow"/>
        </w:rPr>
        <w:t>put ourselves in</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a</w:t>
      </w:r>
      <w:r w:rsidRPr="00F60172">
        <w:rPr>
          <w:rStyle w:val="Emphasis"/>
          <w:rFonts w:asciiTheme="minorHAnsi" w:hAnsiTheme="minorHAnsi" w:cstheme="minorHAnsi"/>
          <w:color w:val="000000" w:themeColor="text1"/>
        </w:rPr>
        <w:t xml:space="preserve"> better </w:t>
      </w:r>
      <w:r w:rsidRPr="00F60172">
        <w:rPr>
          <w:rStyle w:val="Emphasis"/>
          <w:rFonts w:asciiTheme="minorHAnsi" w:hAnsiTheme="minorHAnsi" w:cstheme="minorHAnsi"/>
          <w:color w:val="000000" w:themeColor="text1"/>
          <w:highlight w:val="yellow"/>
        </w:rPr>
        <w:t>position</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 xml:space="preserve">to make </w:t>
      </w:r>
      <w:r w:rsidRPr="00F60172">
        <w:rPr>
          <w:rStyle w:val="Emphasis"/>
          <w:rFonts w:asciiTheme="minorHAnsi" w:hAnsiTheme="minorHAnsi" w:cstheme="minorHAnsi"/>
          <w:color w:val="000000" w:themeColor="text1"/>
        </w:rPr>
        <w:t xml:space="preserve">wise </w:t>
      </w:r>
      <w:r w:rsidRPr="00F60172">
        <w:rPr>
          <w:rStyle w:val="Emphasis"/>
          <w:rFonts w:asciiTheme="minorHAnsi" w:hAnsiTheme="minorHAnsi" w:cstheme="minorHAnsi"/>
          <w:color w:val="000000" w:themeColor="text1"/>
          <w:highlight w:val="yellow"/>
        </w:rPr>
        <w:t>choices</w:t>
      </w:r>
      <w:r w:rsidRPr="00F60172">
        <w:rPr>
          <w:rStyle w:val="StyleUnderline"/>
          <w:rFonts w:asciiTheme="minorHAnsi" w:hAnsiTheme="minorHAnsi" w:cstheme="minorHAnsi"/>
          <w:color w:val="000000" w:themeColor="text1"/>
          <w:highlight w:val="yellow"/>
        </w:rPr>
        <w:t xml:space="preserve"> </w:t>
      </w:r>
      <w:r w:rsidRPr="00F60172">
        <w:rPr>
          <w:rStyle w:val="StyleUnderline"/>
          <w:rFonts w:asciiTheme="minorHAnsi" w:hAnsiTheme="minorHAnsi" w:cstheme="minorHAnsi"/>
          <w:color w:val="000000" w:themeColor="text1"/>
        </w:rPr>
        <w:t xml:space="preserve">about </w:t>
      </w:r>
      <w:r w:rsidRPr="00F60172">
        <w:rPr>
          <w:rStyle w:val="Emphasis"/>
          <w:rFonts w:asciiTheme="minorHAnsi" w:hAnsiTheme="minorHAnsi" w:cstheme="minorHAnsi"/>
          <w:color w:val="000000" w:themeColor="text1"/>
        </w:rPr>
        <w:t>where we are going</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highlight w:val="yellow"/>
        </w:rPr>
        <w:t>We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will</w:t>
      </w:r>
      <w:r w:rsidRPr="00F60172">
        <w:rPr>
          <w:rStyle w:val="StyleUnderline"/>
          <w:rFonts w:asciiTheme="minorHAnsi" w:hAnsiTheme="minorHAnsi" w:cstheme="minorHAnsi"/>
          <w:color w:val="000000" w:themeColor="text1"/>
        </w:rPr>
        <w:t xml:space="preserve"> need </w:t>
      </w:r>
      <w:r w:rsidRPr="00F60172">
        <w:rPr>
          <w:rStyle w:val="Emphasis"/>
          <w:rFonts w:asciiTheme="minorHAnsi" w:hAnsiTheme="minorHAnsi" w:cstheme="minorHAnsi"/>
          <w:color w:val="000000" w:themeColor="text1"/>
        </w:rPr>
        <w:t xml:space="preserve">all the </w:t>
      </w:r>
      <w:r w:rsidRPr="00F60172">
        <w:rPr>
          <w:rStyle w:val="Emphasis"/>
          <w:rFonts w:asciiTheme="minorHAnsi" w:hAnsiTheme="minorHAnsi" w:cstheme="minorHAnsi"/>
          <w:color w:val="000000" w:themeColor="text1"/>
          <w:highlight w:val="yellow"/>
        </w:rPr>
        <w:t>wisdom</w:t>
      </w:r>
      <w:r w:rsidRPr="00F60172">
        <w:rPr>
          <w:rStyle w:val="Emphasis"/>
          <w:rFonts w:asciiTheme="minorHAnsi" w:hAnsiTheme="minorHAnsi" w:cstheme="minorHAnsi"/>
          <w:color w:val="000000" w:themeColor="text1"/>
        </w:rPr>
        <w:t xml:space="preserve"> we can get</w:t>
      </w:r>
      <w:r w:rsidRPr="00F60172">
        <w:rPr>
          <w:rStyle w:val="StyleUnderline"/>
          <w:rFonts w:asciiTheme="minorHAnsi" w:hAnsiTheme="minorHAnsi" w:cstheme="minorHAnsi"/>
          <w:color w:val="000000" w:themeColor="text1"/>
        </w:rPr>
        <w:t xml:space="preserve"> when negotiating the posthuman transition</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Transhumanists place a high value on improvements in our individual and collective powers of understanding and in our ability to implement responsible decisions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 xml:space="preserve">Collectively, </w:t>
      </w:r>
      <w:r w:rsidRPr="00F60172">
        <w:rPr>
          <w:rStyle w:val="StyleUnderline"/>
          <w:rFonts w:asciiTheme="minorHAnsi" w:hAnsiTheme="minorHAnsi" w:cstheme="minorHAnsi"/>
          <w:color w:val="000000" w:themeColor="text1"/>
          <w:highlight w:val="yellow"/>
        </w:rPr>
        <w:t xml:space="preserve">we might get smarter and </w:t>
      </w:r>
      <w:r w:rsidRPr="00F60172">
        <w:rPr>
          <w:rStyle w:val="StyleUnderline"/>
          <w:rFonts w:asciiTheme="minorHAnsi" w:hAnsiTheme="minorHAnsi" w:cstheme="minorHAnsi"/>
          <w:color w:val="000000" w:themeColor="text1"/>
        </w:rPr>
        <w:t xml:space="preserve">more </w:t>
      </w:r>
      <w:r w:rsidRPr="00F60172">
        <w:rPr>
          <w:rStyle w:val="StyleUnderline"/>
          <w:rFonts w:asciiTheme="minorHAnsi" w:hAnsiTheme="minorHAnsi" w:cstheme="minorHAnsi"/>
          <w:color w:val="000000" w:themeColor="text1"/>
          <w:highlight w:val="yellow"/>
        </w:rPr>
        <w:t xml:space="preserve">informed through such </w:t>
      </w:r>
      <w:r w:rsidRPr="00F60172">
        <w:rPr>
          <w:rStyle w:val="StyleUnderline"/>
          <w:rFonts w:asciiTheme="minorHAnsi" w:hAnsiTheme="minorHAnsi" w:cstheme="minorHAnsi"/>
          <w:color w:val="000000" w:themeColor="text1"/>
        </w:rPr>
        <w:t xml:space="preserve">means as </w:t>
      </w:r>
      <w:r w:rsidRPr="00F60172">
        <w:rPr>
          <w:rStyle w:val="Emphasis"/>
          <w:rFonts w:asciiTheme="minorHAnsi" w:hAnsiTheme="minorHAnsi" w:cstheme="minorHAnsi"/>
          <w:color w:val="000000" w:themeColor="text1"/>
        </w:rPr>
        <w:t xml:space="preserve">scientific </w:t>
      </w:r>
      <w:r w:rsidRPr="00F60172">
        <w:rPr>
          <w:rStyle w:val="Emphasis"/>
          <w:rFonts w:asciiTheme="minorHAnsi" w:hAnsiTheme="minorHAnsi" w:cstheme="minorHAnsi"/>
          <w:color w:val="000000" w:themeColor="text1"/>
          <w:highlight w:val="yellow"/>
        </w:rPr>
        <w:t>research,</w:t>
      </w:r>
      <w:r w:rsidRPr="00F60172">
        <w:rPr>
          <w:rStyle w:val="StyleUnderline"/>
          <w:rFonts w:asciiTheme="minorHAnsi" w:hAnsiTheme="minorHAnsi" w:cstheme="minorHAnsi"/>
          <w:color w:val="000000" w:themeColor="text1"/>
          <w:highlight w:val="yellow"/>
        </w:rPr>
        <w:t xml:space="preserve"> </w:t>
      </w:r>
      <w:r w:rsidRPr="00F60172">
        <w:rPr>
          <w:rStyle w:val="Emphasis"/>
          <w:rFonts w:asciiTheme="minorHAnsi" w:hAnsiTheme="minorHAnsi" w:cstheme="minorHAnsi"/>
          <w:color w:val="000000" w:themeColor="text1"/>
        </w:rPr>
        <w:t xml:space="preserve">public </w:t>
      </w:r>
      <w:r w:rsidRPr="00F60172">
        <w:rPr>
          <w:rStyle w:val="Emphasis"/>
          <w:rFonts w:asciiTheme="minorHAnsi" w:hAnsiTheme="minorHAnsi" w:cstheme="minorHAnsi"/>
          <w:color w:val="000000" w:themeColor="text1"/>
          <w:highlight w:val="yellow"/>
        </w:rPr>
        <w:t>debate</w:t>
      </w:r>
      <w:r w:rsidRPr="00F60172">
        <w:rPr>
          <w:rStyle w:val="StyleUnderline"/>
          <w:rFonts w:asciiTheme="minorHAnsi" w:hAnsiTheme="minorHAnsi" w:cstheme="minorHAnsi"/>
          <w:color w:val="000000" w:themeColor="text1"/>
          <w:highlight w:val="yellow"/>
        </w:rPr>
        <w:t xml:space="preserve"> and </w:t>
      </w:r>
      <w:r w:rsidRPr="00F60172">
        <w:rPr>
          <w:rStyle w:val="Emphasis"/>
          <w:rFonts w:asciiTheme="minorHAnsi" w:hAnsiTheme="minorHAnsi" w:cstheme="minorHAnsi"/>
          <w:color w:val="000000" w:themeColor="text1"/>
        </w:rPr>
        <w:t xml:space="preserve">open </w:t>
      </w:r>
      <w:r w:rsidRPr="00F60172">
        <w:rPr>
          <w:rStyle w:val="Emphasis"/>
          <w:rFonts w:asciiTheme="minorHAnsi" w:hAnsiTheme="minorHAnsi" w:cstheme="minorHAnsi"/>
          <w:color w:val="000000" w:themeColor="text1"/>
          <w:highlight w:val="yellow"/>
        </w:rPr>
        <w:t xml:space="preserve">discussion </w:t>
      </w:r>
      <w:r w:rsidRPr="00F60172">
        <w:rPr>
          <w:rStyle w:val="Emphasis"/>
          <w:rFonts w:asciiTheme="minorHAnsi" w:hAnsiTheme="minorHAnsi" w:cstheme="minorHAnsi"/>
          <w:color w:val="000000" w:themeColor="text1"/>
        </w:rPr>
        <w:t>of the future</w:t>
      </w:r>
      <w:r w:rsidRPr="00F60172">
        <w:rPr>
          <w:rStyle w:val="StyleUnderline"/>
          <w:rFonts w:asciiTheme="minorHAnsi" w:hAnsiTheme="minorHAnsi" w:cstheme="minorHAnsi"/>
          <w:color w:val="000000" w:themeColor="text1"/>
          <w:highlight w:val="yellow"/>
        </w:rPr>
        <w:t>,</w:t>
      </w:r>
      <w:r w:rsidRPr="00F60172">
        <w:rPr>
          <w:rStyle w:val="StyleUnderline"/>
          <w:rFonts w:asciiTheme="minorHAnsi" w:hAnsiTheme="minorHAnsi" w:cstheme="minorHAnsi"/>
          <w:color w:val="000000" w:themeColor="text1"/>
        </w:rPr>
        <w:t xml:space="preserve"> information </w:t>
      </w:r>
      <w:proofErr w:type="gramStart"/>
      <w:r w:rsidRPr="00F60172">
        <w:rPr>
          <w:rStyle w:val="StyleUnderline"/>
          <w:rFonts w:asciiTheme="minorHAnsi" w:hAnsiTheme="minorHAnsi" w:cstheme="minorHAnsi"/>
          <w:color w:val="000000" w:themeColor="text1"/>
        </w:rPr>
        <w:t>markets</w:t>
      </w:r>
      <w:bookmarkStart w:id="0" w:name="_ftnref8"/>
      <w:r w:rsidRPr="00F60172">
        <w:rPr>
          <w:rStyle w:val="StyleUnderline"/>
          <w:rFonts w:asciiTheme="minorHAnsi" w:hAnsiTheme="minorHAnsi" w:cstheme="minorHAnsi"/>
          <w:color w:val="000000" w:themeColor="text1"/>
        </w:rPr>
        <w:t>[</w:t>
      </w:r>
      <w:proofErr w:type="gramEnd"/>
      <w:r w:rsidRPr="00F60172">
        <w:rPr>
          <w:rStyle w:val="StyleUnderline"/>
          <w:rFonts w:asciiTheme="minorHAnsi" w:hAnsiTheme="minorHAnsi" w:cstheme="minorHAnsi"/>
          <w:color w:val="000000" w:themeColor="text1"/>
        </w:rPr>
        <w:t>8]</w:t>
      </w:r>
      <w:bookmarkEnd w:id="0"/>
      <w:r w:rsidRPr="00F60172">
        <w:rPr>
          <w:rStyle w:val="StyleUnderline"/>
          <w:rFonts w:asciiTheme="minorHAnsi" w:hAnsiTheme="minorHAnsi" w:cstheme="minorHAnsi"/>
          <w:color w:val="000000" w:themeColor="text1"/>
        </w:rPr>
        <w:t>, collaborative information filtering</w:t>
      </w:r>
      <w:bookmarkStart w:id="1" w:name="_ftnref9"/>
      <w:r w:rsidRPr="00F60172">
        <w:rPr>
          <w:rFonts w:asciiTheme="minorHAnsi" w:hAnsiTheme="minorHAnsi" w:cstheme="minorHAnsi"/>
          <w:color w:val="000000" w:themeColor="text1"/>
          <w:sz w:val="16"/>
        </w:rPr>
        <w:t>[9]</w:t>
      </w:r>
      <w:bookmarkEnd w:id="1"/>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On an individual level,</w:t>
      </w:r>
      <w:r w:rsidRPr="00F60172">
        <w:rPr>
          <w:rStyle w:val="StyleUnderline"/>
          <w:rFonts w:asciiTheme="minorHAnsi" w:hAnsiTheme="minorHAnsi" w:cstheme="minorHAnsi"/>
          <w:color w:val="000000" w:themeColor="text1"/>
          <w:highlight w:val="yellow"/>
        </w:rPr>
        <w:t xml:space="preserve"> we can benefit from </w:t>
      </w:r>
      <w:r w:rsidRPr="00F60172">
        <w:rPr>
          <w:rStyle w:val="Emphasis"/>
          <w:rFonts w:asciiTheme="minorHAnsi" w:hAnsiTheme="minorHAnsi" w:cstheme="minorHAnsi"/>
          <w:color w:val="000000" w:themeColor="text1"/>
          <w:highlight w:val="yellow"/>
        </w:rPr>
        <w:t>education</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critical thinking</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open-mindedness</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study techniques</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information</w:t>
      </w:r>
      <w:r w:rsidRPr="00F60172">
        <w:rPr>
          <w:rFonts w:asciiTheme="minorHAnsi" w:hAnsiTheme="minorHAnsi" w:cstheme="minorHAnsi"/>
          <w:color w:val="000000" w:themeColor="text1"/>
          <w:sz w:val="16"/>
        </w:rPr>
        <w:t xml:space="preserve"> </w:t>
      </w:r>
      <w:r w:rsidRPr="00F60172">
        <w:rPr>
          <w:rStyle w:val="StyleUnderline"/>
          <w:rFonts w:asciiTheme="minorHAnsi" w:hAnsiTheme="minorHAnsi" w:cstheme="minorHAnsi"/>
          <w:color w:val="000000" w:themeColor="text1"/>
        </w:rPr>
        <w:t>technology</w:t>
      </w:r>
      <w:r w:rsidRPr="00F60172">
        <w:rPr>
          <w:rFonts w:asciiTheme="minorHAnsi" w:hAnsiTheme="minorHAnsi" w:cstheme="minorHAnsi"/>
          <w:color w:val="000000" w:themeColor="text1"/>
          <w:sz w:val="16"/>
        </w:rPr>
        <w:t xml:space="preserve">, and perhaps memory- or attention-enhancing drugs and other cognitive enhancement technologies. </w:t>
      </w:r>
      <w:r w:rsidRPr="00F60172">
        <w:rPr>
          <w:rStyle w:val="StyleUnderline"/>
          <w:rFonts w:asciiTheme="minorHAnsi" w:hAnsiTheme="minorHAnsi" w:cstheme="minorHAnsi"/>
          <w:color w:val="000000" w:themeColor="text1"/>
        </w:rPr>
        <w:t>Our ability to implement responsible decisions can be improved by expanding the rule of law and democracy on the international plane</w:t>
      </w:r>
      <w:r w:rsidRPr="00F60172">
        <w:rPr>
          <w:rFonts w:asciiTheme="minorHAnsi" w:hAnsiTheme="minorHAnsi" w:cstheme="minorHAnsi"/>
          <w:color w:val="000000" w:themeColor="text1"/>
          <w:sz w:val="16"/>
        </w:rPr>
        <w:t xml:space="preserve">. Additionally, artificial intelligence, especially </w:t>
      </w:r>
      <w:proofErr w:type="gramStart"/>
      <w:r w:rsidRPr="00F60172">
        <w:rPr>
          <w:rFonts w:asciiTheme="minorHAnsi" w:hAnsiTheme="minorHAnsi" w:cstheme="minorHAnsi"/>
          <w:color w:val="000000" w:themeColor="text1"/>
          <w:sz w:val="16"/>
        </w:rPr>
        <w:t>if and when</w:t>
      </w:r>
      <w:proofErr w:type="gramEnd"/>
      <w:r w:rsidRPr="00F60172">
        <w:rPr>
          <w:rFonts w:asciiTheme="minorHAnsi" w:hAnsiTheme="minorHAnsi" w:cstheme="minorHAnsi"/>
          <w:color w:val="000000" w:themeColor="text1"/>
          <w:sz w:val="16"/>
        </w:rPr>
        <w:t xml:space="preserve"> it reaches human-equivalence or greater, could give an enormous boost to the quest for knowledge and wisdom. </w:t>
      </w:r>
      <w:r w:rsidRPr="00F60172">
        <w:rPr>
          <w:rStyle w:val="StyleUnderline"/>
          <w:rFonts w:asciiTheme="minorHAnsi" w:hAnsiTheme="minorHAnsi" w:cstheme="minorHAnsi"/>
          <w:color w:val="000000" w:themeColor="text1"/>
        </w:rPr>
        <w:t>Given the limitations of our current wisdom</w:t>
      </w:r>
      <w:r w:rsidRPr="00F60172">
        <w:rPr>
          <w:rFonts w:asciiTheme="minorHAnsi" w:hAnsiTheme="minorHAnsi" w:cstheme="minorHAnsi"/>
          <w:color w:val="000000" w:themeColor="text1"/>
          <w:sz w:val="16"/>
        </w:rPr>
        <w:t xml:space="preserve">, </w:t>
      </w:r>
      <w:r w:rsidRPr="00F60172">
        <w:rPr>
          <w:rStyle w:val="Emphasis"/>
          <w:rFonts w:asciiTheme="minorHAnsi" w:hAnsiTheme="minorHAnsi" w:cstheme="minorHAnsi"/>
          <w:color w:val="000000" w:themeColor="text1"/>
          <w:highlight w:val="yellow"/>
        </w:rPr>
        <w:t>a certain epistemic tentativeness is appropriate</w:t>
      </w:r>
      <w:r w:rsidRPr="00F60172">
        <w:rPr>
          <w:rFonts w:asciiTheme="minorHAnsi" w:hAnsiTheme="minorHAnsi" w:cstheme="minorHAnsi"/>
          <w:color w:val="000000" w:themeColor="text1"/>
          <w:sz w:val="16"/>
        </w:rPr>
        <w:t xml:space="preserve">, along with a readiness to continually reassess our assumptions as more information becomes available. </w:t>
      </w:r>
      <w:r w:rsidRPr="00F60172">
        <w:rPr>
          <w:rStyle w:val="StyleUnderline"/>
          <w:rFonts w:asciiTheme="minorHAnsi" w:hAnsiTheme="minorHAnsi" w:cstheme="minorHAnsi"/>
          <w:color w:val="000000" w:themeColor="text1"/>
          <w:highlight w:val="yellow"/>
        </w:rPr>
        <w:t xml:space="preserve">We cannot </w:t>
      </w:r>
      <w:r w:rsidRPr="00F60172">
        <w:rPr>
          <w:rStyle w:val="Emphasis"/>
          <w:rFonts w:asciiTheme="minorHAnsi" w:hAnsiTheme="minorHAnsi" w:cstheme="minorHAnsi"/>
          <w:color w:val="000000" w:themeColor="text1"/>
          <w:highlight w:val="yellow"/>
        </w:rPr>
        <w:t>take for granted</w:t>
      </w:r>
      <w:r w:rsidRPr="00F60172">
        <w:rPr>
          <w:rStyle w:val="StyleUnderline"/>
          <w:rFonts w:asciiTheme="minorHAnsi" w:hAnsiTheme="minorHAnsi" w:cstheme="minorHAnsi"/>
          <w:color w:val="000000" w:themeColor="text1"/>
          <w:highlight w:val="yellow"/>
        </w:rPr>
        <w:t xml:space="preserve"> that our </w:t>
      </w:r>
      <w:r w:rsidRPr="00F60172">
        <w:rPr>
          <w:rStyle w:val="Emphasis"/>
          <w:rFonts w:asciiTheme="minorHAnsi" w:hAnsiTheme="minorHAnsi" w:cstheme="minorHAnsi"/>
          <w:color w:val="000000" w:themeColor="text1"/>
          <w:highlight w:val="yellow"/>
        </w:rPr>
        <w:t>old habits</w:t>
      </w:r>
      <w:r w:rsidRPr="00F60172">
        <w:rPr>
          <w:rFonts w:asciiTheme="minorHAnsi" w:hAnsiTheme="minorHAnsi" w:cstheme="minorHAnsi"/>
          <w:color w:val="000000" w:themeColor="text1"/>
          <w:sz w:val="16"/>
          <w:highlight w:val="yellow"/>
        </w:rPr>
        <w:t xml:space="preserve"> </w:t>
      </w:r>
      <w:r w:rsidRPr="00F60172">
        <w:rPr>
          <w:rStyle w:val="StyleUnderline"/>
          <w:rFonts w:asciiTheme="minorHAnsi" w:hAnsiTheme="minorHAnsi" w:cstheme="minorHAnsi"/>
          <w:color w:val="000000" w:themeColor="text1"/>
          <w:highlight w:val="yellow"/>
        </w:rPr>
        <w:t>and</w:t>
      </w:r>
      <w:r w:rsidRPr="00F60172">
        <w:rPr>
          <w:rFonts w:asciiTheme="minorHAnsi" w:hAnsiTheme="minorHAnsi" w:cstheme="minorHAnsi"/>
          <w:color w:val="000000" w:themeColor="text1"/>
          <w:sz w:val="16"/>
          <w:highlight w:val="yellow"/>
        </w:rPr>
        <w:t xml:space="preserve"> </w:t>
      </w:r>
      <w:r w:rsidRPr="00F60172">
        <w:rPr>
          <w:rStyle w:val="Emphasis"/>
          <w:rFonts w:asciiTheme="minorHAnsi" w:hAnsiTheme="minorHAnsi" w:cstheme="minorHAnsi"/>
          <w:color w:val="000000" w:themeColor="text1"/>
          <w:highlight w:val="yellow"/>
        </w:rPr>
        <w:t>beliefs</w:t>
      </w:r>
      <w:r w:rsidRPr="00F60172">
        <w:rPr>
          <w:rFonts w:asciiTheme="minorHAnsi" w:hAnsiTheme="minorHAnsi" w:cstheme="minorHAnsi"/>
          <w:color w:val="000000" w:themeColor="text1"/>
          <w:sz w:val="16"/>
          <w:highlight w:val="yellow"/>
        </w:rPr>
        <w:t xml:space="preserve"> </w:t>
      </w:r>
      <w:r w:rsidRPr="00F60172">
        <w:rPr>
          <w:rStyle w:val="StyleUnderline"/>
          <w:rFonts w:asciiTheme="minorHAnsi" w:hAnsiTheme="minorHAnsi" w:cstheme="minorHAnsi"/>
          <w:color w:val="000000" w:themeColor="text1"/>
          <w:highlight w:val="yellow"/>
        </w:rPr>
        <w:t xml:space="preserve">will prove </w:t>
      </w:r>
      <w:r w:rsidRPr="00F60172">
        <w:rPr>
          <w:rStyle w:val="Emphasis"/>
          <w:rFonts w:asciiTheme="minorHAnsi" w:hAnsiTheme="minorHAnsi" w:cstheme="minorHAnsi"/>
          <w:color w:val="000000" w:themeColor="text1"/>
          <w:highlight w:val="yellow"/>
        </w:rPr>
        <w:t>adequate</w:t>
      </w:r>
      <w:r w:rsidRPr="00F60172">
        <w:rPr>
          <w:rStyle w:val="StyleUnderline"/>
          <w:rFonts w:asciiTheme="minorHAnsi" w:hAnsiTheme="minorHAnsi" w:cstheme="minorHAnsi"/>
          <w:color w:val="000000" w:themeColor="text1"/>
        </w:rPr>
        <w:t xml:space="preserve"> in navigating our new circumstances.</w:t>
      </w:r>
    </w:p>
    <w:p w14:paraId="5919BA1C" w14:textId="77777777" w:rsidR="00942DE1" w:rsidRPr="00F60172" w:rsidRDefault="00942DE1" w:rsidP="00942DE1">
      <w:pPr>
        <w:pStyle w:val="Heading4"/>
        <w:rPr>
          <w:color w:val="000000" w:themeColor="text1"/>
        </w:rPr>
      </w:pPr>
      <w:r w:rsidRPr="00F60172">
        <w:rPr>
          <w:color w:val="000000" w:themeColor="text1"/>
        </w:rPr>
        <w:t xml:space="preserve">2] Epistemology DA – developing transhuman epistemology is uniquely key and it solves their education offense </w:t>
      </w:r>
    </w:p>
    <w:p w14:paraId="4B05B0BE" w14:textId="77777777" w:rsidR="00942DE1" w:rsidRPr="00F60172" w:rsidRDefault="00942DE1" w:rsidP="00942DE1">
      <w:pPr>
        <w:rPr>
          <w:rFonts w:asciiTheme="minorHAnsi" w:hAnsiTheme="minorHAnsi" w:cstheme="minorHAnsi"/>
          <w:bCs/>
          <w:color w:val="000000" w:themeColor="text1"/>
          <w:sz w:val="20"/>
          <w:szCs w:val="20"/>
        </w:rPr>
      </w:pPr>
      <w:r w:rsidRPr="00F60172">
        <w:rPr>
          <w:rStyle w:val="Style13ptBold"/>
          <w:rFonts w:asciiTheme="minorHAnsi" w:hAnsiTheme="minorHAnsi" w:cstheme="minorHAnsi"/>
          <w:color w:val="000000" w:themeColor="text1"/>
        </w:rPr>
        <w:t xml:space="preserve">Bostrom 98 </w:t>
      </w:r>
      <w:r w:rsidRPr="00F60172">
        <w:rPr>
          <w:rStyle w:val="Style13ptBold"/>
          <w:rFonts w:asciiTheme="minorHAnsi" w:hAnsiTheme="minorHAnsi" w:cstheme="minorHAnsi"/>
          <w:color w:val="000000" w:themeColor="text1"/>
          <w:sz w:val="20"/>
          <w:szCs w:val="20"/>
        </w:rPr>
        <w:t xml:space="preserve">(Nick, PhD in philosophy from LSE, Lecturer at the Department of Philosophy at Yale University, “WHAT IS TRANSHUMANISM?,” </w:t>
      </w:r>
      <w:hyperlink r:id="rId10" w:history="1">
        <w:r w:rsidRPr="00F60172">
          <w:rPr>
            <w:rStyle w:val="Hyperlink"/>
            <w:rFonts w:asciiTheme="minorHAnsi" w:hAnsiTheme="minorHAnsi" w:cstheme="minorHAnsi"/>
            <w:color w:val="000000" w:themeColor="text1"/>
            <w:sz w:val="20"/>
            <w:szCs w:val="20"/>
          </w:rPr>
          <w:t>http://www.nickbostrom.com/old/transhumanism.html, **We don’t endorse ableist language)</w:t>
        </w:r>
      </w:hyperlink>
      <w:r w:rsidRPr="00F60172">
        <w:rPr>
          <w:rStyle w:val="Style13ptBold"/>
          <w:rFonts w:asciiTheme="minorHAnsi" w:hAnsiTheme="minorHAnsi" w:cstheme="minorHAnsi"/>
          <w:color w:val="000000" w:themeColor="text1"/>
          <w:sz w:val="20"/>
          <w:szCs w:val="20"/>
        </w:rPr>
        <w:t>//</w:t>
      </w:r>
      <w:proofErr w:type="spellStart"/>
      <w:r w:rsidRPr="00F60172">
        <w:rPr>
          <w:rStyle w:val="Style13ptBold"/>
          <w:rFonts w:asciiTheme="minorHAnsi" w:hAnsiTheme="minorHAnsi" w:cstheme="minorHAnsi"/>
          <w:color w:val="000000" w:themeColor="text1"/>
          <w:sz w:val="20"/>
          <w:szCs w:val="20"/>
        </w:rPr>
        <w:t>dping</w:t>
      </w:r>
      <w:proofErr w:type="spellEnd"/>
      <w:r w:rsidRPr="00F60172">
        <w:rPr>
          <w:rStyle w:val="Style13ptBold"/>
          <w:rFonts w:asciiTheme="minorHAnsi" w:hAnsiTheme="minorHAnsi" w:cstheme="minorHAnsi"/>
          <w:color w:val="000000" w:themeColor="text1"/>
          <w:sz w:val="20"/>
          <w:szCs w:val="20"/>
        </w:rPr>
        <w:t xml:space="preserve">  </w:t>
      </w:r>
    </w:p>
    <w:p w14:paraId="345A4A6E" w14:textId="77777777" w:rsidR="00942DE1" w:rsidRPr="00F60172" w:rsidRDefault="00942DE1" w:rsidP="00942DE1">
      <w:pPr>
        <w:rPr>
          <w:rStyle w:val="StyleUnderline"/>
          <w:rFonts w:asciiTheme="minorHAnsi" w:hAnsiTheme="minorHAnsi" w:cstheme="minorHAnsi"/>
          <w:color w:val="000000" w:themeColor="text1"/>
        </w:rPr>
      </w:pPr>
      <w:r w:rsidRPr="00F60172">
        <w:rPr>
          <w:rStyle w:val="StyleUnderline"/>
          <w:rFonts w:asciiTheme="minorHAnsi" w:hAnsiTheme="minorHAnsi" w:cstheme="minorHAnsi"/>
          <w:color w:val="000000" w:themeColor="text1"/>
        </w:rPr>
        <w:lastRenderedPageBreak/>
        <w:t xml:space="preserve">An important </w:t>
      </w:r>
      <w:r w:rsidRPr="00F60172">
        <w:rPr>
          <w:rStyle w:val="StyleUnderline"/>
          <w:rFonts w:asciiTheme="minorHAnsi" w:hAnsiTheme="minorHAnsi" w:cstheme="minorHAnsi"/>
          <w:color w:val="000000" w:themeColor="text1"/>
          <w:highlight w:val="yellow"/>
        </w:rPr>
        <w:t>transhumanist goal is to improve</w:t>
      </w:r>
      <w:r w:rsidRPr="00F60172">
        <w:rPr>
          <w:rStyle w:val="StyleUnderline"/>
          <w:rFonts w:asciiTheme="minorHAnsi" w:hAnsiTheme="minorHAnsi" w:cstheme="minorHAnsi"/>
          <w:color w:val="000000" w:themeColor="text1"/>
        </w:rPr>
        <w:t xml:space="preserve"> the functioning of human society as an </w:t>
      </w:r>
      <w:r w:rsidRPr="00F60172">
        <w:rPr>
          <w:rStyle w:val="Emphasis"/>
          <w:rFonts w:asciiTheme="minorHAnsi" w:hAnsiTheme="minorHAnsi" w:cstheme="minorHAnsi"/>
          <w:color w:val="000000" w:themeColor="text1"/>
          <w:highlight w:val="yellow"/>
        </w:rPr>
        <w:t>epistemic</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community</w:t>
      </w:r>
      <w:r w:rsidRPr="00F60172">
        <w:rPr>
          <w:rStyle w:val="Emphasis"/>
          <w:rFonts w:asciiTheme="minorHAnsi" w:hAnsiTheme="minorHAnsi" w:cstheme="minorHAnsi"/>
          <w:color w:val="000000" w:themeColor="text1"/>
        </w:rPr>
        <w:t>.</w:t>
      </w:r>
      <w:r w:rsidRPr="00F60172">
        <w:rPr>
          <w:rFonts w:asciiTheme="minorHAnsi" w:hAnsiTheme="minorHAnsi" w:cstheme="minorHAnsi"/>
          <w:color w:val="000000" w:themeColor="text1"/>
          <w:sz w:val="12"/>
        </w:rPr>
        <w:t xml:space="preserve"> In addition to trying to figure out what is happening, </w:t>
      </w:r>
      <w:r w:rsidRPr="00F60172">
        <w:rPr>
          <w:rStyle w:val="StyleUnderline"/>
          <w:rFonts w:asciiTheme="minorHAnsi" w:hAnsiTheme="minorHAnsi" w:cstheme="minorHAnsi"/>
          <w:color w:val="000000" w:themeColor="text1"/>
        </w:rPr>
        <w:t xml:space="preserve">we can try to </w:t>
      </w:r>
      <w:r w:rsidRPr="00F60172">
        <w:rPr>
          <w:rStyle w:val="StyleUnderline"/>
          <w:rFonts w:asciiTheme="minorHAnsi" w:hAnsiTheme="minorHAnsi" w:cstheme="minorHAnsi"/>
          <w:color w:val="000000" w:themeColor="text1"/>
          <w:highlight w:val="yellow"/>
        </w:rPr>
        <w:t>figure out ways of making ourselves better at figuring out what is happening</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We can create institutions that </w:t>
      </w:r>
      <w:r w:rsidRPr="00F60172">
        <w:rPr>
          <w:rStyle w:val="StyleUnderline"/>
          <w:rFonts w:asciiTheme="minorHAnsi" w:hAnsiTheme="minorHAnsi" w:cstheme="minorHAnsi"/>
          <w:color w:val="000000" w:themeColor="text1"/>
          <w:highlight w:val="yellow"/>
        </w:rPr>
        <w:t>increase the efficiency of</w:t>
      </w:r>
      <w:r w:rsidRPr="00F60172">
        <w:rPr>
          <w:rFonts w:asciiTheme="minorHAnsi" w:hAnsiTheme="minorHAnsi" w:cstheme="minorHAnsi"/>
          <w:color w:val="000000" w:themeColor="text1"/>
          <w:sz w:val="12"/>
        </w:rPr>
        <w:t xml:space="preserve"> the </w:t>
      </w:r>
      <w:r w:rsidRPr="00F60172">
        <w:rPr>
          <w:rStyle w:val="StyleUnderline"/>
          <w:rFonts w:asciiTheme="minorHAnsi" w:hAnsiTheme="minorHAnsi" w:cstheme="minorHAnsi"/>
          <w:color w:val="000000" w:themeColor="text1"/>
        </w:rPr>
        <w:t>academic</w:t>
      </w:r>
      <w:r w:rsidRPr="00F60172">
        <w:rPr>
          <w:rFonts w:asciiTheme="minorHAnsi" w:hAnsiTheme="minorHAnsi" w:cstheme="minorHAnsi"/>
          <w:color w:val="000000" w:themeColor="text1"/>
          <w:sz w:val="12"/>
        </w:rPr>
        <w:t xml:space="preserve">- </w:t>
      </w:r>
      <w:r w:rsidRPr="00F60172">
        <w:rPr>
          <w:rStyle w:val="StyleUnderline"/>
          <w:rFonts w:asciiTheme="minorHAnsi" w:hAnsiTheme="minorHAnsi" w:cstheme="minorHAnsi"/>
          <w:color w:val="000000" w:themeColor="text1"/>
        </w:rPr>
        <w:t xml:space="preserve">and </w:t>
      </w:r>
      <w:r w:rsidRPr="00F60172">
        <w:rPr>
          <w:rStyle w:val="StyleUnderline"/>
          <w:rFonts w:asciiTheme="minorHAnsi" w:hAnsiTheme="minorHAnsi" w:cstheme="minorHAnsi"/>
          <w:color w:val="000000" w:themeColor="text1"/>
          <w:highlight w:val="yellow"/>
        </w:rPr>
        <w:t>other knowledge</w:t>
      </w:r>
      <w:r w:rsidRPr="00F60172">
        <w:rPr>
          <w:rStyle w:val="StyleUnderline"/>
          <w:rFonts w:asciiTheme="minorHAnsi" w:hAnsiTheme="minorHAnsi" w:cstheme="minorHAnsi"/>
          <w:color w:val="000000" w:themeColor="text1"/>
        </w:rPr>
        <w:t>-</w:t>
      </w:r>
      <w:r w:rsidRPr="00F60172">
        <w:rPr>
          <w:rStyle w:val="StyleUnderline"/>
          <w:rFonts w:asciiTheme="minorHAnsi" w:hAnsiTheme="minorHAnsi" w:cstheme="minorHAnsi"/>
          <w:color w:val="000000" w:themeColor="text1"/>
          <w:highlight w:val="yellow"/>
        </w:rPr>
        <w:t>communities</w:t>
      </w:r>
      <w:r w:rsidRPr="00F60172">
        <w:rPr>
          <w:rStyle w:val="StyleUnderline"/>
          <w:rFonts w:asciiTheme="minorHAnsi" w:hAnsiTheme="minorHAnsi" w:cstheme="minorHAnsi"/>
          <w:color w:val="000000" w:themeColor="text1"/>
        </w:rPr>
        <w:t>.</w:t>
      </w:r>
      <w:r w:rsidRPr="00F60172">
        <w:rPr>
          <w:rFonts w:asciiTheme="minorHAnsi" w:hAnsiTheme="minorHAnsi" w:cstheme="minorHAnsi"/>
          <w:color w:val="000000" w:themeColor="text1"/>
          <w:sz w:val="12"/>
        </w:rPr>
        <w:t xml:space="preserve"> More and more people are gaining access to the Internet. Programmers, software designers, IT consultants and others are involved in projects that are constantly increasing the quality and quantity of advantages of being connected. Hypertext publishing and the </w:t>
      </w:r>
      <w:r w:rsidRPr="00F60172">
        <w:rPr>
          <w:rStyle w:val="StyleUnderline"/>
          <w:rFonts w:asciiTheme="minorHAnsi" w:hAnsiTheme="minorHAnsi" w:cstheme="minorHAnsi"/>
          <w:color w:val="000000" w:themeColor="text1"/>
        </w:rPr>
        <w:t xml:space="preserve">collaborative </w:t>
      </w:r>
      <w:r w:rsidRPr="00F60172">
        <w:rPr>
          <w:rStyle w:val="StyleUnderline"/>
          <w:rFonts w:asciiTheme="minorHAnsi" w:hAnsiTheme="minorHAnsi" w:cstheme="minorHAnsi"/>
          <w:color w:val="000000" w:themeColor="text1"/>
          <w:highlight w:val="yellow"/>
        </w:rPr>
        <w:t>information filtering paradigm</w:t>
      </w:r>
      <w:r w:rsidRPr="00F60172">
        <w:rPr>
          <w:rStyle w:val="StyleUnderline"/>
          <w:rFonts w:asciiTheme="minorHAnsi" w:hAnsiTheme="minorHAnsi" w:cstheme="minorHAnsi"/>
          <w:color w:val="000000" w:themeColor="text1"/>
        </w:rPr>
        <w:t xml:space="preserve"> have the potential to </w:t>
      </w:r>
      <w:r w:rsidRPr="00F60172">
        <w:rPr>
          <w:rStyle w:val="StyleUnderline"/>
          <w:rFonts w:asciiTheme="minorHAnsi" w:hAnsiTheme="minorHAnsi" w:cstheme="minorHAnsi"/>
          <w:color w:val="000000" w:themeColor="text1"/>
          <w:highlight w:val="yellow"/>
        </w:rPr>
        <w:t>accelerate</w:t>
      </w:r>
      <w:r w:rsidRPr="00F60172">
        <w:rPr>
          <w:rStyle w:val="StyleUnderline"/>
          <w:rFonts w:asciiTheme="minorHAnsi" w:hAnsiTheme="minorHAnsi" w:cstheme="minorHAnsi"/>
          <w:color w:val="000000" w:themeColor="text1"/>
        </w:rPr>
        <w:t xml:space="preserve"> the propagation of </w:t>
      </w:r>
      <w:r w:rsidRPr="00F60172">
        <w:rPr>
          <w:rStyle w:val="StyleUnderline"/>
          <w:rFonts w:asciiTheme="minorHAnsi" w:hAnsiTheme="minorHAnsi" w:cstheme="minorHAnsi"/>
          <w:color w:val="000000" w:themeColor="text1"/>
          <w:highlight w:val="yellow"/>
        </w:rPr>
        <w:t>valuable information</w:t>
      </w:r>
      <w:r w:rsidRPr="00F60172">
        <w:rPr>
          <w:rStyle w:val="StyleUnderline"/>
          <w:rFonts w:asciiTheme="minorHAnsi" w:hAnsiTheme="minorHAnsi" w:cstheme="minorHAnsi"/>
          <w:color w:val="000000" w:themeColor="text1"/>
        </w:rPr>
        <w:t xml:space="preserve"> and </w:t>
      </w:r>
      <w:r w:rsidRPr="00F60172">
        <w:rPr>
          <w:rStyle w:val="StyleUnderline"/>
          <w:rFonts w:asciiTheme="minorHAnsi" w:hAnsiTheme="minorHAnsi" w:cstheme="minorHAnsi"/>
          <w:color w:val="000000" w:themeColor="text1"/>
          <w:highlight w:val="yellow"/>
        </w:rPr>
        <w:t xml:space="preserve">aid the </w:t>
      </w:r>
      <w:r w:rsidRPr="00F60172">
        <w:rPr>
          <w:rStyle w:val="Emphasis"/>
          <w:rFonts w:asciiTheme="minorHAnsi" w:hAnsiTheme="minorHAnsi" w:cstheme="minorHAnsi"/>
          <w:color w:val="000000" w:themeColor="text1"/>
          <w:highlight w:val="yellow"/>
        </w:rPr>
        <w:t>demolition of</w:t>
      </w:r>
      <w:r w:rsidRPr="00F60172">
        <w:rPr>
          <w:rStyle w:val="StyleUnderline"/>
          <w:rFonts w:asciiTheme="minorHAnsi" w:hAnsiTheme="minorHAnsi" w:cstheme="minorHAnsi"/>
          <w:color w:val="000000" w:themeColor="text1"/>
        </w:rPr>
        <w:t xml:space="preserve"> what transpire to be </w:t>
      </w:r>
      <w:r w:rsidRPr="00F60172">
        <w:rPr>
          <w:rStyle w:val="Emphasis"/>
          <w:rFonts w:asciiTheme="minorHAnsi" w:hAnsiTheme="minorHAnsi" w:cstheme="minorHAnsi"/>
          <w:color w:val="000000" w:themeColor="text1"/>
          <w:highlight w:val="yellow"/>
        </w:rPr>
        <w:t>misconceptions</w:t>
      </w:r>
      <w:r w:rsidRPr="00F60172">
        <w:rPr>
          <w:rStyle w:val="StyleUnderline"/>
          <w:rFonts w:asciiTheme="minorHAnsi" w:hAnsiTheme="minorHAnsi" w:cstheme="minorHAnsi"/>
          <w:color w:val="000000" w:themeColor="text1"/>
        </w:rPr>
        <w:t xml:space="preserve"> </w:t>
      </w:r>
      <w:r w:rsidRPr="00F60172">
        <w:rPr>
          <w:rFonts w:asciiTheme="minorHAnsi" w:hAnsiTheme="minorHAnsi" w:cstheme="minorHAnsi"/>
          <w:color w:val="000000" w:themeColor="text1"/>
          <w:sz w:val="12"/>
        </w:rPr>
        <w:t xml:space="preserve">and </w:t>
      </w:r>
      <w:r w:rsidRPr="00F60172">
        <w:rPr>
          <w:rFonts w:asciiTheme="minorHAnsi" w:hAnsiTheme="minorHAnsi" w:cstheme="minorHAnsi"/>
          <w:strike/>
          <w:color w:val="000000" w:themeColor="text1"/>
          <w:sz w:val="12"/>
        </w:rPr>
        <w:t>crackpot</w:t>
      </w:r>
      <w:r w:rsidRPr="00F60172">
        <w:rPr>
          <w:rFonts w:asciiTheme="minorHAnsi" w:hAnsiTheme="minorHAnsi" w:cstheme="minorHAnsi"/>
          <w:color w:val="000000" w:themeColor="text1"/>
          <w:sz w:val="12"/>
        </w:rPr>
        <w:t xml:space="preserve"> claims. </w:t>
      </w:r>
      <w:r w:rsidRPr="00F60172">
        <w:rPr>
          <w:rStyle w:val="StyleUnderline"/>
          <w:rFonts w:asciiTheme="minorHAnsi" w:hAnsiTheme="minorHAnsi" w:cstheme="minorHAnsi"/>
          <w:color w:val="000000" w:themeColor="text1"/>
        </w:rPr>
        <w:t>The people working in information technology are</w:t>
      </w:r>
      <w:r w:rsidRPr="00F60172">
        <w:rPr>
          <w:rFonts w:asciiTheme="minorHAnsi" w:hAnsiTheme="minorHAnsi" w:cstheme="minorHAnsi"/>
          <w:color w:val="000000" w:themeColor="text1"/>
          <w:sz w:val="12"/>
        </w:rPr>
        <w:t xml:space="preserve"> only </w:t>
      </w:r>
      <w:r w:rsidRPr="00F60172">
        <w:rPr>
          <w:rStyle w:val="StyleUnderline"/>
          <w:rFonts w:asciiTheme="minorHAnsi" w:hAnsiTheme="minorHAnsi" w:cstheme="minorHAnsi"/>
          <w:color w:val="000000" w:themeColor="text1"/>
        </w:rPr>
        <w:t>the latest reinforcement to the body of educators</w:t>
      </w:r>
      <w:r w:rsidRPr="00F60172">
        <w:rPr>
          <w:rFonts w:asciiTheme="minorHAnsi" w:hAnsiTheme="minorHAnsi" w:cstheme="minorHAnsi"/>
          <w:color w:val="000000" w:themeColor="text1"/>
          <w:sz w:val="12"/>
        </w:rPr>
        <w:t xml:space="preserve">, scientists, humanists, </w:t>
      </w:r>
      <w:proofErr w:type="gramStart"/>
      <w:r w:rsidRPr="00F60172">
        <w:rPr>
          <w:rFonts w:asciiTheme="minorHAnsi" w:hAnsiTheme="minorHAnsi" w:cstheme="minorHAnsi"/>
          <w:color w:val="000000" w:themeColor="text1"/>
          <w:sz w:val="12"/>
        </w:rPr>
        <w:t>teachers</w:t>
      </w:r>
      <w:proofErr w:type="gramEnd"/>
      <w:r w:rsidRPr="00F60172">
        <w:rPr>
          <w:rFonts w:asciiTheme="minorHAnsi" w:hAnsiTheme="minorHAnsi" w:cstheme="minorHAnsi"/>
          <w:color w:val="000000" w:themeColor="text1"/>
          <w:sz w:val="12"/>
        </w:rPr>
        <w:t xml:space="preserve"> and responsible journalists </w:t>
      </w:r>
      <w:r w:rsidRPr="00F60172">
        <w:rPr>
          <w:rStyle w:val="StyleUnderline"/>
          <w:rFonts w:asciiTheme="minorHAnsi" w:hAnsiTheme="minorHAnsi" w:cstheme="minorHAnsi"/>
          <w:color w:val="000000" w:themeColor="text1"/>
        </w:rPr>
        <w:t>who have been striving throughout the ages to decrease ignorance and make humankind as a whole more rational.</w:t>
      </w:r>
    </w:p>
    <w:p w14:paraId="06E63CE6" w14:textId="77777777" w:rsidR="00942DE1" w:rsidRPr="00F60172" w:rsidRDefault="00942DE1" w:rsidP="00942DE1">
      <w:pPr>
        <w:pStyle w:val="Heading4"/>
        <w:rPr>
          <w:rFonts w:asciiTheme="minorHAnsi" w:hAnsiTheme="minorHAnsi" w:cstheme="minorHAnsi"/>
          <w:color w:val="000000" w:themeColor="text1"/>
        </w:rPr>
      </w:pPr>
      <w:r w:rsidRPr="00F60172">
        <w:rPr>
          <w:rStyle w:val="Style13ptBold"/>
          <w:b/>
          <w:bCs w:val="0"/>
          <w:color w:val="000000" w:themeColor="text1"/>
        </w:rPr>
        <w:t>3</w:t>
      </w:r>
      <w:r w:rsidRPr="00F60172">
        <w:rPr>
          <w:color w:val="000000" w:themeColor="text1"/>
        </w:rPr>
        <w:t>] Our education is better – that’s the impact debate and debate must center existential risks – that’s key to civic engagement and academic research to combat crisis</w:t>
      </w:r>
      <w:r w:rsidRPr="00F60172">
        <w:rPr>
          <w:rFonts w:asciiTheme="minorHAnsi" w:hAnsiTheme="minorHAnsi" w:cstheme="minorHAnsi"/>
          <w:b w:val="0"/>
          <w:color w:val="000000" w:themeColor="text1"/>
        </w:rPr>
        <w:t xml:space="preserve"> </w:t>
      </w:r>
    </w:p>
    <w:p w14:paraId="49BAFC5A" w14:textId="77777777" w:rsidR="00942DE1" w:rsidRPr="00F60172" w:rsidRDefault="00942DE1" w:rsidP="00942DE1">
      <w:pPr>
        <w:rPr>
          <w:rFonts w:asciiTheme="minorHAnsi" w:hAnsiTheme="minorHAnsi" w:cstheme="minorHAnsi"/>
          <w:color w:val="000000" w:themeColor="text1"/>
        </w:rPr>
      </w:pPr>
      <w:proofErr w:type="spellStart"/>
      <w:r w:rsidRPr="00F60172">
        <w:rPr>
          <w:rStyle w:val="Style13ptBold"/>
          <w:rFonts w:asciiTheme="minorHAnsi" w:hAnsiTheme="minorHAnsi" w:cstheme="minorHAnsi"/>
          <w:color w:val="000000" w:themeColor="text1"/>
        </w:rPr>
        <w:t>Javorsky</w:t>
      </w:r>
      <w:proofErr w:type="spellEnd"/>
      <w:r w:rsidRPr="00F60172">
        <w:rPr>
          <w:rStyle w:val="Style13ptBold"/>
          <w:rFonts w:asciiTheme="minorHAnsi" w:hAnsiTheme="minorHAnsi" w:cstheme="minorHAnsi"/>
          <w:color w:val="000000" w:themeColor="text1"/>
        </w:rPr>
        <w:t xml:space="preserve"> 18</w:t>
      </w:r>
      <w:r w:rsidRPr="00F60172">
        <w:rPr>
          <w:rFonts w:asciiTheme="minorHAnsi" w:hAnsiTheme="minorHAnsi" w:cstheme="minorHAnsi"/>
          <w:color w:val="000000" w:themeColor="text1"/>
        </w:rPr>
        <w:t xml:space="preserve"> - [Emilia </w:t>
      </w:r>
      <w:proofErr w:type="spellStart"/>
      <w:r w:rsidRPr="00F60172">
        <w:rPr>
          <w:rFonts w:asciiTheme="minorHAnsi" w:hAnsiTheme="minorHAnsi" w:cstheme="minorHAnsi"/>
          <w:color w:val="000000" w:themeColor="text1"/>
        </w:rPr>
        <w:t>Javorsky</w:t>
      </w:r>
      <w:proofErr w:type="spellEnd"/>
      <w:r w:rsidRPr="00F60172">
        <w:rPr>
          <w:rFonts w:asciiTheme="minorHAnsi" w:hAnsiTheme="minorHAnsi" w:cstheme="minorHAnsi"/>
          <w:color w:val="000000" w:themeColor="text1"/>
        </w:rPr>
        <w:t xml:space="preserve">, leads an Artificial Intelligence in Medicine initiative with The Future Society at the Harvard Kennedy School of Government, “Why Human Extinction Needs a Marketing Department” </w:t>
      </w:r>
      <w:proofErr w:type="spellStart"/>
      <w:r w:rsidRPr="00F60172">
        <w:rPr>
          <w:rFonts w:asciiTheme="minorHAnsi" w:hAnsiTheme="minorHAnsi" w:cstheme="minorHAnsi"/>
          <w:color w:val="000000" w:themeColor="text1"/>
        </w:rPr>
        <w:t>Xconomy</w:t>
      </w:r>
      <w:proofErr w:type="spellEnd"/>
      <w:r w:rsidRPr="00F60172">
        <w:rPr>
          <w:rFonts w:asciiTheme="minorHAnsi" w:hAnsiTheme="minorHAnsi" w:cstheme="minorHAnsi"/>
          <w:color w:val="000000" w:themeColor="text1"/>
        </w:rPr>
        <w:t>, 1-15-18, https://www.xconomy.com/boston/2018/01/15/why-human-extinction-needs-a-marketing-department/]</w:t>
      </w:r>
    </w:p>
    <w:p w14:paraId="256FD666" w14:textId="77777777" w:rsidR="00942DE1" w:rsidRPr="00F60172" w:rsidRDefault="00942DE1" w:rsidP="00942DE1">
      <w:pPr>
        <w:rPr>
          <w:rFonts w:asciiTheme="minorHAnsi" w:hAnsiTheme="minorHAnsi" w:cstheme="minorHAnsi"/>
          <w:color w:val="000000" w:themeColor="text1"/>
          <w:sz w:val="14"/>
        </w:rPr>
      </w:pPr>
      <w:r w:rsidRPr="00F60172">
        <w:rPr>
          <w:rFonts w:asciiTheme="minorHAnsi" w:hAnsiTheme="minorHAnsi" w:cstheme="minorHAnsi"/>
          <w:color w:val="000000" w:themeColor="text1"/>
          <w:u w:val="single"/>
        </w:rPr>
        <w:t>Experts at Oxford</w:t>
      </w:r>
      <w:r w:rsidRPr="00F60172">
        <w:rPr>
          <w:rFonts w:asciiTheme="minorHAnsi" w:hAnsiTheme="minorHAnsi" w:cstheme="minorHAnsi"/>
          <w:color w:val="000000" w:themeColor="text1"/>
          <w:sz w:val="14"/>
        </w:rPr>
        <w:t xml:space="preserve"> University </w:t>
      </w:r>
      <w:r w:rsidRPr="00F60172">
        <w:rPr>
          <w:rFonts w:asciiTheme="minorHAnsi" w:hAnsiTheme="minorHAnsi" w:cstheme="minorHAnsi"/>
          <w:color w:val="000000" w:themeColor="text1"/>
          <w:u w:val="single"/>
        </w:rPr>
        <w:t xml:space="preserve">and elsewhere have estimated that the </w:t>
      </w:r>
      <w:r w:rsidRPr="00F60172">
        <w:rPr>
          <w:rFonts w:asciiTheme="minorHAnsi" w:hAnsiTheme="minorHAnsi" w:cstheme="minorHAnsi"/>
          <w:color w:val="000000" w:themeColor="text1"/>
          <w:highlight w:val="yellow"/>
          <w:u w:val="single"/>
        </w:rPr>
        <w:t>risk of</w:t>
      </w:r>
      <w:r w:rsidRPr="00F60172">
        <w:rPr>
          <w:rFonts w:asciiTheme="minorHAnsi" w:hAnsiTheme="minorHAnsi" w:cstheme="minorHAnsi"/>
          <w:color w:val="000000" w:themeColor="text1"/>
          <w:u w:val="single"/>
        </w:rPr>
        <w:t xml:space="preserve"> a global human </w:t>
      </w:r>
      <w:r w:rsidRPr="00F60172">
        <w:rPr>
          <w:rFonts w:asciiTheme="minorHAnsi" w:hAnsiTheme="minorHAnsi" w:cstheme="minorHAnsi"/>
          <w:color w:val="000000" w:themeColor="text1"/>
          <w:highlight w:val="yellow"/>
          <w:u w:val="single"/>
        </w:rPr>
        <w:t>extinction</w:t>
      </w:r>
      <w:r w:rsidRPr="00F60172">
        <w:rPr>
          <w:rFonts w:asciiTheme="minorHAnsi" w:hAnsiTheme="minorHAnsi" w:cstheme="minorHAnsi"/>
          <w:color w:val="000000" w:themeColor="text1"/>
          <w:u w:val="single"/>
        </w:rPr>
        <w:t xml:space="preserve"> event</w:t>
      </w:r>
      <w:r w:rsidRPr="00F60172">
        <w:rPr>
          <w:rFonts w:asciiTheme="minorHAnsi" w:hAnsiTheme="minorHAnsi" w:cstheme="minorHAnsi"/>
          <w:color w:val="000000" w:themeColor="text1"/>
          <w:sz w:val="14"/>
        </w:rPr>
        <w:t xml:space="preserve"> this century—or at least of an event that wipes out 10 percent or more of the world’s population— </w:t>
      </w:r>
      <w:r w:rsidRPr="00F60172">
        <w:rPr>
          <w:rFonts w:asciiTheme="minorHAnsi" w:hAnsiTheme="minorHAnsi" w:cstheme="minorHAnsi"/>
          <w:color w:val="000000" w:themeColor="text1"/>
          <w:u w:val="single"/>
        </w:rPr>
        <w:t xml:space="preserve">is around </w:t>
      </w:r>
      <w:r w:rsidRPr="00F60172">
        <w:rPr>
          <w:rStyle w:val="Emphasis"/>
          <w:rFonts w:asciiTheme="minorHAnsi" w:hAnsiTheme="minorHAnsi" w:cstheme="minorHAnsi"/>
          <w:color w:val="000000" w:themeColor="text1"/>
          <w:highlight w:val="yellow"/>
        </w:rPr>
        <w:t>1 in 10</w:t>
      </w:r>
      <w:r w:rsidRPr="00F60172">
        <w:rPr>
          <w:rFonts w:asciiTheme="minorHAnsi" w:hAnsiTheme="minorHAnsi" w:cstheme="minorHAnsi"/>
          <w:color w:val="000000" w:themeColor="text1"/>
          <w:sz w:val="14"/>
        </w:rPr>
        <w:t xml:space="preserve">. </w:t>
      </w:r>
      <w:r w:rsidRPr="00F60172">
        <w:rPr>
          <w:rFonts w:asciiTheme="minorHAnsi" w:hAnsiTheme="minorHAnsi" w:cstheme="minorHAnsi"/>
          <w:color w:val="000000" w:themeColor="text1"/>
          <w:u w:val="single"/>
        </w:rPr>
        <w:t>The most probable culprits</w:t>
      </w:r>
      <w:r w:rsidRPr="00F60172">
        <w:rPr>
          <w:rFonts w:asciiTheme="minorHAnsi" w:hAnsiTheme="minorHAnsi" w:cstheme="minorHAnsi"/>
          <w:color w:val="000000" w:themeColor="text1"/>
          <w:sz w:val="14"/>
        </w:rPr>
        <w:t xml:space="preserve"> sending us the way of the dinosaur </w:t>
      </w:r>
      <w:r w:rsidRPr="00F60172">
        <w:rPr>
          <w:rFonts w:asciiTheme="minorHAnsi" w:hAnsiTheme="minorHAnsi" w:cstheme="minorHAnsi"/>
          <w:color w:val="000000" w:themeColor="text1"/>
          <w:u w:val="single"/>
        </w:rPr>
        <w:t>are</w:t>
      </w:r>
      <w:r w:rsidRPr="00F60172">
        <w:rPr>
          <w:rFonts w:asciiTheme="minorHAnsi" w:hAnsiTheme="minorHAnsi" w:cstheme="minorHAnsi"/>
          <w:color w:val="000000" w:themeColor="text1"/>
          <w:sz w:val="14"/>
        </w:rPr>
        <w:t xml:space="preserve"> mostly </w:t>
      </w:r>
      <w:r w:rsidRPr="00F60172">
        <w:rPr>
          <w:rStyle w:val="Emphasis"/>
          <w:rFonts w:asciiTheme="minorHAnsi" w:hAnsiTheme="minorHAnsi" w:cstheme="minorHAnsi"/>
          <w:color w:val="000000" w:themeColor="text1"/>
        </w:rPr>
        <w:t>anthropogenic risks</w:t>
      </w:r>
      <w:r w:rsidRPr="00F60172">
        <w:rPr>
          <w:rFonts w:asciiTheme="minorHAnsi" w:hAnsiTheme="minorHAnsi" w:cstheme="minorHAnsi"/>
          <w:color w:val="000000" w:themeColor="text1"/>
          <w:sz w:val="14"/>
        </w:rPr>
        <w:t xml:space="preserve">, meaning those created by humans. </w:t>
      </w:r>
      <w:r w:rsidRPr="00F60172">
        <w:rPr>
          <w:rFonts w:asciiTheme="minorHAnsi" w:hAnsiTheme="minorHAnsi" w:cstheme="minorHAnsi"/>
          <w:color w:val="000000" w:themeColor="text1"/>
          <w:u w:val="single"/>
        </w:rPr>
        <w:t>These include</w:t>
      </w:r>
      <w:r w:rsidRPr="00F60172">
        <w:rPr>
          <w:rFonts w:asciiTheme="minorHAnsi" w:hAnsiTheme="minorHAnsi" w:cstheme="minorHAnsi"/>
          <w:color w:val="000000" w:themeColor="text1"/>
          <w:sz w:val="14"/>
        </w:rPr>
        <w:t xml:space="preserve"> climate change, </w:t>
      </w:r>
      <w:r w:rsidRPr="00F60172">
        <w:rPr>
          <w:rStyle w:val="Emphasis"/>
          <w:rFonts w:asciiTheme="minorHAnsi" w:hAnsiTheme="minorHAnsi" w:cstheme="minorHAnsi"/>
          <w:color w:val="000000" w:themeColor="text1"/>
        </w:rPr>
        <w:t>nuclear disaster</w:t>
      </w:r>
      <w:r w:rsidRPr="00F60172">
        <w:rPr>
          <w:rFonts w:asciiTheme="minorHAnsi" w:hAnsiTheme="minorHAnsi" w:cstheme="minorHAnsi"/>
          <w:color w:val="000000" w:themeColor="text1"/>
          <w:sz w:val="14"/>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4E80C864" w14:textId="77777777" w:rsidR="00942DE1" w:rsidRPr="00F60172" w:rsidRDefault="00942DE1" w:rsidP="00942DE1">
      <w:pPr>
        <w:rPr>
          <w:rFonts w:asciiTheme="minorHAnsi" w:hAnsiTheme="minorHAnsi" w:cstheme="minorHAnsi"/>
          <w:color w:val="000000" w:themeColor="text1"/>
          <w:sz w:val="14"/>
        </w:rPr>
      </w:pPr>
      <w:r w:rsidRPr="00F60172">
        <w:rPr>
          <w:rFonts w:asciiTheme="minorHAnsi" w:hAnsiTheme="minorHAnsi" w:cstheme="minorHAnsi"/>
          <w:color w:val="000000" w:themeColor="text1"/>
          <w:u w:val="single"/>
        </w:rPr>
        <w:t xml:space="preserve">A big part of the </w:t>
      </w:r>
      <w:r w:rsidRPr="00F60172">
        <w:rPr>
          <w:rFonts w:asciiTheme="minorHAnsi" w:hAnsiTheme="minorHAnsi" w:cstheme="minorHAnsi"/>
          <w:color w:val="000000" w:themeColor="text1"/>
          <w:highlight w:val="yellow"/>
          <w:u w:val="single"/>
        </w:rPr>
        <w:t xml:space="preserve">problem is a </w:t>
      </w:r>
      <w:r w:rsidRPr="00F60172">
        <w:rPr>
          <w:rStyle w:val="Emphasis"/>
          <w:rFonts w:asciiTheme="minorHAnsi" w:hAnsiTheme="minorHAnsi" w:cstheme="minorHAnsi"/>
          <w:color w:val="000000" w:themeColor="text1"/>
          <w:highlight w:val="yellow"/>
        </w:rPr>
        <w:t>lack of awareness</w:t>
      </w:r>
      <w:r w:rsidRPr="00F60172">
        <w:rPr>
          <w:rFonts w:asciiTheme="minorHAnsi" w:hAnsiTheme="minorHAnsi" w:cstheme="minorHAnsi"/>
          <w:color w:val="000000" w:themeColor="text1"/>
          <w:sz w:val="26"/>
          <w:u w:val="single"/>
        </w:rPr>
        <w:t xml:space="preserve"> </w:t>
      </w:r>
      <w:r w:rsidRPr="00F60172">
        <w:rPr>
          <w:rFonts w:asciiTheme="minorHAnsi" w:hAnsiTheme="minorHAnsi" w:cstheme="minorHAnsi"/>
          <w:color w:val="000000" w:themeColor="text1"/>
          <w:u w:val="single"/>
        </w:rPr>
        <w:t xml:space="preserve">about the </w:t>
      </w:r>
      <w:r w:rsidRPr="00F60172">
        <w:rPr>
          <w:rStyle w:val="Emphasis"/>
          <w:rFonts w:asciiTheme="minorHAnsi" w:hAnsiTheme="minorHAnsi" w:cstheme="minorHAnsi"/>
          <w:color w:val="000000" w:themeColor="text1"/>
        </w:rPr>
        <w:t>real threats</w:t>
      </w:r>
      <w:r w:rsidRPr="00F60172">
        <w:rPr>
          <w:rFonts w:asciiTheme="minorHAnsi" w:hAnsiTheme="minorHAnsi" w:cstheme="minorHAnsi"/>
          <w:color w:val="000000" w:themeColor="text1"/>
          <w:sz w:val="26"/>
          <w:u w:val="single"/>
        </w:rPr>
        <w:t xml:space="preserve"> </w:t>
      </w:r>
      <w:r w:rsidRPr="00F60172">
        <w:rPr>
          <w:rFonts w:asciiTheme="minorHAnsi" w:hAnsiTheme="minorHAnsi" w:cstheme="minorHAnsi"/>
          <w:color w:val="000000" w:themeColor="text1"/>
          <w:u w:val="single"/>
        </w:rPr>
        <w:t>we face</w:t>
      </w:r>
      <w:r w:rsidRPr="00F60172">
        <w:rPr>
          <w:rFonts w:asciiTheme="minorHAnsi" w:hAnsiTheme="minorHAnsi" w:cstheme="minorHAnsi"/>
          <w:color w:val="000000" w:themeColor="text1"/>
          <w:sz w:val="14"/>
        </w:rPr>
        <w:t xml:space="preserve"> and what can be done about them. </w:t>
      </w:r>
      <w:r w:rsidRPr="00F60172">
        <w:rPr>
          <w:rFonts w:asciiTheme="minorHAnsi" w:hAnsiTheme="minorHAnsi" w:cstheme="minorHAnsi"/>
          <w:color w:val="000000" w:themeColor="text1"/>
          <w:u w:val="single"/>
        </w:rPr>
        <w:t>When asked to estimate the chance of an extinction event in the next 50 years, U.S. adults in surveys reported</w:t>
      </w:r>
      <w:r w:rsidRPr="00F60172">
        <w:rPr>
          <w:rFonts w:asciiTheme="minorHAnsi" w:hAnsiTheme="minorHAnsi" w:cstheme="minorHAnsi"/>
          <w:color w:val="000000" w:themeColor="text1"/>
          <w:sz w:val="14"/>
        </w:rPr>
        <w:t xml:space="preserve"> chances ranging from </w:t>
      </w:r>
      <w:r w:rsidRPr="00F60172">
        <w:rPr>
          <w:rStyle w:val="Emphasis"/>
          <w:rFonts w:asciiTheme="minorHAnsi" w:hAnsiTheme="minorHAnsi" w:cstheme="minorHAnsi"/>
          <w:color w:val="000000" w:themeColor="text1"/>
        </w:rPr>
        <w:t>1 in 10 million</w:t>
      </w:r>
      <w:r w:rsidRPr="00F60172">
        <w:rPr>
          <w:rFonts w:asciiTheme="minorHAnsi" w:hAnsiTheme="minorHAnsi" w:cstheme="minorHAnsi"/>
          <w:color w:val="000000" w:themeColor="text1"/>
          <w:sz w:val="14"/>
        </w:rPr>
        <w:t xml:space="preserve"> to 1 in 100, certainly not 10 percent. </w:t>
      </w:r>
      <w:r w:rsidRPr="00F60172">
        <w:rPr>
          <w:rFonts w:asciiTheme="minorHAnsi" w:hAnsiTheme="minorHAnsi" w:cstheme="minorHAnsi"/>
          <w:color w:val="000000" w:themeColor="text1"/>
          <w:u w:val="single"/>
        </w:rPr>
        <w:t xml:space="preserve">The </w:t>
      </w:r>
      <w:r w:rsidRPr="00F60172">
        <w:rPr>
          <w:rStyle w:val="Emphasis"/>
          <w:rFonts w:asciiTheme="minorHAnsi" w:hAnsiTheme="minorHAnsi" w:cstheme="minorHAnsi"/>
          <w:color w:val="000000" w:themeColor="text1"/>
          <w:highlight w:val="yellow"/>
        </w:rPr>
        <w:t>awareness</w:t>
      </w:r>
      <w:r w:rsidRPr="00F60172">
        <w:rPr>
          <w:rFonts w:asciiTheme="minorHAnsi" w:hAnsiTheme="minorHAnsi" w:cstheme="minorHAnsi"/>
          <w:color w:val="000000" w:themeColor="text1"/>
          <w:highlight w:val="yellow"/>
          <w:u w:val="single"/>
        </w:rPr>
        <w:t xml:space="preserve"> and </w:t>
      </w:r>
      <w:r w:rsidRPr="00F60172">
        <w:rPr>
          <w:rStyle w:val="Emphasis"/>
          <w:rFonts w:asciiTheme="minorHAnsi" w:hAnsiTheme="minorHAnsi" w:cstheme="minorHAnsi"/>
          <w:color w:val="000000" w:themeColor="text1"/>
          <w:highlight w:val="yellow"/>
        </w:rPr>
        <w:t>engagement issues</w:t>
      </w:r>
      <w:r w:rsidRPr="00F60172">
        <w:rPr>
          <w:rFonts w:asciiTheme="minorHAnsi" w:hAnsiTheme="minorHAnsi" w:cstheme="minorHAnsi"/>
          <w:color w:val="000000" w:themeColor="text1"/>
          <w:highlight w:val="yellow"/>
          <w:u w:val="single"/>
        </w:rPr>
        <w:t xml:space="preserve"> extend to the </w:t>
      </w:r>
      <w:r w:rsidRPr="00F60172">
        <w:rPr>
          <w:rStyle w:val="Emphasis"/>
          <w:rFonts w:asciiTheme="minorHAnsi" w:hAnsiTheme="minorHAnsi" w:cstheme="minorHAnsi"/>
          <w:color w:val="000000" w:themeColor="text1"/>
          <w:highlight w:val="yellow"/>
        </w:rPr>
        <w:t>academic community</w:t>
      </w:r>
      <w:r w:rsidRPr="00F60172">
        <w:rPr>
          <w:rFonts w:asciiTheme="minorHAnsi" w:hAnsiTheme="minorHAnsi" w:cstheme="minorHAnsi"/>
          <w:color w:val="000000" w:themeColor="text1"/>
          <w:u w:val="single"/>
        </w:rPr>
        <w:t xml:space="preserve"> as well, where </w:t>
      </w:r>
      <w:r w:rsidRPr="00F60172">
        <w:rPr>
          <w:rStyle w:val="Emphasis"/>
          <w:rFonts w:asciiTheme="minorHAnsi" w:hAnsiTheme="minorHAnsi" w:cstheme="minorHAnsi"/>
          <w:color w:val="000000" w:themeColor="text1"/>
        </w:rPr>
        <w:t>a key bottleneck</w:t>
      </w:r>
      <w:r w:rsidRPr="00F60172">
        <w:rPr>
          <w:rFonts w:asciiTheme="minorHAnsi" w:hAnsiTheme="minorHAnsi" w:cstheme="minorHAnsi"/>
          <w:color w:val="000000" w:themeColor="text1"/>
          <w:u w:val="single"/>
        </w:rPr>
        <w:t xml:space="preserve"> is a </w:t>
      </w:r>
      <w:r w:rsidRPr="00F60172">
        <w:rPr>
          <w:rFonts w:asciiTheme="minorHAnsi" w:hAnsiTheme="minorHAnsi" w:cstheme="minorHAnsi"/>
          <w:color w:val="000000" w:themeColor="text1"/>
          <w:highlight w:val="yellow"/>
          <w:u w:val="single"/>
        </w:rPr>
        <w:t>lack</w:t>
      </w:r>
      <w:r w:rsidRPr="00F60172">
        <w:rPr>
          <w:rFonts w:asciiTheme="minorHAnsi" w:hAnsiTheme="minorHAnsi" w:cstheme="minorHAnsi"/>
          <w:color w:val="000000" w:themeColor="text1"/>
          <w:u w:val="single"/>
        </w:rPr>
        <w:t xml:space="preserve"> </w:t>
      </w:r>
      <w:r w:rsidRPr="00F60172">
        <w:rPr>
          <w:rFonts w:asciiTheme="minorHAnsi" w:hAnsiTheme="minorHAnsi" w:cstheme="minorHAnsi"/>
          <w:color w:val="000000" w:themeColor="text1"/>
          <w:highlight w:val="yellow"/>
          <w:u w:val="single"/>
        </w:rPr>
        <w:t>of</w:t>
      </w:r>
      <w:r w:rsidRPr="00F60172">
        <w:rPr>
          <w:rFonts w:asciiTheme="minorHAnsi" w:hAnsiTheme="minorHAnsi" w:cstheme="minorHAnsi"/>
          <w:color w:val="000000" w:themeColor="text1"/>
          <w:u w:val="single"/>
        </w:rPr>
        <w:t xml:space="preserve"> talented </w:t>
      </w:r>
      <w:r w:rsidRPr="00F60172">
        <w:rPr>
          <w:rFonts w:asciiTheme="minorHAnsi" w:hAnsiTheme="minorHAnsi" w:cstheme="minorHAnsi"/>
          <w:color w:val="000000" w:themeColor="text1"/>
          <w:highlight w:val="yellow"/>
          <w:u w:val="single"/>
        </w:rPr>
        <w:t xml:space="preserve">people </w:t>
      </w:r>
      <w:r w:rsidRPr="00F60172">
        <w:rPr>
          <w:rStyle w:val="Emphasis"/>
          <w:rFonts w:asciiTheme="minorHAnsi" w:hAnsiTheme="minorHAnsi" w:cstheme="minorHAnsi"/>
          <w:color w:val="000000" w:themeColor="text1"/>
          <w:highlight w:val="yellow"/>
        </w:rPr>
        <w:t>studying existential risks</w:t>
      </w:r>
      <w:r w:rsidRPr="00F60172">
        <w:rPr>
          <w:rFonts w:asciiTheme="minorHAnsi" w:hAnsiTheme="minorHAnsi" w:cstheme="minorHAnsi"/>
          <w:color w:val="000000" w:themeColor="text1"/>
          <w:sz w:val="14"/>
        </w:rPr>
        <w:t xml:space="preserve">. </w:t>
      </w:r>
      <w:r w:rsidRPr="00F60172">
        <w:rPr>
          <w:rFonts w:asciiTheme="minorHAnsi" w:hAnsiTheme="minorHAnsi" w:cstheme="minorHAnsi"/>
          <w:color w:val="000000" w:themeColor="text1"/>
          <w:highlight w:val="yellow"/>
          <w:u w:val="single"/>
        </w:rPr>
        <w:t>Developing</w:t>
      </w:r>
      <w:r w:rsidRPr="00F60172">
        <w:rPr>
          <w:rFonts w:asciiTheme="minorHAnsi" w:hAnsiTheme="minorHAnsi" w:cstheme="minorHAnsi"/>
          <w:color w:val="000000" w:themeColor="text1"/>
          <w:u w:val="single"/>
        </w:rPr>
        <w:t xml:space="preserve"> viable </w:t>
      </w:r>
      <w:r w:rsidRPr="00F60172">
        <w:rPr>
          <w:rStyle w:val="Emphasis"/>
          <w:rFonts w:asciiTheme="minorHAnsi" w:hAnsiTheme="minorHAnsi" w:cstheme="minorHAnsi"/>
          <w:color w:val="000000" w:themeColor="text1"/>
        </w:rPr>
        <w:t xml:space="preserve">risk </w:t>
      </w:r>
      <w:r w:rsidRPr="00F60172">
        <w:rPr>
          <w:rStyle w:val="Emphasis"/>
          <w:rFonts w:asciiTheme="minorHAnsi" w:hAnsiTheme="minorHAnsi" w:cstheme="minorHAnsi"/>
          <w:color w:val="000000" w:themeColor="text1"/>
          <w:highlight w:val="yellow"/>
        </w:rPr>
        <w:t>mitigation strategies</w:t>
      </w:r>
      <w:r w:rsidRPr="00F60172">
        <w:rPr>
          <w:rFonts w:asciiTheme="minorHAnsi" w:hAnsiTheme="minorHAnsi" w:cstheme="minorHAnsi"/>
          <w:color w:val="000000" w:themeColor="text1"/>
          <w:highlight w:val="yellow"/>
          <w:u w:val="single"/>
        </w:rPr>
        <w:t xml:space="preserve"> will require</w:t>
      </w:r>
      <w:r w:rsidRPr="00F60172">
        <w:rPr>
          <w:rFonts w:asciiTheme="minorHAnsi" w:hAnsiTheme="minorHAnsi" w:cstheme="minorHAnsi"/>
          <w:color w:val="000000" w:themeColor="text1"/>
          <w:u w:val="single"/>
        </w:rPr>
        <w:t xml:space="preserve"> widespread </w:t>
      </w:r>
      <w:r w:rsidRPr="00F60172">
        <w:rPr>
          <w:rStyle w:val="Emphasis"/>
          <w:rFonts w:asciiTheme="minorHAnsi" w:hAnsiTheme="minorHAnsi" w:cstheme="minorHAnsi"/>
          <w:color w:val="000000" w:themeColor="text1"/>
        </w:rPr>
        <w:t xml:space="preserve">civic </w:t>
      </w:r>
      <w:r w:rsidRPr="00F60172">
        <w:rPr>
          <w:rStyle w:val="Emphasis"/>
          <w:rFonts w:asciiTheme="minorHAnsi" w:hAnsiTheme="minorHAnsi" w:cstheme="minorHAnsi"/>
          <w:color w:val="000000" w:themeColor="text1"/>
          <w:highlight w:val="yellow"/>
        </w:rPr>
        <w:t>engagement</w:t>
      </w:r>
      <w:r w:rsidRPr="00F60172">
        <w:rPr>
          <w:rFonts w:asciiTheme="minorHAnsi" w:hAnsiTheme="minorHAnsi" w:cstheme="minorHAnsi"/>
          <w:color w:val="000000" w:themeColor="text1"/>
          <w:highlight w:val="yellow"/>
          <w:u w:val="single"/>
        </w:rPr>
        <w:t xml:space="preserve"> and</w:t>
      </w:r>
      <w:r w:rsidRPr="00F60172">
        <w:rPr>
          <w:rFonts w:asciiTheme="minorHAnsi" w:hAnsiTheme="minorHAnsi" w:cstheme="minorHAnsi"/>
          <w:color w:val="000000" w:themeColor="text1"/>
          <w:u w:val="single"/>
        </w:rPr>
        <w:t xml:space="preserve"> </w:t>
      </w:r>
      <w:r w:rsidRPr="00F60172">
        <w:rPr>
          <w:rStyle w:val="Emphasis"/>
          <w:rFonts w:asciiTheme="minorHAnsi" w:hAnsiTheme="minorHAnsi" w:cstheme="minorHAnsi"/>
          <w:color w:val="000000" w:themeColor="text1"/>
        </w:rPr>
        <w:t xml:space="preserve">concerted </w:t>
      </w:r>
      <w:r w:rsidRPr="00F60172">
        <w:rPr>
          <w:rStyle w:val="Emphasis"/>
          <w:rFonts w:asciiTheme="minorHAnsi" w:hAnsiTheme="minorHAnsi" w:cstheme="minorHAnsi"/>
          <w:color w:val="000000" w:themeColor="text1"/>
          <w:highlight w:val="yellow"/>
        </w:rPr>
        <w:t>research</w:t>
      </w:r>
      <w:r w:rsidRPr="00F60172">
        <w:rPr>
          <w:rFonts w:asciiTheme="minorHAnsi" w:hAnsiTheme="minorHAnsi" w:cstheme="minorHAnsi"/>
          <w:color w:val="000000" w:themeColor="text1"/>
          <w:u w:val="single"/>
        </w:rPr>
        <w:t xml:space="preserve"> efforts</w:t>
      </w:r>
      <w:r w:rsidRPr="00F60172">
        <w:rPr>
          <w:rFonts w:asciiTheme="minorHAnsi" w:hAnsiTheme="minorHAnsi" w:cstheme="minorHAnsi"/>
          <w:color w:val="000000" w:themeColor="text1"/>
          <w:sz w:val="14"/>
        </w:rPr>
        <w:t xml:space="preserve">. Consequently, </w:t>
      </w:r>
      <w:r w:rsidRPr="00F60172">
        <w:rPr>
          <w:rFonts w:asciiTheme="minorHAnsi" w:hAnsiTheme="minorHAnsi" w:cstheme="minorHAnsi"/>
          <w:color w:val="000000" w:themeColor="text1"/>
          <w:u w:val="single"/>
        </w:rPr>
        <w:t xml:space="preserve">there is an </w:t>
      </w:r>
      <w:r w:rsidRPr="00F60172">
        <w:rPr>
          <w:rStyle w:val="Emphasis"/>
          <w:rFonts w:asciiTheme="minorHAnsi" w:hAnsiTheme="minorHAnsi" w:cstheme="minorHAnsi"/>
          <w:color w:val="000000" w:themeColor="text1"/>
        </w:rPr>
        <w:t>urgent need</w:t>
      </w:r>
      <w:r w:rsidRPr="00F60172">
        <w:rPr>
          <w:rFonts w:asciiTheme="minorHAnsi" w:hAnsiTheme="minorHAnsi" w:cstheme="minorHAnsi"/>
          <w:color w:val="000000" w:themeColor="text1"/>
          <w:u w:val="single"/>
        </w:rPr>
        <w:t xml:space="preserve"> to improve the </w:t>
      </w:r>
      <w:r w:rsidRPr="00F60172">
        <w:rPr>
          <w:rStyle w:val="Emphasis"/>
          <w:rFonts w:asciiTheme="minorHAnsi" w:hAnsiTheme="minorHAnsi" w:cstheme="minorHAnsi"/>
          <w:color w:val="000000" w:themeColor="text1"/>
        </w:rPr>
        <w:t>communication</w:t>
      </w:r>
      <w:r w:rsidRPr="00F60172">
        <w:rPr>
          <w:rFonts w:asciiTheme="minorHAnsi" w:hAnsiTheme="minorHAnsi" w:cstheme="minorHAnsi"/>
          <w:color w:val="000000" w:themeColor="text1"/>
          <w:sz w:val="26"/>
          <w:u w:val="single"/>
        </w:rPr>
        <w:t xml:space="preserve"> </w:t>
      </w:r>
      <w:r w:rsidRPr="00F60172">
        <w:rPr>
          <w:rFonts w:asciiTheme="minorHAnsi" w:hAnsiTheme="minorHAnsi" w:cstheme="minorHAnsi"/>
          <w:color w:val="000000" w:themeColor="text1"/>
          <w:u w:val="single"/>
        </w:rPr>
        <w:t xml:space="preserve">of the </w:t>
      </w:r>
      <w:r w:rsidRPr="00F60172">
        <w:rPr>
          <w:rStyle w:val="Emphasis"/>
          <w:rFonts w:asciiTheme="minorHAnsi" w:hAnsiTheme="minorHAnsi" w:cstheme="minorHAnsi"/>
          <w:color w:val="000000" w:themeColor="text1"/>
        </w:rPr>
        <w:t>magnitude</w:t>
      </w:r>
      <w:r w:rsidRPr="00F60172">
        <w:rPr>
          <w:rFonts w:asciiTheme="minorHAnsi" w:hAnsiTheme="minorHAnsi" w:cstheme="minorHAnsi"/>
          <w:color w:val="000000" w:themeColor="text1"/>
          <w:u w:val="single"/>
        </w:rPr>
        <w:t xml:space="preserve"> and importance of </w:t>
      </w:r>
      <w:r w:rsidRPr="00F60172">
        <w:rPr>
          <w:rStyle w:val="Emphasis"/>
          <w:rFonts w:asciiTheme="minorHAnsi" w:hAnsiTheme="minorHAnsi" w:cstheme="minorHAnsi"/>
          <w:color w:val="000000" w:themeColor="text1"/>
        </w:rPr>
        <w:t>existential risks</w:t>
      </w:r>
      <w:r w:rsidRPr="00F60172">
        <w:rPr>
          <w:rFonts w:asciiTheme="minorHAnsi" w:hAnsiTheme="minorHAnsi" w:cstheme="minorHAnsi"/>
          <w:color w:val="000000" w:themeColor="text1"/>
          <w:sz w:val="14"/>
        </w:rPr>
        <w:t>. The first step is getting an audience to pay attention to this issue.</w:t>
      </w:r>
    </w:p>
    <w:p w14:paraId="3D948D27" w14:textId="77777777" w:rsidR="00942DE1" w:rsidRPr="00F60172" w:rsidRDefault="00942DE1" w:rsidP="00942DE1">
      <w:pPr>
        <w:pStyle w:val="Heading4"/>
        <w:rPr>
          <w:rFonts w:asciiTheme="minorHAnsi" w:hAnsiTheme="minorHAnsi" w:cstheme="minorHAnsi"/>
          <w:color w:val="000000" w:themeColor="text1"/>
        </w:rPr>
      </w:pPr>
      <w:r w:rsidRPr="00F60172">
        <w:rPr>
          <w:color w:val="000000" w:themeColor="text1"/>
        </w:rPr>
        <w:t xml:space="preserve">4] Our scenario planning is better – </w:t>
      </w:r>
      <w:proofErr w:type="spellStart"/>
      <w:r w:rsidRPr="00F60172">
        <w:rPr>
          <w:color w:val="000000" w:themeColor="text1"/>
        </w:rPr>
        <w:t>squo</w:t>
      </w:r>
      <w:proofErr w:type="spellEnd"/>
      <w:r w:rsidRPr="00F60172">
        <w:rPr>
          <w:color w:val="000000" w:themeColor="text1"/>
        </w:rPr>
        <w:t xml:space="preserve"> scenario planning reifies harmful biases about extinction events undercutting the urgency of mitigation strategies like transhumanism </w:t>
      </w:r>
    </w:p>
    <w:p w14:paraId="06F7EF6E" w14:textId="77777777" w:rsidR="00942DE1" w:rsidRPr="00F60172" w:rsidRDefault="00942DE1" w:rsidP="00942DE1">
      <w:pPr>
        <w:rPr>
          <w:rFonts w:asciiTheme="minorHAnsi" w:hAnsiTheme="minorHAnsi" w:cstheme="minorHAnsi"/>
          <w:color w:val="000000" w:themeColor="text1"/>
        </w:rPr>
      </w:pPr>
      <w:r w:rsidRPr="00F60172">
        <w:rPr>
          <w:rStyle w:val="Style13ptBold"/>
          <w:rFonts w:asciiTheme="minorHAnsi" w:hAnsiTheme="minorHAnsi" w:cstheme="minorHAnsi"/>
          <w:color w:val="000000" w:themeColor="text1"/>
        </w:rPr>
        <w:t>GPP 17</w:t>
      </w:r>
      <w:r w:rsidRPr="00F60172">
        <w:rPr>
          <w:rFonts w:asciiTheme="minorHAnsi" w:hAnsiTheme="minorHAnsi" w:cstheme="minorHAnsi"/>
          <w:color w:val="000000" w:themeColor="text1"/>
        </w:rPr>
        <w:t xml:space="preserve">(Global Priorities Project is a non-profit organization of Oxford college professors who have conducted in-depth research of all existential risks facing humanity, authors include Sebastian Farquhar John Halstead Owen Cotton-Barratt Stefan Schubert Haydn Belfield AND Andrew Snyder-Beattie, “Existential Risk Diplomacy and Governance”, 2017, </w:t>
      </w:r>
      <w:hyperlink r:id="rId11" w:history="1">
        <w:r w:rsidRPr="00F60172">
          <w:rPr>
            <w:rStyle w:val="Hyperlink"/>
            <w:rFonts w:asciiTheme="minorHAnsi" w:hAnsiTheme="minorHAnsi" w:cstheme="minorHAnsi"/>
            <w:color w:val="000000" w:themeColor="text1"/>
          </w:rPr>
          <w:t>https://www.fhi.ox.ac.uk/wp-content/uploads/Existential-Risks-2017-01-23.pdf</w:t>
        </w:r>
      </w:hyperlink>
      <w:r w:rsidRPr="00F60172">
        <w:rPr>
          <w:rFonts w:asciiTheme="minorHAnsi" w:hAnsiTheme="minorHAnsi" w:cstheme="minorHAnsi"/>
          <w:color w:val="000000" w:themeColor="text1"/>
        </w:rPr>
        <w:t>, MSCOTT)</w:t>
      </w:r>
    </w:p>
    <w:p w14:paraId="70A915C4" w14:textId="77777777" w:rsidR="00942DE1" w:rsidRDefault="00942DE1" w:rsidP="00942DE1">
      <w:pPr>
        <w:rPr>
          <w:rFonts w:asciiTheme="minorHAnsi" w:hAnsiTheme="minorHAnsi" w:cstheme="minorHAnsi"/>
          <w:color w:val="000000" w:themeColor="text1"/>
          <w:sz w:val="14"/>
        </w:rPr>
      </w:pPr>
      <w:r w:rsidRPr="00F60172">
        <w:rPr>
          <w:rFonts w:asciiTheme="minorHAnsi" w:hAnsiTheme="minorHAnsi" w:cstheme="minorHAnsi"/>
          <w:color w:val="000000" w:themeColor="text1"/>
          <w:sz w:val="14"/>
        </w:rPr>
        <w:lastRenderedPageBreak/>
        <w:t xml:space="preserve">1.3.1. Why existential risks are likely to be underinvested in </w:t>
      </w:r>
      <w:r w:rsidRPr="00F60172">
        <w:rPr>
          <w:rStyle w:val="StyleUnderline"/>
          <w:rFonts w:asciiTheme="minorHAnsi" w:hAnsiTheme="minorHAnsi" w:cstheme="minorHAnsi"/>
          <w:color w:val="000000" w:themeColor="text1"/>
        </w:rPr>
        <w:t xml:space="preserve">There are several reasons why </w:t>
      </w:r>
      <w:r w:rsidRPr="00F60172">
        <w:rPr>
          <w:rStyle w:val="StyleUnderline"/>
          <w:rFonts w:asciiTheme="minorHAnsi" w:hAnsiTheme="minorHAnsi" w:cstheme="minorHAnsi"/>
          <w:color w:val="000000" w:themeColor="text1"/>
          <w:highlight w:val="yellow"/>
        </w:rPr>
        <w:t>existential risk</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reduction</w:t>
      </w:r>
      <w:r w:rsidRPr="00F60172">
        <w:rPr>
          <w:rStyle w:val="StyleUnderline"/>
          <w:rFonts w:asciiTheme="minorHAnsi" w:hAnsiTheme="minorHAnsi" w:cstheme="minorHAnsi"/>
          <w:color w:val="000000" w:themeColor="text1"/>
        </w:rPr>
        <w:t xml:space="preserve"> is likely to be </w:t>
      </w:r>
      <w:r w:rsidRPr="00F60172">
        <w:rPr>
          <w:rStyle w:val="StyleUnderline"/>
          <w:rFonts w:asciiTheme="minorHAnsi" w:hAnsiTheme="minorHAnsi" w:cstheme="minorHAnsi"/>
          <w:color w:val="000000" w:themeColor="text1"/>
          <w:highlight w:val="yellow"/>
        </w:rPr>
        <w:t>underinvested</w:t>
      </w:r>
      <w:r w:rsidRPr="00F60172">
        <w:rPr>
          <w:rStyle w:val="StyleUnderline"/>
          <w:rFonts w:asciiTheme="minorHAnsi" w:hAnsiTheme="minorHAnsi" w:cstheme="minorHAnsi"/>
          <w:color w:val="000000" w:themeColor="text1"/>
        </w:rPr>
        <w:t xml:space="preserve"> in. Firstly, it is a </w:t>
      </w:r>
      <w:r w:rsidRPr="00F60172">
        <w:rPr>
          <w:rStyle w:val="Emphasis"/>
          <w:rFonts w:asciiTheme="minorHAnsi" w:hAnsiTheme="minorHAnsi" w:cstheme="minorHAnsi"/>
          <w:color w:val="000000" w:themeColor="text1"/>
        </w:rPr>
        <w:t>global public good</w:t>
      </w:r>
      <w:r w:rsidRPr="00F60172">
        <w:rPr>
          <w:rFonts w:asciiTheme="minorHAnsi" w:hAnsiTheme="minorHAnsi" w:cstheme="minorHAnsi"/>
          <w:color w:val="000000" w:themeColor="text1"/>
          <w:sz w:val="14"/>
        </w:rPr>
        <w:t xml:space="preserve">. Economic theory predicts that such goods tend to be underprovided. The benefits of existential risk reduction are widely and indivisibly dispersed around the globe from the countries responsible for </w:t>
      </w:r>
      <w:proofErr w:type="gramStart"/>
      <w:r w:rsidRPr="00F60172">
        <w:rPr>
          <w:rFonts w:asciiTheme="minorHAnsi" w:hAnsiTheme="minorHAnsi" w:cstheme="minorHAnsi"/>
          <w:color w:val="000000" w:themeColor="text1"/>
          <w:sz w:val="14"/>
        </w:rPr>
        <w:t>taking action</w:t>
      </w:r>
      <w:proofErr w:type="gramEnd"/>
      <w:r w:rsidRPr="00F60172">
        <w:rPr>
          <w:rFonts w:asciiTheme="minorHAnsi" w:hAnsiTheme="minorHAnsi" w:cstheme="minorHAnsi"/>
          <w:color w:val="000000" w:themeColor="text1"/>
          <w:sz w:val="14"/>
        </w:rPr>
        <w:t xml:space="preserve">. Consequently, </w:t>
      </w:r>
      <w:r w:rsidRPr="00F60172">
        <w:rPr>
          <w:rStyle w:val="StyleUnderline"/>
          <w:rFonts w:asciiTheme="minorHAnsi" w:hAnsiTheme="minorHAnsi" w:cstheme="minorHAnsi"/>
          <w:color w:val="000000" w:themeColor="text1"/>
        </w:rPr>
        <w:t>a country which reduces existential risk gains only a small portion of the benefits but bears the full brunt of the costs. Countries thus have strong incentives to free ride, receiving the benefits of risk reduction without contributing</w:t>
      </w:r>
      <w:r w:rsidRPr="00F60172">
        <w:rPr>
          <w:rFonts w:asciiTheme="minorHAnsi" w:hAnsiTheme="minorHAnsi" w:cstheme="minorHAnsi"/>
          <w:color w:val="000000" w:themeColor="text1"/>
          <w:sz w:val="14"/>
        </w:rPr>
        <w:t xml:space="preserve">. As a result, </w:t>
      </w:r>
      <w:r w:rsidRPr="00F60172">
        <w:rPr>
          <w:rStyle w:val="StyleUnderline"/>
          <w:rFonts w:asciiTheme="minorHAnsi" w:hAnsiTheme="minorHAnsi" w:cstheme="minorHAnsi"/>
          <w:color w:val="000000" w:themeColor="text1"/>
        </w:rPr>
        <w:t>too few do what is in the common interest. Secondly, as already suggested above, existential risk reduction is an</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intergenerational public good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most of the benefits are enjoyed by future generations who have </w:t>
      </w:r>
      <w:r w:rsidRPr="00F60172">
        <w:rPr>
          <w:rStyle w:val="Emphasis"/>
          <w:rFonts w:asciiTheme="minorHAnsi" w:hAnsiTheme="minorHAnsi" w:cstheme="minorHAnsi"/>
          <w:color w:val="000000" w:themeColor="text1"/>
        </w:rPr>
        <w:t>no say</w:t>
      </w:r>
      <w:r w:rsidRPr="00F60172">
        <w:rPr>
          <w:rStyle w:val="StyleUnderline"/>
          <w:rFonts w:asciiTheme="minorHAnsi" w:hAnsiTheme="minorHAnsi" w:cstheme="minorHAnsi"/>
          <w:color w:val="000000" w:themeColor="text1"/>
        </w:rPr>
        <w:t xml:space="preserve"> in the political process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For these goods, the problem is </w:t>
      </w:r>
      <w:r w:rsidRPr="00F60172">
        <w:rPr>
          <w:rStyle w:val="Emphasis"/>
          <w:rFonts w:asciiTheme="minorHAnsi" w:hAnsiTheme="minorHAnsi" w:cstheme="minorHAnsi"/>
          <w:color w:val="000000" w:themeColor="text1"/>
        </w:rPr>
        <w:t>temporal free riding</w:t>
      </w:r>
      <w:r w:rsidRPr="00F60172">
        <w:rPr>
          <w:rStyle w:val="StyleUnderline"/>
          <w:rFonts w:asciiTheme="minorHAnsi" w:hAnsiTheme="minorHAnsi" w:cstheme="minorHAnsi"/>
          <w:color w:val="000000" w:themeColor="text1"/>
        </w:rPr>
        <w:t>: the current generation enjoys the benefits of inaction while future generations bear the costs</w:t>
      </w:r>
      <w:r w:rsidRPr="00F60172">
        <w:rPr>
          <w:rFonts w:asciiTheme="minorHAnsi" w:hAnsiTheme="minorHAnsi" w:cstheme="minorHAnsi"/>
          <w:color w:val="000000" w:themeColor="text1"/>
          <w:sz w:val="14"/>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F60172">
        <w:rPr>
          <w:rFonts w:asciiTheme="minorHAnsi" w:hAnsiTheme="minorHAnsi" w:cstheme="minorHAnsi"/>
          <w:color w:val="000000" w:themeColor="text1"/>
          <w:sz w:val="14"/>
        </w:rPr>
        <w:t>with regard to</w:t>
      </w:r>
      <w:proofErr w:type="gramEnd"/>
      <w:r w:rsidRPr="00F60172">
        <w:rPr>
          <w:rFonts w:asciiTheme="minorHAnsi" w:hAnsiTheme="minorHAnsi" w:cstheme="minorHAnsi"/>
          <w:color w:val="000000" w:themeColor="text1"/>
          <w:sz w:val="14"/>
        </w:rPr>
        <w:t xml:space="preserve"> these emerging risks is comparable to the one we faced when nuclear weapons first became available. </w:t>
      </w:r>
      <w:r w:rsidRPr="00F60172">
        <w:rPr>
          <w:rStyle w:val="Emphasis"/>
          <w:rFonts w:asciiTheme="minorHAnsi" w:hAnsiTheme="minorHAnsi" w:cstheme="minorHAnsi"/>
          <w:color w:val="000000" w:themeColor="text1"/>
          <w:highlight w:val="yellow"/>
        </w:rPr>
        <w:t>Cognitive biases</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rPr>
        <w:t xml:space="preserve">also lead people to </w:t>
      </w:r>
      <w:r w:rsidRPr="00F60172">
        <w:rPr>
          <w:rStyle w:val="Emphasis"/>
          <w:rFonts w:asciiTheme="minorHAnsi" w:hAnsiTheme="minorHAnsi" w:cstheme="minorHAnsi"/>
          <w:color w:val="000000" w:themeColor="text1"/>
          <w:highlight w:val="yellow"/>
        </w:rPr>
        <w:t>underestimate</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existential risks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 xml:space="preserve">Since there have not been any catastrophes of this magnitude, these </w:t>
      </w:r>
      <w:r w:rsidRPr="00F60172">
        <w:rPr>
          <w:rStyle w:val="StyleUnderline"/>
          <w:rFonts w:asciiTheme="minorHAnsi" w:hAnsiTheme="minorHAnsi" w:cstheme="minorHAnsi"/>
          <w:color w:val="000000" w:themeColor="text1"/>
          <w:highlight w:val="yellow"/>
        </w:rPr>
        <w:t xml:space="preserve">risks are not salient </w:t>
      </w:r>
      <w:r w:rsidRPr="00F60172">
        <w:rPr>
          <w:rStyle w:val="StyleUnderline"/>
          <w:rFonts w:asciiTheme="minorHAnsi" w:hAnsiTheme="minorHAnsi" w:cstheme="minorHAnsi"/>
          <w:color w:val="000000" w:themeColor="text1"/>
        </w:rPr>
        <w:t>to</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politicians</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rPr>
        <w:t>and the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public</w:t>
      </w:r>
      <w:r w:rsidRPr="00F60172">
        <w:rPr>
          <w:rFonts w:asciiTheme="minorHAnsi" w:hAnsiTheme="minorHAnsi" w:cstheme="minorHAnsi"/>
          <w:color w:val="000000" w:themeColor="text1"/>
          <w:sz w:val="14"/>
        </w:rPr>
        <w:t>.</w:t>
      </w:r>
      <w:r w:rsidRPr="00F60172">
        <w:rPr>
          <w:rStyle w:val="StyleUnderline"/>
          <w:rFonts w:asciiTheme="minorHAnsi" w:hAnsiTheme="minorHAnsi" w:cstheme="minorHAnsi"/>
          <w:color w:val="000000" w:themeColor="text1"/>
        </w:rPr>
        <w:t xml:space="preserve">72 This is an example of the </w:t>
      </w:r>
      <w:r w:rsidRPr="00F60172">
        <w:rPr>
          <w:rStyle w:val="Emphasis"/>
          <w:rFonts w:asciiTheme="minorHAnsi" w:hAnsiTheme="minorHAnsi" w:cstheme="minorHAnsi"/>
          <w:color w:val="000000" w:themeColor="text1"/>
        </w:rPr>
        <w:t>misapplication of the availability heuristic</w:t>
      </w:r>
      <w:r w:rsidRPr="00F60172">
        <w:rPr>
          <w:rStyle w:val="StyleUnderline"/>
          <w:rFonts w:asciiTheme="minorHAnsi" w:hAnsiTheme="minorHAnsi" w:cstheme="minorHAnsi"/>
          <w:color w:val="000000" w:themeColor="text1"/>
        </w:rPr>
        <w:t>, a mental shortcut which assumes that something is important only if it can be readily recalled</w:t>
      </w:r>
      <w:r w:rsidRPr="00F60172">
        <w:rPr>
          <w:rFonts w:asciiTheme="minorHAnsi" w:hAnsiTheme="minorHAnsi" w:cstheme="minorHAnsi"/>
          <w:color w:val="000000" w:themeColor="text1"/>
          <w:sz w:val="14"/>
        </w:rPr>
        <w:t xml:space="preserve">. </w:t>
      </w:r>
      <w:r w:rsidRPr="00F60172">
        <w:rPr>
          <w:rStyle w:val="StyleUnderline"/>
          <w:rFonts w:asciiTheme="minorHAnsi" w:hAnsiTheme="minorHAnsi" w:cstheme="minorHAnsi"/>
          <w:color w:val="000000" w:themeColor="text1"/>
          <w:highlight w:val="yellow"/>
        </w:rPr>
        <w:t>Another</w:t>
      </w:r>
      <w:r w:rsidRPr="00F60172">
        <w:rPr>
          <w:rStyle w:val="StyleUnderline"/>
          <w:rFonts w:asciiTheme="minorHAnsi" w:hAnsiTheme="minorHAnsi" w:cstheme="minorHAnsi"/>
          <w:color w:val="000000" w:themeColor="text1"/>
        </w:rPr>
        <w:t xml:space="preserve"> cognitive bias affecting perceptions of existential risk </w:t>
      </w:r>
      <w:r w:rsidRPr="00F60172">
        <w:rPr>
          <w:rStyle w:val="StyleUnderline"/>
          <w:rFonts w:asciiTheme="minorHAnsi" w:hAnsiTheme="minorHAnsi" w:cstheme="minorHAnsi"/>
          <w:color w:val="000000" w:themeColor="text1"/>
          <w:highlight w:val="yellow"/>
        </w:rPr>
        <w:t>is</w:t>
      </w:r>
      <w:r w:rsidRPr="00F60172">
        <w:rPr>
          <w:rFonts w:asciiTheme="minorHAnsi" w:hAnsiTheme="minorHAnsi" w:cstheme="minorHAnsi"/>
          <w:color w:val="000000" w:themeColor="text1"/>
          <w:sz w:val="14"/>
          <w:highlight w:val="yellow"/>
        </w:rPr>
        <w:t xml:space="preserve"> </w:t>
      </w:r>
      <w:r w:rsidRPr="00F60172">
        <w:rPr>
          <w:rStyle w:val="Emphasis"/>
          <w:rFonts w:asciiTheme="minorHAnsi" w:hAnsiTheme="minorHAnsi" w:cstheme="minorHAnsi"/>
          <w:color w:val="000000" w:themeColor="text1"/>
          <w:highlight w:val="yellow"/>
        </w:rPr>
        <w:t>scope neglect</w:t>
      </w:r>
      <w:r w:rsidRPr="00F60172">
        <w:rPr>
          <w:rFonts w:asciiTheme="minorHAnsi" w:hAnsiTheme="minorHAnsi" w:cstheme="minorHAnsi"/>
          <w:color w:val="000000" w:themeColor="text1"/>
          <w:sz w:val="14"/>
        </w:rPr>
        <w:t>. I</w:t>
      </w:r>
      <w:r w:rsidRPr="00F60172">
        <w:rPr>
          <w:rStyle w:val="StyleUnderline"/>
          <w:rFonts w:asciiTheme="minorHAnsi" w:hAnsiTheme="minorHAnsi" w:cstheme="minorHAnsi"/>
          <w:color w:val="000000" w:themeColor="text1"/>
        </w:rPr>
        <w:t>n a seminal 1992 study, three groups were asked how much they would be willing to pay to save 2,000, 20,000 or 200,000 birds from drowning in uncovered oil ponds. The groups answered $80, $78, and $88, respectively</w:t>
      </w:r>
      <w:r w:rsidRPr="00F60172">
        <w:rPr>
          <w:rFonts w:asciiTheme="minorHAnsi" w:hAnsiTheme="minorHAnsi" w:cstheme="minorHAnsi"/>
          <w:color w:val="000000" w:themeColor="text1"/>
          <w:sz w:val="14"/>
        </w:rPr>
        <w:t xml:space="preserve">.73 </w:t>
      </w:r>
      <w:r w:rsidRPr="00F60172">
        <w:rPr>
          <w:rStyle w:val="StyleUnderline"/>
          <w:rFonts w:asciiTheme="minorHAnsi" w:hAnsiTheme="minorHAnsi" w:cstheme="minorHAnsi"/>
          <w:color w:val="000000" w:themeColor="text1"/>
        </w:rPr>
        <w:t xml:space="preserve">In this case, </w:t>
      </w:r>
      <w:r w:rsidRPr="00F60172">
        <w:rPr>
          <w:rStyle w:val="StyleUnderline"/>
          <w:rFonts w:asciiTheme="minorHAnsi" w:hAnsiTheme="minorHAnsi" w:cstheme="minorHAnsi"/>
          <w:color w:val="000000" w:themeColor="text1"/>
          <w:highlight w:val="yellow"/>
        </w:rPr>
        <w:t xml:space="preserve">the </w:t>
      </w:r>
      <w:r w:rsidRPr="00F60172">
        <w:rPr>
          <w:rStyle w:val="Emphasis"/>
          <w:rFonts w:asciiTheme="minorHAnsi" w:hAnsiTheme="minorHAnsi" w:cstheme="minorHAnsi"/>
          <w:color w:val="000000" w:themeColor="text1"/>
          <w:highlight w:val="yellow"/>
        </w:rPr>
        <w:t>size</w:t>
      </w:r>
      <w:r w:rsidRPr="00F60172">
        <w:rPr>
          <w:rStyle w:val="StyleUnderline"/>
          <w:rFonts w:asciiTheme="minorHAnsi" w:hAnsiTheme="minorHAnsi" w:cstheme="minorHAnsi"/>
          <w:color w:val="000000" w:themeColor="text1"/>
          <w:highlight w:val="yellow"/>
        </w:rPr>
        <w:t xml:space="preserve"> of the benefits had little effect on </w:t>
      </w:r>
      <w:r w:rsidRPr="00F60172">
        <w:rPr>
          <w:rStyle w:val="StyleUnderline"/>
          <w:rFonts w:asciiTheme="minorHAnsi" w:hAnsiTheme="minorHAnsi" w:cstheme="minorHAnsi"/>
          <w:color w:val="000000" w:themeColor="text1"/>
        </w:rPr>
        <w:t xml:space="preserve">the </w:t>
      </w:r>
      <w:r w:rsidRPr="00F60172">
        <w:rPr>
          <w:rStyle w:val="Emphasis"/>
          <w:rFonts w:asciiTheme="minorHAnsi" w:hAnsiTheme="minorHAnsi" w:cstheme="minorHAnsi"/>
          <w:color w:val="000000" w:themeColor="text1"/>
        </w:rPr>
        <w:t>scale</w:t>
      </w:r>
      <w:r w:rsidRPr="00F60172">
        <w:rPr>
          <w:rStyle w:val="StyleUnderline"/>
          <w:rFonts w:asciiTheme="minorHAnsi" w:hAnsiTheme="minorHAnsi" w:cstheme="minorHAnsi"/>
          <w:color w:val="000000" w:themeColor="text1"/>
        </w:rPr>
        <w:t xml:space="preserve"> of the preferred </w:t>
      </w:r>
      <w:r w:rsidRPr="00F60172">
        <w:rPr>
          <w:rStyle w:val="StyleUnderline"/>
          <w:rFonts w:asciiTheme="minorHAnsi" w:hAnsiTheme="minorHAnsi" w:cstheme="minorHAnsi"/>
          <w:color w:val="000000" w:themeColor="text1"/>
          <w:highlight w:val="yellow"/>
        </w:rPr>
        <w:t>response. People</w:t>
      </w:r>
      <w:r w:rsidRPr="00F60172">
        <w:rPr>
          <w:rStyle w:val="StyleUnderline"/>
          <w:rFonts w:asciiTheme="minorHAnsi" w:hAnsiTheme="minorHAnsi" w:cstheme="minorHAnsi"/>
          <w:color w:val="000000" w:themeColor="text1"/>
        </w:rPr>
        <w:t xml:space="preserve"> </w:t>
      </w:r>
      <w:r w:rsidRPr="00F60172">
        <w:rPr>
          <w:rStyle w:val="StyleUnderline"/>
          <w:rFonts w:asciiTheme="minorHAnsi" w:hAnsiTheme="minorHAnsi" w:cstheme="minorHAnsi"/>
          <w:color w:val="000000" w:themeColor="text1"/>
          <w:highlight w:val="yellow"/>
        </w:rPr>
        <w:t xml:space="preserve">become </w:t>
      </w:r>
      <w:r w:rsidRPr="00F60172">
        <w:rPr>
          <w:rStyle w:val="Emphasis"/>
          <w:rFonts w:asciiTheme="minorHAnsi" w:hAnsiTheme="minorHAnsi" w:cstheme="minorHAnsi"/>
          <w:color w:val="000000" w:themeColor="text1"/>
          <w:highlight w:val="yellow"/>
        </w:rPr>
        <w:t>numbed</w:t>
      </w:r>
      <w:r w:rsidRPr="00F60172">
        <w:rPr>
          <w:rFonts w:asciiTheme="minorHAnsi" w:hAnsiTheme="minorHAnsi" w:cstheme="minorHAnsi"/>
          <w:color w:val="000000" w:themeColor="text1"/>
          <w:sz w:val="14"/>
          <w:highlight w:val="yellow"/>
        </w:rPr>
        <w:t xml:space="preserve"> </w:t>
      </w:r>
      <w:r w:rsidRPr="00F60172">
        <w:rPr>
          <w:rStyle w:val="StyleUnderline"/>
          <w:rFonts w:asciiTheme="minorHAnsi" w:hAnsiTheme="minorHAnsi" w:cstheme="minorHAnsi"/>
          <w:color w:val="000000" w:themeColor="text1"/>
        </w:rPr>
        <w:t>to the effect of saving lives when the</w:t>
      </w:r>
      <w:r w:rsidRPr="00F60172">
        <w:rPr>
          <w:rFonts w:asciiTheme="minorHAnsi" w:hAnsiTheme="minorHAnsi" w:cstheme="minorHAnsi"/>
          <w:color w:val="000000" w:themeColor="text1"/>
          <w:sz w:val="14"/>
        </w:rPr>
        <w:t xml:space="preserve"> </w:t>
      </w:r>
      <w:r w:rsidRPr="00F60172">
        <w:rPr>
          <w:rStyle w:val="Emphasis"/>
          <w:rFonts w:asciiTheme="minorHAnsi" w:hAnsiTheme="minorHAnsi" w:cstheme="minorHAnsi"/>
          <w:color w:val="000000" w:themeColor="text1"/>
        </w:rPr>
        <w:t>numbers get too large</w:t>
      </w:r>
      <w:r w:rsidRPr="00F60172">
        <w:rPr>
          <w:rFonts w:asciiTheme="minorHAnsi" w:hAnsiTheme="minorHAnsi" w:cstheme="minorHAnsi"/>
          <w:color w:val="000000" w:themeColor="text1"/>
          <w:sz w:val="14"/>
        </w:rPr>
        <w:t xml:space="preserve">. 74 Scope neglect is a particularly acute problem for existential risk because the numbers at stake are so large. </w:t>
      </w:r>
      <w:r w:rsidRPr="00F60172">
        <w:rPr>
          <w:rStyle w:val="Emphasis"/>
          <w:rFonts w:asciiTheme="minorHAnsi" w:hAnsiTheme="minorHAnsi" w:cstheme="minorHAnsi"/>
          <w:color w:val="000000" w:themeColor="text1"/>
        </w:rPr>
        <w:t xml:space="preserve">Due to scope neglect, </w:t>
      </w:r>
      <w:r w:rsidRPr="00F60172">
        <w:rPr>
          <w:rStyle w:val="Emphasis"/>
          <w:rFonts w:asciiTheme="minorHAnsi" w:hAnsiTheme="minorHAnsi" w:cstheme="minorHAnsi"/>
          <w:color w:val="000000" w:themeColor="text1"/>
          <w:highlight w:val="yellow"/>
        </w:rPr>
        <w:t>decision-makers</w:t>
      </w:r>
      <w:r w:rsidRPr="00F60172">
        <w:rPr>
          <w:rStyle w:val="Emphasis"/>
          <w:rFonts w:asciiTheme="minorHAnsi" w:hAnsiTheme="minorHAnsi" w:cstheme="minorHAnsi"/>
          <w:color w:val="000000" w:themeColor="text1"/>
        </w:rPr>
        <w:t xml:space="preserve"> are prone to </w:t>
      </w:r>
      <w:r w:rsidRPr="00F60172">
        <w:rPr>
          <w:rStyle w:val="Emphasis"/>
          <w:rFonts w:asciiTheme="minorHAnsi" w:hAnsiTheme="minorHAnsi" w:cstheme="minorHAnsi"/>
          <w:color w:val="000000" w:themeColor="text1"/>
          <w:highlight w:val="yellow"/>
        </w:rPr>
        <w:t>treat existential risks</w:t>
      </w:r>
      <w:r w:rsidRPr="00F60172">
        <w:rPr>
          <w:rStyle w:val="Emphasis"/>
          <w:rFonts w:asciiTheme="minorHAnsi" w:hAnsiTheme="minorHAnsi" w:cstheme="minorHAnsi"/>
          <w:color w:val="000000" w:themeColor="text1"/>
        </w:rPr>
        <w:t xml:space="preserve"> in a </w:t>
      </w:r>
      <w:r w:rsidRPr="00F60172">
        <w:rPr>
          <w:rStyle w:val="Emphasis"/>
          <w:rFonts w:asciiTheme="minorHAnsi" w:hAnsiTheme="minorHAnsi" w:cstheme="minorHAnsi"/>
          <w:color w:val="000000" w:themeColor="text1"/>
          <w:highlight w:val="yellow"/>
        </w:rPr>
        <w:t>similar</w:t>
      </w:r>
      <w:r w:rsidRPr="00F60172">
        <w:rPr>
          <w:rStyle w:val="Emphasis"/>
          <w:rFonts w:asciiTheme="minorHAnsi" w:hAnsiTheme="minorHAnsi" w:cstheme="minorHAnsi"/>
          <w:color w:val="000000" w:themeColor="text1"/>
        </w:rPr>
        <w:t xml:space="preserve"> way </w:t>
      </w:r>
      <w:r w:rsidRPr="00F60172">
        <w:rPr>
          <w:rStyle w:val="Emphasis"/>
          <w:rFonts w:asciiTheme="minorHAnsi" w:hAnsiTheme="minorHAnsi" w:cstheme="minorHAnsi"/>
          <w:color w:val="000000" w:themeColor="text1"/>
          <w:highlight w:val="yellow"/>
        </w:rPr>
        <w:t>to</w:t>
      </w:r>
      <w:r w:rsidRPr="00F60172">
        <w:rPr>
          <w:rStyle w:val="Emphasis"/>
          <w:rFonts w:asciiTheme="minorHAnsi" w:hAnsiTheme="minorHAnsi" w:cstheme="minorHAnsi"/>
          <w:color w:val="000000" w:themeColor="text1"/>
        </w:rPr>
        <w:t xml:space="preserve"> </w:t>
      </w:r>
      <w:r w:rsidRPr="00F60172">
        <w:rPr>
          <w:rStyle w:val="Emphasis"/>
          <w:rFonts w:asciiTheme="minorHAnsi" w:hAnsiTheme="minorHAnsi" w:cstheme="minorHAnsi"/>
          <w:color w:val="000000" w:themeColor="text1"/>
          <w:highlight w:val="yellow"/>
        </w:rPr>
        <w:t>problems which are less severe</w:t>
      </w:r>
      <w:r w:rsidRPr="00F60172">
        <w:rPr>
          <w:rStyle w:val="Emphasis"/>
          <w:rFonts w:asciiTheme="minorHAnsi" w:hAnsiTheme="minorHAnsi" w:cstheme="minorHAnsi"/>
          <w:color w:val="000000" w:themeColor="text1"/>
        </w:rPr>
        <w:t xml:space="preserve"> by many orders of magnitude</w:t>
      </w:r>
      <w:r w:rsidRPr="00F60172">
        <w:rPr>
          <w:rFonts w:asciiTheme="minorHAnsi" w:hAnsiTheme="minorHAnsi" w:cstheme="minorHAnsi"/>
          <w:color w:val="000000" w:themeColor="text1"/>
          <w:sz w:val="14"/>
        </w:rPr>
        <w:t xml:space="preserve">. A </w:t>
      </w:r>
      <w:r w:rsidRPr="00F60172">
        <w:rPr>
          <w:rStyle w:val="StyleUnderline"/>
          <w:rFonts w:asciiTheme="minorHAnsi" w:hAnsiTheme="minorHAnsi" w:cstheme="minorHAnsi"/>
          <w:color w:val="000000" w:themeColor="text1"/>
        </w:rPr>
        <w:t>wide range of other cognitive biases are likely to affect the evaluation of existential risks</w:t>
      </w:r>
      <w:r w:rsidRPr="00F60172">
        <w:rPr>
          <w:rFonts w:asciiTheme="minorHAnsi" w:hAnsiTheme="minorHAnsi" w:cstheme="minorHAnsi"/>
          <w:color w:val="000000" w:themeColor="text1"/>
          <w:sz w:val="14"/>
        </w:rPr>
        <w:t>.75</w:t>
      </w:r>
    </w:p>
    <w:p w14:paraId="21B4F2FF" w14:textId="77777777" w:rsidR="00942DE1" w:rsidRDefault="00942DE1" w:rsidP="00942DE1">
      <w:pPr>
        <w:rPr>
          <w:rFonts w:asciiTheme="minorHAnsi" w:hAnsiTheme="minorHAnsi" w:cstheme="minorHAnsi"/>
          <w:color w:val="000000" w:themeColor="text1"/>
          <w:sz w:val="14"/>
        </w:rPr>
      </w:pPr>
    </w:p>
    <w:p w14:paraId="35DADE9A" w14:textId="77777777" w:rsidR="00942DE1" w:rsidRPr="009B1C4E" w:rsidRDefault="00942DE1" w:rsidP="00942DE1">
      <w:pPr>
        <w:pStyle w:val="Heading4"/>
        <w:rPr>
          <w:rFonts w:cs="Calibri"/>
          <w:u w:val="single"/>
        </w:rPr>
      </w:pPr>
      <w:r>
        <w:rPr>
          <w:rFonts w:cs="Calibri"/>
        </w:rPr>
        <w:t xml:space="preserve">5] Growth solves everything and is key to innovation </w:t>
      </w:r>
    </w:p>
    <w:p w14:paraId="289A9C1A" w14:textId="77777777" w:rsidR="00942DE1" w:rsidRPr="009B1C4E" w:rsidRDefault="00942DE1" w:rsidP="00942DE1">
      <w:proofErr w:type="spellStart"/>
      <w:r w:rsidRPr="009B1C4E">
        <w:rPr>
          <w:rStyle w:val="Style13ptBold"/>
        </w:rPr>
        <w:t>hÉigeartaigh</w:t>
      </w:r>
      <w:proofErr w:type="spellEnd"/>
      <w:r w:rsidRPr="009B1C4E">
        <w:rPr>
          <w:rStyle w:val="Style13ptBold"/>
        </w:rPr>
        <w:t xml:space="preserve"> 17</w:t>
      </w:r>
      <w:r w:rsidRPr="009B1C4E">
        <w:t xml:space="preserve"> – Professor @ Cambridge, PhD in Genomics from Trinity College Dublin (</w:t>
      </w:r>
      <w:r w:rsidRPr="009B1C4E">
        <w:rPr>
          <w:szCs w:val="16"/>
        </w:rPr>
        <w:t xml:space="preserve">Sean, “Technological Wild Cards: Existential Risk and a Changing Humanity”, </w:t>
      </w:r>
      <w:hyperlink r:id="rId12" w:history="1">
        <w:r w:rsidRPr="009B1C4E">
          <w:rPr>
            <w:rStyle w:val="Hyperlink"/>
            <w:szCs w:val="16"/>
          </w:rPr>
          <w:t>https://www.bbvaopenmind.com/en/articles/technological-wild-cards-existential-risk-and-a-changing-humanity/</w:t>
        </w:r>
      </w:hyperlink>
      <w:r w:rsidRPr="009B1C4E">
        <w:rPr>
          <w:szCs w:val="16"/>
        </w:rPr>
        <w:t>, Accessed 3-7-2019)</w:t>
      </w:r>
    </w:p>
    <w:p w14:paraId="4E636956" w14:textId="77777777" w:rsidR="00942DE1" w:rsidRDefault="00942DE1" w:rsidP="00942DE1">
      <w:pPr>
        <w:rPr>
          <w:sz w:val="16"/>
        </w:rPr>
      </w:pPr>
      <w:r w:rsidRPr="009B1C4E">
        <w:rPr>
          <w:rStyle w:val="StyleUnderline"/>
        </w:rPr>
        <w:t>Technological progress</w:t>
      </w:r>
      <w:r w:rsidRPr="009B1C4E">
        <w:rPr>
          <w:sz w:val="16"/>
        </w:rPr>
        <w:t xml:space="preserve"> now </w:t>
      </w:r>
      <w:r w:rsidRPr="009B1C4E">
        <w:rPr>
          <w:rStyle w:val="StyleUnderline"/>
        </w:rPr>
        <w:t>offers us a vision of a remarkable future</w:t>
      </w:r>
      <w:r w:rsidRPr="009B1C4E">
        <w:rPr>
          <w:sz w:val="16"/>
        </w:rPr>
        <w:t xml:space="preserve">. The </w:t>
      </w:r>
      <w:r w:rsidRPr="009B1C4E">
        <w:rPr>
          <w:rStyle w:val="StyleUnderline"/>
        </w:rPr>
        <w:t>advances</w:t>
      </w:r>
      <w:r w:rsidRPr="009B1C4E">
        <w:rPr>
          <w:sz w:val="16"/>
        </w:rPr>
        <w:t xml:space="preserve"> that have brought us onto an unsustainable pathway have also </w:t>
      </w:r>
      <w:r w:rsidRPr="009B1C4E">
        <w:rPr>
          <w:rStyle w:val="StyleUnderline"/>
        </w:rPr>
        <w:t xml:space="preserve">raised the quality of life dramatically for </w:t>
      </w:r>
      <w:proofErr w:type="gramStart"/>
      <w:r w:rsidRPr="009B1C4E">
        <w:rPr>
          <w:rStyle w:val="StyleUnderline"/>
        </w:rPr>
        <w:t>many</w:t>
      </w:r>
      <w:r w:rsidRPr="009B1C4E">
        <w:rPr>
          <w:sz w:val="16"/>
        </w:rPr>
        <w:t xml:space="preserve">, </w:t>
      </w:r>
      <w:r w:rsidRPr="009B1C4E">
        <w:rPr>
          <w:rStyle w:val="StyleUnderline"/>
        </w:rPr>
        <w:t>and</w:t>
      </w:r>
      <w:proofErr w:type="gramEnd"/>
      <w:r w:rsidRPr="009B1C4E">
        <w:rPr>
          <w:sz w:val="16"/>
        </w:rPr>
        <w:t xml:space="preserve"> have </w:t>
      </w:r>
      <w:r w:rsidRPr="009B1C4E">
        <w:rPr>
          <w:rStyle w:val="StyleUnderline"/>
        </w:rPr>
        <w:t>unlocked scientific directions that can lead us to a safer, cleaner, more sustainable world</w:t>
      </w:r>
      <w:r w:rsidRPr="009B1C4E">
        <w:rPr>
          <w:sz w:val="16"/>
        </w:rPr>
        <w:t xml:space="preserve">. </w:t>
      </w:r>
      <w:r w:rsidRPr="009B1C4E">
        <w:rPr>
          <w:rStyle w:val="StyleUnderline"/>
        </w:rPr>
        <w:t>With</w:t>
      </w:r>
      <w:r w:rsidRPr="009B1C4E">
        <w:rPr>
          <w:sz w:val="16"/>
        </w:rPr>
        <w:t xml:space="preserve"> the right developments and applications of </w:t>
      </w:r>
      <w:r w:rsidRPr="009B1C4E">
        <w:rPr>
          <w:rStyle w:val="StyleUnderline"/>
        </w:rPr>
        <w:t>technology</w:t>
      </w:r>
      <w:r w:rsidRPr="009B1C4E">
        <w:rPr>
          <w:sz w:val="16"/>
        </w:rPr>
        <w:t xml:space="preserve">, in concert with advances in social, democratic, and distributional processes globally, </w:t>
      </w:r>
      <w:r w:rsidRPr="009B1C4E">
        <w:rPr>
          <w:rStyle w:val="StyleUnderline"/>
        </w:rPr>
        <w:t xml:space="preserve">progress can be made on </w:t>
      </w:r>
      <w:proofErr w:type="gramStart"/>
      <w:r w:rsidRPr="009B1C4E">
        <w:rPr>
          <w:rStyle w:val="StyleUnderline"/>
        </w:rPr>
        <w:t>all of</w:t>
      </w:r>
      <w:proofErr w:type="gramEnd"/>
      <w:r w:rsidRPr="009B1C4E">
        <w:rPr>
          <w:rStyle w:val="StyleUnderline"/>
        </w:rPr>
        <w:t xml:space="preserve"> the challenges discussed here.</w:t>
      </w:r>
      <w:r w:rsidRPr="009B1C4E">
        <w:rPr>
          <w:sz w:val="16"/>
        </w:rPr>
        <w:t xml:space="preserve"> </w:t>
      </w:r>
      <w:r w:rsidRPr="009B1C4E">
        <w:rPr>
          <w:rStyle w:val="StyleUnderline"/>
        </w:rPr>
        <w:t>Advances in</w:t>
      </w:r>
      <w:r w:rsidRPr="009B1C4E">
        <w:rPr>
          <w:sz w:val="16"/>
        </w:rPr>
        <w:t xml:space="preserve"> </w:t>
      </w:r>
      <w:r w:rsidRPr="009B1C4E">
        <w:rPr>
          <w:rStyle w:val="Emphasis"/>
          <w:highlight w:val="yellow"/>
        </w:rPr>
        <w:t>renewable energy</w:t>
      </w:r>
      <w:r w:rsidRPr="009B1C4E">
        <w:rPr>
          <w:sz w:val="16"/>
        </w:rPr>
        <w:t xml:space="preserve"> </w:t>
      </w:r>
      <w:r w:rsidRPr="009B1C4E">
        <w:rPr>
          <w:rStyle w:val="StyleUnderline"/>
        </w:rPr>
        <w:t>and</w:t>
      </w:r>
      <w:r w:rsidRPr="009B1C4E">
        <w:rPr>
          <w:sz w:val="16"/>
        </w:rPr>
        <w:t xml:space="preserve"> </w:t>
      </w:r>
      <w:r w:rsidRPr="009B1C4E">
        <w:rPr>
          <w:rStyle w:val="Emphasis"/>
        </w:rPr>
        <w:t>related tech</w:t>
      </w:r>
      <w:r w:rsidRPr="009B1C4E">
        <w:rPr>
          <w:sz w:val="16"/>
        </w:rPr>
        <w:t xml:space="preserve">nologies, </w:t>
      </w:r>
      <w:r w:rsidRPr="009B1C4E">
        <w:rPr>
          <w:rStyle w:val="StyleUnderline"/>
        </w:rPr>
        <w:t xml:space="preserve">and </w:t>
      </w:r>
      <w:r w:rsidRPr="009B1C4E">
        <w:rPr>
          <w:rStyle w:val="StyleUnderline"/>
          <w:highlight w:val="yellow"/>
        </w:rPr>
        <w:t xml:space="preserve">more </w:t>
      </w:r>
      <w:r w:rsidRPr="009B1C4E">
        <w:rPr>
          <w:rStyle w:val="Emphasis"/>
          <w:highlight w:val="yellow"/>
        </w:rPr>
        <w:t>efficient energy use</w:t>
      </w:r>
      <w:r w:rsidRPr="009B1C4E">
        <w:rPr>
          <w:sz w:val="16"/>
        </w:rPr>
        <w:t xml:space="preserve">—advances </w:t>
      </w:r>
      <w:r w:rsidRPr="009B1C4E">
        <w:rPr>
          <w:rStyle w:val="StyleUnderline"/>
        </w:rPr>
        <w:t xml:space="preserve">that are likely to be </w:t>
      </w:r>
      <w:r w:rsidRPr="009B1C4E">
        <w:rPr>
          <w:rStyle w:val="StyleUnderline"/>
          <w:highlight w:val="yellow"/>
        </w:rPr>
        <w:t>accelerated by progress in</w:t>
      </w:r>
      <w:r w:rsidRPr="009B1C4E">
        <w:rPr>
          <w:rStyle w:val="StyleUnderline"/>
        </w:rPr>
        <w:t xml:space="preserve"> tec</w:t>
      </w:r>
      <w:r w:rsidRPr="009B1C4E">
        <w:rPr>
          <w:sz w:val="16"/>
        </w:rPr>
        <w:t xml:space="preserve">hnologies </w:t>
      </w:r>
      <w:r w:rsidRPr="009B1C4E">
        <w:rPr>
          <w:rStyle w:val="StyleUnderline"/>
        </w:rPr>
        <w:t xml:space="preserve">such as </w:t>
      </w:r>
      <w:r w:rsidRPr="009B1C4E">
        <w:rPr>
          <w:rStyle w:val="Emphasis"/>
          <w:highlight w:val="yellow"/>
        </w:rPr>
        <w:t>a</w:t>
      </w:r>
      <w:r w:rsidRPr="009B1C4E">
        <w:rPr>
          <w:sz w:val="16"/>
        </w:rPr>
        <w:t xml:space="preserve">rtificial </w:t>
      </w:r>
      <w:r w:rsidRPr="009B1C4E">
        <w:rPr>
          <w:rStyle w:val="Emphasis"/>
          <w:highlight w:val="yellow"/>
        </w:rPr>
        <w:t>i</w:t>
      </w:r>
      <w:r w:rsidRPr="009B1C4E">
        <w:rPr>
          <w:sz w:val="16"/>
        </w:rPr>
        <w:t>ntelligence—</w:t>
      </w:r>
      <w:r w:rsidRPr="009B1C4E">
        <w:rPr>
          <w:rStyle w:val="StyleUnderline"/>
        </w:rPr>
        <w:t xml:space="preserve">can </w:t>
      </w:r>
      <w:r w:rsidRPr="009B1C4E">
        <w:rPr>
          <w:rStyle w:val="StyleUnderline"/>
          <w:highlight w:val="yellow"/>
        </w:rPr>
        <w:t>bring us to</w:t>
      </w:r>
      <w:r w:rsidRPr="009B1C4E">
        <w:rPr>
          <w:rStyle w:val="StyleUnderline"/>
        </w:rPr>
        <w:t xml:space="preserve"> a point of </w:t>
      </w:r>
      <w:r w:rsidRPr="009B1C4E">
        <w:rPr>
          <w:rStyle w:val="Emphasis"/>
          <w:highlight w:val="yellow"/>
        </w:rPr>
        <w:t>zero-carbon emissions</w:t>
      </w:r>
      <w:r w:rsidRPr="009B1C4E">
        <w:rPr>
          <w:rStyle w:val="StyleUnderline"/>
        </w:rPr>
        <w:t xml:space="preserve">. New </w:t>
      </w:r>
      <w:r w:rsidRPr="009B1C4E">
        <w:rPr>
          <w:rStyle w:val="Emphasis"/>
          <w:b w:val="0"/>
        </w:rPr>
        <w:t>manufacturing capabilities</w:t>
      </w:r>
      <w:r w:rsidRPr="009B1C4E">
        <w:rPr>
          <w:rStyle w:val="StyleUnderline"/>
        </w:rPr>
        <w:t xml:space="preserve"> provided by </w:t>
      </w:r>
      <w:r w:rsidRPr="009B1C4E">
        <w:rPr>
          <w:rStyle w:val="StyleUnderline"/>
          <w:highlight w:val="yellow"/>
        </w:rPr>
        <w:t>synthetic biology</w:t>
      </w:r>
      <w:r w:rsidRPr="009B1C4E">
        <w:rPr>
          <w:rStyle w:val="StyleUnderline"/>
        </w:rPr>
        <w:t xml:space="preserve"> </w:t>
      </w:r>
      <w:r w:rsidRPr="009B1C4E">
        <w:rPr>
          <w:rStyle w:val="StyleUnderline"/>
        </w:rPr>
        <w:lastRenderedPageBreak/>
        <w:t xml:space="preserve">may provide cleaner ways of producing products and </w:t>
      </w:r>
      <w:r w:rsidRPr="009B1C4E">
        <w:rPr>
          <w:rStyle w:val="StyleUnderline"/>
          <w:highlight w:val="yellow"/>
        </w:rPr>
        <w:t>degrading waste</w:t>
      </w:r>
      <w:r w:rsidRPr="009B1C4E">
        <w:rPr>
          <w:rStyle w:val="StyleUnderline"/>
        </w:rPr>
        <w:t xml:space="preserve">. A greater scientific understanding of our natural world and the ecosystem services on which we rely will aid us in plotting a trajectory whereby </w:t>
      </w:r>
      <w:r w:rsidRPr="009B1C4E">
        <w:rPr>
          <w:rStyle w:val="Emphasis"/>
        </w:rPr>
        <w:t>critical environmental systems are maintained</w:t>
      </w:r>
      <w:r w:rsidRPr="009B1C4E">
        <w:rPr>
          <w:rStyle w:val="StyleUnderline"/>
        </w:rPr>
        <w:t xml:space="preserve"> while allowing human flourishing</w:t>
      </w:r>
      <w:r w:rsidRPr="009B1C4E">
        <w:rPr>
          <w:sz w:val="16"/>
        </w:rPr>
        <w:t xml:space="preserve">. </w:t>
      </w:r>
      <w:r w:rsidRPr="009B1C4E">
        <w:rPr>
          <w:rStyle w:val="StyleUnderline"/>
        </w:rPr>
        <w:t>Even</w:t>
      </w:r>
      <w:r w:rsidRPr="009B1C4E">
        <w:rPr>
          <w:sz w:val="16"/>
        </w:rPr>
        <w:t xml:space="preserve"> advances in </w:t>
      </w:r>
      <w:r w:rsidRPr="009B1C4E">
        <w:rPr>
          <w:rStyle w:val="StyleUnderline"/>
        </w:rPr>
        <w:t>education and women’s rights</w:t>
      </w:r>
      <w:r w:rsidRPr="009B1C4E">
        <w:rPr>
          <w:sz w:val="16"/>
        </w:rPr>
        <w:t xml:space="preserve"> globally, which will play a role in achieving a stable global population, </w:t>
      </w:r>
      <w:r w:rsidRPr="009B1C4E">
        <w:rPr>
          <w:rStyle w:val="StyleUnderline"/>
        </w:rPr>
        <w:t>can be aided specifically by the information, coordination, and education tools that technology provides, and more generally by growing prosperity in the relevant parts of the world.</w:t>
      </w:r>
      <w:r w:rsidRPr="009B1C4E">
        <w:rPr>
          <w:sz w:val="16"/>
        </w:rPr>
        <w:t xml:space="preserve"> </w:t>
      </w:r>
      <w:r w:rsidRPr="009B1C4E">
        <w:rPr>
          <w:rStyle w:val="StyleUnderline"/>
        </w:rPr>
        <w:t xml:space="preserve">There are </w:t>
      </w:r>
      <w:r w:rsidRPr="009B1C4E">
        <w:rPr>
          <w:rStyle w:val="Emphasis"/>
        </w:rPr>
        <w:t>catastrophic</w:t>
      </w:r>
      <w:r w:rsidRPr="009B1C4E">
        <w:rPr>
          <w:rStyle w:val="StyleUnderline"/>
        </w:rPr>
        <w:t xml:space="preserve"> and </w:t>
      </w:r>
      <w:r w:rsidRPr="009B1C4E">
        <w:rPr>
          <w:rStyle w:val="Emphasis"/>
          <w:highlight w:val="yellow"/>
        </w:rPr>
        <w:t>existential</w:t>
      </w:r>
      <w:r w:rsidRPr="009B1C4E">
        <w:rPr>
          <w:rStyle w:val="StyleUnderline"/>
          <w:highlight w:val="yellow"/>
        </w:rPr>
        <w:t xml:space="preserve"> risks </w:t>
      </w:r>
      <w:r w:rsidRPr="009B1C4E">
        <w:rPr>
          <w:rStyle w:val="StyleUnderline"/>
        </w:rPr>
        <w:t xml:space="preserve">that we will simply </w:t>
      </w:r>
      <w:r w:rsidRPr="009B1C4E">
        <w:rPr>
          <w:rStyle w:val="StyleUnderline"/>
          <w:highlight w:val="yellow"/>
        </w:rPr>
        <w:t xml:space="preserve">not be able to overcome </w:t>
      </w:r>
      <w:r w:rsidRPr="009B1C4E">
        <w:rPr>
          <w:rStyle w:val="Emphasis"/>
          <w:highlight w:val="yellow"/>
        </w:rPr>
        <w:t>without advances in</w:t>
      </w:r>
      <w:r w:rsidRPr="009B1C4E">
        <w:rPr>
          <w:rStyle w:val="Emphasis"/>
        </w:rPr>
        <w:t xml:space="preserve"> science and </w:t>
      </w:r>
      <w:r w:rsidRPr="009B1C4E">
        <w:rPr>
          <w:rStyle w:val="Emphasis"/>
          <w:highlight w:val="yellow"/>
        </w:rPr>
        <w:t>technology</w:t>
      </w:r>
      <w:r w:rsidRPr="009B1C4E">
        <w:rPr>
          <w:rStyle w:val="StyleUnderline"/>
        </w:rPr>
        <w:t>.</w:t>
      </w:r>
      <w:r w:rsidRPr="009B1C4E">
        <w:rPr>
          <w:sz w:val="16"/>
        </w:rPr>
        <w:t xml:space="preserve"> </w:t>
      </w:r>
      <w:r w:rsidRPr="009B1C4E">
        <w:rPr>
          <w:rStyle w:val="StyleUnderline"/>
        </w:rPr>
        <w:t>These include</w:t>
      </w:r>
      <w:r w:rsidRPr="009B1C4E">
        <w:rPr>
          <w:sz w:val="16"/>
        </w:rPr>
        <w:t xml:space="preserve"> possible </w:t>
      </w:r>
      <w:r w:rsidRPr="009B1C4E">
        <w:rPr>
          <w:rStyle w:val="Emphasis"/>
          <w:highlight w:val="yellow"/>
        </w:rPr>
        <w:t>pandemic outbreaks</w:t>
      </w:r>
      <w:r w:rsidRPr="009B1C4E">
        <w:rPr>
          <w:sz w:val="16"/>
        </w:rPr>
        <w:t xml:space="preserve">, </w:t>
      </w:r>
      <w:r w:rsidRPr="009B1C4E">
        <w:rPr>
          <w:rStyle w:val="StyleUnderline"/>
        </w:rPr>
        <w:t>whether natural or engineered</w:t>
      </w:r>
      <w:r w:rsidRPr="009B1C4E">
        <w:rPr>
          <w:sz w:val="16"/>
        </w:rPr>
        <w:t xml:space="preserve">. </w:t>
      </w:r>
      <w:r w:rsidRPr="009B1C4E">
        <w:rPr>
          <w:rStyle w:val="StyleUnderline"/>
        </w:rPr>
        <w:t xml:space="preserve">The early </w:t>
      </w:r>
      <w:r w:rsidRPr="009B1C4E">
        <w:rPr>
          <w:rStyle w:val="Emphasis"/>
          <w:highlight w:val="yellow"/>
        </w:rPr>
        <w:t>identification of incoming asteroids</w:t>
      </w:r>
      <w:r w:rsidRPr="009B1C4E">
        <w:rPr>
          <w:sz w:val="16"/>
          <w:highlight w:val="yellow"/>
        </w:rPr>
        <w:t xml:space="preserve">, </w:t>
      </w:r>
      <w:r w:rsidRPr="009B1C4E">
        <w:rPr>
          <w:rStyle w:val="StyleUnderline"/>
          <w:highlight w:val="yellow"/>
        </w:rPr>
        <w:t>and approaches to</w:t>
      </w:r>
      <w:r w:rsidRPr="009B1C4E">
        <w:rPr>
          <w:rStyle w:val="StyleUnderline"/>
        </w:rPr>
        <w:t xml:space="preserve"> </w:t>
      </w:r>
      <w:r w:rsidRPr="009B1C4E">
        <w:rPr>
          <w:rStyle w:val="StyleUnderline"/>
          <w:highlight w:val="yellow"/>
        </w:rPr>
        <w:t>shift their path</w:t>
      </w:r>
      <w:r w:rsidRPr="009B1C4E">
        <w:rPr>
          <w:rStyle w:val="StyleUnderline"/>
        </w:rPr>
        <w:t>, is a topic of active research at NASA and elsewhere</w:t>
      </w:r>
      <w:r w:rsidRPr="009B1C4E">
        <w:rPr>
          <w:sz w:val="16"/>
        </w:rPr>
        <w:t xml:space="preserve">. While currently there are no known </w:t>
      </w:r>
      <w:r w:rsidRPr="009B1C4E">
        <w:rPr>
          <w:rStyle w:val="StyleUnderline"/>
          <w:highlight w:val="yellow"/>
        </w:rPr>
        <w:t>techniques to prevent</w:t>
      </w:r>
      <w:r w:rsidRPr="009B1C4E">
        <w:rPr>
          <w:rStyle w:val="StyleUnderline"/>
        </w:rPr>
        <w:t xml:space="preserve"> or mitigate a </w:t>
      </w:r>
      <w:proofErr w:type="spellStart"/>
      <w:r w:rsidRPr="009B1C4E">
        <w:rPr>
          <w:rStyle w:val="Emphasis"/>
          <w:highlight w:val="yellow"/>
        </w:rPr>
        <w:t>supervolcanic</w:t>
      </w:r>
      <w:proofErr w:type="spellEnd"/>
      <w:r w:rsidRPr="009B1C4E">
        <w:rPr>
          <w:rStyle w:val="StyleUnderline"/>
          <w:highlight w:val="yellow"/>
        </w:rPr>
        <w:t xml:space="preserve"> eruption</w:t>
      </w:r>
      <w:r w:rsidRPr="009B1C4E">
        <w:rPr>
          <w:rStyle w:val="StyleUnderline"/>
        </w:rPr>
        <w:t>,</w:t>
      </w:r>
      <w:r w:rsidRPr="009B1C4E">
        <w:rPr>
          <w:sz w:val="16"/>
        </w:rPr>
        <w:t xml:space="preserve"> this </w:t>
      </w:r>
      <w:r w:rsidRPr="009B1C4E">
        <w:rPr>
          <w:rStyle w:val="StyleUnderline"/>
        </w:rPr>
        <w:t>may not be the case</w:t>
      </w:r>
      <w:r w:rsidRPr="009B1C4E">
        <w:rPr>
          <w:sz w:val="16"/>
        </w:rPr>
        <w:t xml:space="preserve"> with the tools at our disposal</w:t>
      </w:r>
      <w:r w:rsidRPr="009B1C4E">
        <w:rPr>
          <w:rStyle w:val="StyleUnderline"/>
        </w:rPr>
        <w:t xml:space="preserve"> a century from now</w:t>
      </w:r>
      <w:r w:rsidRPr="009B1C4E">
        <w:rPr>
          <w:sz w:val="16"/>
        </w:rPr>
        <w:t xml:space="preserve">. </w:t>
      </w:r>
      <w:r w:rsidRPr="009B1C4E">
        <w:rPr>
          <w:rStyle w:val="StyleUnderline"/>
        </w:rPr>
        <w:t xml:space="preserve">And in the longer run, a </w:t>
      </w:r>
      <w:r w:rsidRPr="009B1C4E">
        <w:rPr>
          <w:rStyle w:val="StyleUnderline"/>
          <w:highlight w:val="yellow"/>
        </w:rPr>
        <w:t>civilization</w:t>
      </w:r>
      <w:r w:rsidRPr="009B1C4E">
        <w:rPr>
          <w:rStyle w:val="StyleUnderline"/>
        </w:rPr>
        <w:t xml:space="preserve"> that has </w:t>
      </w:r>
      <w:r w:rsidRPr="009B1C4E">
        <w:rPr>
          <w:rStyle w:val="Emphasis"/>
          <w:highlight w:val="yellow"/>
        </w:rPr>
        <w:t>spread</w:t>
      </w:r>
      <w:r w:rsidRPr="009B1C4E">
        <w:rPr>
          <w:rStyle w:val="Emphasis"/>
        </w:rPr>
        <w:t xml:space="preserve"> permanently </w:t>
      </w:r>
      <w:r w:rsidRPr="009B1C4E">
        <w:rPr>
          <w:rStyle w:val="Emphasis"/>
          <w:highlight w:val="yellow"/>
        </w:rPr>
        <w:t>beyond</w:t>
      </w:r>
      <w:r w:rsidRPr="009B1C4E">
        <w:rPr>
          <w:rStyle w:val="Emphasis"/>
        </w:rPr>
        <w:t xml:space="preserve"> the </w:t>
      </w:r>
      <w:r w:rsidRPr="009B1C4E">
        <w:rPr>
          <w:rStyle w:val="Emphasis"/>
          <w:highlight w:val="yellow"/>
        </w:rPr>
        <w:t>earth</w:t>
      </w:r>
      <w:r w:rsidRPr="009B1C4E">
        <w:rPr>
          <w:rStyle w:val="StyleUnderline"/>
          <w:highlight w:val="yellow"/>
        </w:rPr>
        <w:t xml:space="preserve">, enabled by advances in </w:t>
      </w:r>
      <w:r w:rsidRPr="009B1C4E">
        <w:rPr>
          <w:rStyle w:val="Emphasis"/>
          <w:highlight w:val="yellow"/>
        </w:rPr>
        <w:t>spaceflight</w:t>
      </w:r>
      <w:r w:rsidRPr="009B1C4E">
        <w:rPr>
          <w:rStyle w:val="StyleUnderline"/>
          <w:highlight w:val="yellow"/>
        </w:rPr>
        <w:t>, manufacturing, robotics, and terraforming</w:t>
      </w:r>
      <w:r w:rsidRPr="009B1C4E">
        <w:rPr>
          <w:rStyle w:val="StyleUnderline"/>
        </w:rPr>
        <w:t xml:space="preserve">, is one that is much </w:t>
      </w:r>
      <w:r w:rsidRPr="009B1C4E">
        <w:rPr>
          <w:rStyle w:val="Emphasis"/>
          <w:highlight w:val="yellow"/>
        </w:rPr>
        <w:t>more likely to endure</w:t>
      </w:r>
      <w:r w:rsidRPr="009B1C4E">
        <w:rPr>
          <w:sz w:val="16"/>
        </w:rPr>
        <w:t xml:space="preserve">. However, </w:t>
      </w:r>
      <w:r w:rsidRPr="009B1C4E">
        <w:rPr>
          <w:rStyle w:val="StyleUnderline"/>
        </w:rPr>
        <w:t xml:space="preserve">the breathtaking power of the tools we are developing is </w:t>
      </w:r>
      <w:r w:rsidRPr="009B1C4E">
        <w:rPr>
          <w:rStyle w:val="Emphasis"/>
        </w:rPr>
        <w:t>not to be taken lightly</w:t>
      </w:r>
      <w:r w:rsidRPr="009B1C4E">
        <w:rPr>
          <w:sz w:val="16"/>
        </w:rPr>
        <w:t xml:space="preserve">. </w:t>
      </w:r>
      <w:r w:rsidRPr="009B1C4E">
        <w:rPr>
          <w:rStyle w:val="StyleUnderline"/>
        </w:rPr>
        <w:t>We have been very lucky to muddle through the advent of nuclear weapons without a global catastroph</w:t>
      </w:r>
      <w:r w:rsidRPr="009B1C4E">
        <w:rPr>
          <w:sz w:val="16"/>
        </w:rPr>
        <w:t>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w:t>
      </w:r>
    </w:p>
    <w:p w14:paraId="56CCE48E" w14:textId="77777777" w:rsidR="00942DE1" w:rsidRPr="006539CE" w:rsidRDefault="00942DE1" w:rsidP="00942DE1">
      <w:pPr>
        <w:rPr>
          <w:sz w:val="16"/>
        </w:rPr>
      </w:pPr>
    </w:p>
    <w:p w14:paraId="5867F09A" w14:textId="77777777" w:rsidR="00DE105D" w:rsidRPr="00F601E6" w:rsidRDefault="00DE105D" w:rsidP="00F601E6"/>
    <w:sectPr w:rsidR="00DE105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CC58AA"/>
    <w:multiLevelType w:val="hybridMultilevel"/>
    <w:tmpl w:val="B5842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F9A2646"/>
    <w:multiLevelType w:val="hybridMultilevel"/>
    <w:tmpl w:val="1C704D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02D3D50"/>
    <w:multiLevelType w:val="hybridMultilevel"/>
    <w:tmpl w:val="E9BA3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9FB7356"/>
    <w:multiLevelType w:val="hybridMultilevel"/>
    <w:tmpl w:val="06009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F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FA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90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DE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5DB"/>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05D"/>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E7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AAF45F"/>
  <w14:defaultImageDpi w14:val="300"/>
  <w15:docId w15:val="{83BC1BDE-0DBF-0A4E-9339-78C9D5230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1FA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1F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1F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1F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t, Ch"/>
    <w:basedOn w:val="Normal"/>
    <w:next w:val="Normal"/>
    <w:link w:val="Heading4Char"/>
    <w:uiPriority w:val="9"/>
    <w:unhideWhenUsed/>
    <w:qFormat/>
    <w:rsid w:val="00421F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1F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FA6"/>
  </w:style>
  <w:style w:type="character" w:customStyle="1" w:styleId="Heading1Char">
    <w:name w:val="Heading 1 Char"/>
    <w:aliases w:val="Pocket Char"/>
    <w:basedOn w:val="DefaultParagraphFont"/>
    <w:link w:val="Heading1"/>
    <w:uiPriority w:val="9"/>
    <w:rsid w:val="00421F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1F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1FA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421F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1FA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Bo,B,cite,9.5 pt,9.5 p,S"/>
    <w:basedOn w:val="DefaultParagraphFont"/>
    <w:uiPriority w:val="1"/>
    <w:qFormat/>
    <w:rsid w:val="00421FA6"/>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s,Bold Underline"/>
    <w:basedOn w:val="DefaultParagraphFont"/>
    <w:link w:val="textbold"/>
    <w:uiPriority w:val="20"/>
    <w:qFormat/>
    <w:rsid w:val="00421FA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21FA6"/>
    <w:rPr>
      <w:color w:val="auto"/>
      <w:u w:val="none"/>
    </w:rPr>
  </w:style>
  <w:style w:type="character" w:styleId="Hyperlink">
    <w:name w:val="Hyperlink"/>
    <w:aliases w:val="heading 1 (block title),Important,Internet Link,Read,Card Text,Analytic Text,Internet link,Underline Char Char Char Char1,Heading 3 Char Char Char Char Char Char Char Char Char Char1,F2 - Heading 1 Char1,AHeading 1 Char1,Char Char1,Hat Char1,T"/>
    <w:basedOn w:val="DefaultParagraphFont"/>
    <w:link w:val="NoSpacing"/>
    <w:uiPriority w:val="99"/>
    <w:unhideWhenUsed/>
    <w:rsid w:val="00421FA6"/>
    <w:rPr>
      <w:color w:val="auto"/>
      <w:u w:val="none"/>
    </w:rPr>
  </w:style>
  <w:style w:type="paragraph" w:styleId="DocumentMap">
    <w:name w:val="Document Map"/>
    <w:basedOn w:val="Normal"/>
    <w:link w:val="DocumentMapChar"/>
    <w:uiPriority w:val="99"/>
    <w:semiHidden/>
    <w:unhideWhenUsed/>
    <w:rsid w:val="00421F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1FA6"/>
    <w:rPr>
      <w:rFonts w:ascii="Lucida Grande" w:hAnsi="Lucida Grande" w:cs="Lucida Grande"/>
    </w:rPr>
  </w:style>
  <w:style w:type="paragraph" w:customStyle="1" w:styleId="textbold">
    <w:name w:val="text bold"/>
    <w:basedOn w:val="Normal"/>
    <w:link w:val="Emphasis"/>
    <w:uiPriority w:val="20"/>
    <w:qFormat/>
    <w:rsid w:val="00942DE1"/>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paragraph" w:styleId="ListParagraph">
    <w:name w:val="List Paragraph"/>
    <w:aliases w:val="6 font"/>
    <w:basedOn w:val="Normal"/>
    <w:uiPriority w:val="99"/>
    <w:qFormat/>
    <w:rsid w:val="00942DE1"/>
    <w:pPr>
      <w:ind w:left="720"/>
      <w:contextualSpacing/>
    </w:pPr>
  </w:style>
  <w:style w:type="paragraph" w:customStyle="1" w:styleId="Emphasis1">
    <w:name w:val="Emphasis1"/>
    <w:basedOn w:val="Normal"/>
    <w:autoRedefine/>
    <w:uiPriority w:val="7"/>
    <w:qFormat/>
    <w:rsid w:val="00942D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942D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bvaopenmind.com/en/articles/technological-wild-cards-existential-risk-and-a-changing-human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www.nickbostrom.com/old/transhumanism.html,%20**We%20don't%20endorse%20ableist%20language)/dping" TargetMode="External"/><Relationship Id="rId4" Type="http://schemas.openxmlformats.org/officeDocument/2006/relationships/customXml" Target="../customXml/item4.xml"/><Relationship Id="rId9" Type="http://schemas.openxmlformats.org/officeDocument/2006/relationships/hyperlink" Target="http://www.existential-risk.org/concept.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16</Pages>
  <Words>10236</Words>
  <Characters>58350</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7</cp:revision>
  <dcterms:created xsi:type="dcterms:W3CDTF">2022-02-05T02:22:00Z</dcterms:created>
  <dcterms:modified xsi:type="dcterms:W3CDTF">2022-02-05T03:20:00Z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