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8F881" w14:textId="77777777" w:rsidR="00461AAD" w:rsidRDefault="00461AAD" w:rsidP="00461AAD">
      <w:pPr>
        <w:pStyle w:val="Heading2"/>
      </w:pPr>
      <w:r>
        <w:t>Kant NC</w:t>
      </w:r>
    </w:p>
    <w:p w14:paraId="0CB2656D" w14:textId="77777777" w:rsidR="00461AAD" w:rsidRDefault="00461AAD" w:rsidP="00461AAD">
      <w:pPr>
        <w:pStyle w:val="Heading3"/>
      </w:pPr>
      <w:r>
        <w:lastRenderedPageBreak/>
        <w:t>Framework</w:t>
      </w:r>
    </w:p>
    <w:p w14:paraId="5AC8F89B" w14:textId="2DCA0A77" w:rsidR="003E5FB0" w:rsidRPr="000A751B" w:rsidRDefault="00461AAD" w:rsidP="000A751B">
      <w:pPr>
        <w:pStyle w:val="Heading4"/>
        <w:spacing w:before="0" w:after="80" w:line="276" w:lineRule="auto"/>
      </w:pPr>
      <w:r w:rsidRPr="00776884">
        <w:t>The starting point of morality is practical reason.</w:t>
      </w:r>
    </w:p>
    <w:p w14:paraId="4D128B60" w14:textId="77777777" w:rsidR="00461AAD" w:rsidRPr="00776884" w:rsidRDefault="00461AAD" w:rsidP="00461AAD">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5B79B040" w14:textId="77777777" w:rsidR="00461AAD" w:rsidRPr="00776884" w:rsidRDefault="00461AAD" w:rsidP="00461AAD">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66B60F0" w14:textId="2F7A2188" w:rsidR="00461AAD" w:rsidRDefault="00461AAD" w:rsidP="00461AAD">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7B651C5E" w14:textId="66835A29" w:rsidR="00AC3819" w:rsidRPr="00AC3819" w:rsidRDefault="00AC3819" w:rsidP="00AC3819">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08F150F7" w14:textId="77777777" w:rsidR="00AC3819" w:rsidRPr="00690BD9" w:rsidRDefault="00AC3819" w:rsidP="00AC3819">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68F8EE21" w14:textId="77777777" w:rsidR="00AC3819" w:rsidRPr="00AC3819" w:rsidRDefault="00AC3819" w:rsidP="00AC3819"/>
    <w:p w14:paraId="4072C149" w14:textId="77777777" w:rsidR="00461AAD" w:rsidRPr="00776884" w:rsidRDefault="00461AAD" w:rsidP="00461AAD">
      <w:pPr>
        <w:pStyle w:val="Heading4"/>
        <w:spacing w:before="0" w:after="80" w:line="276" w:lineRule="auto"/>
      </w:pPr>
      <w:r w:rsidRPr="00776884">
        <w:lastRenderedPageBreak/>
        <w:t>And, reason must be universal –</w:t>
      </w:r>
    </w:p>
    <w:p w14:paraId="0D6DEF28" w14:textId="77777777" w:rsidR="00461AAD" w:rsidRPr="00776884" w:rsidRDefault="00461AAD" w:rsidP="00461AAD">
      <w:pPr>
        <w:pStyle w:val="Heading4"/>
        <w:spacing w:before="0" w:after="80" w:line="276" w:lineRule="auto"/>
      </w:pPr>
      <w:r w:rsidRPr="00776884">
        <w:t xml:space="preserve"> [A] a reason for one agent is a reason for another agent. I can’t say 2+2=4 is true for me but not for you – that’s incoherent.</w:t>
      </w:r>
    </w:p>
    <w:p w14:paraId="4D7C78A5" w14:textId="77777777" w:rsidR="00461AAD" w:rsidRPr="00776884" w:rsidRDefault="00461AAD" w:rsidP="00461AAD">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p>
    <w:p w14:paraId="3B2D24BD" w14:textId="77777777" w:rsidR="00461AAD" w:rsidRPr="00776884" w:rsidRDefault="00461AAD" w:rsidP="00461AAD">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4DE7357C" w14:textId="77777777" w:rsidR="00461AAD" w:rsidRPr="00776884" w:rsidRDefault="00461AAD" w:rsidP="00461AAD">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39FBB32F" w14:textId="77777777" w:rsidR="00461AAD" w:rsidRDefault="00461AAD" w:rsidP="00461AAD">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0815E373" w14:textId="0B00CEF3" w:rsidR="00461AAD" w:rsidRDefault="00461AAD" w:rsidP="00461AAD">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371D8139" w14:textId="77777777" w:rsidR="00AC3819" w:rsidRPr="00690BD9" w:rsidRDefault="00AC3819" w:rsidP="00AC3819">
      <w:pPr>
        <w:pStyle w:val="Heading4"/>
      </w:pPr>
      <w:r w:rsidRPr="00690BD9">
        <w:t xml:space="preserve">[4]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3910085C" w14:textId="77777777" w:rsidR="00AC3819" w:rsidRPr="00AC3819" w:rsidRDefault="00AC3819" w:rsidP="00AC3819"/>
    <w:p w14:paraId="4AC3704B" w14:textId="77777777" w:rsidR="00461AAD" w:rsidRDefault="00461AAD" w:rsidP="00461AAD">
      <w:pPr>
        <w:pStyle w:val="Heading3"/>
      </w:pPr>
      <w:r>
        <w:lastRenderedPageBreak/>
        <w:t>Offense</w:t>
      </w:r>
    </w:p>
    <w:p w14:paraId="46B7CBF5" w14:textId="458FB808" w:rsidR="00461AAD" w:rsidRPr="008F5337" w:rsidRDefault="007C4BE4" w:rsidP="00461AAD">
      <w:pPr>
        <w:pStyle w:val="Heading4"/>
      </w:pPr>
      <w:r>
        <w:t xml:space="preserve">1] </w:t>
      </w:r>
      <w:r w:rsidR="00461AAD" w:rsidRPr="008F5337">
        <w:t>The conclusion of Kant’s moral philosophy is political libertarianism</w:t>
      </w:r>
    </w:p>
    <w:p w14:paraId="14184043" w14:textId="77777777" w:rsidR="00461AAD" w:rsidRPr="008F5337" w:rsidRDefault="00461AAD" w:rsidP="00461AAD">
      <w:r w:rsidRPr="008F5337">
        <w:rPr>
          <w:rStyle w:val="StyleUnderline"/>
          <w:bCs/>
        </w:rPr>
        <w:t>Otteson 09</w:t>
      </w:r>
      <w:r w:rsidRPr="008F5337">
        <w:t xml:space="preserve"> [(James R., professor of philosophy and economics at Yeshiva University) “Kantian Individualism and Political Libertarianism,” The Independent Review, v. 13, n. 3, Winter, </w:t>
      </w:r>
      <w:hyperlink r:id="rId6" w:history="1">
        <w:r w:rsidRPr="008F5337">
          <w:rPr>
            <w:rStyle w:val="Hyperlink"/>
          </w:rPr>
          <w:t>2009</w:t>
        </w:r>
      </w:hyperlink>
      <w:r w:rsidRPr="008F5337">
        <w:t>] TDI</w:t>
      </w:r>
    </w:p>
    <w:p w14:paraId="0165FE0B" w14:textId="77777777" w:rsidR="00461AAD" w:rsidRPr="008F5337" w:rsidRDefault="00461AAD" w:rsidP="00461AAD">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are those that require respect for each others’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40CFAC36" w14:textId="4560A08E" w:rsidR="00461AAD" w:rsidRPr="008F5337" w:rsidRDefault="007C4BE4" w:rsidP="00461AAD">
      <w:pPr>
        <w:pStyle w:val="Heading4"/>
      </w:pPr>
      <w:r>
        <w:t xml:space="preserve">2] </w:t>
      </w:r>
      <w:r w:rsidR="00461AAD" w:rsidRPr="008F5337">
        <w:t>Libertarianism mandates a market-oriented approach to space—that negates</w:t>
      </w:r>
    </w:p>
    <w:p w14:paraId="7A0E60A4" w14:textId="77777777" w:rsidR="00461AAD" w:rsidRPr="008F5337" w:rsidRDefault="00461AAD" w:rsidP="00461AAD">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149E74C2" w14:textId="77777777" w:rsidR="00461AAD" w:rsidRPr="0041001C" w:rsidRDefault="00461AAD" w:rsidP="00461AAD">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1DF1EFA6" w14:textId="77777777" w:rsidR="00461AAD" w:rsidRPr="00E357A5" w:rsidRDefault="00461AAD" w:rsidP="00461AAD"/>
    <w:p w14:paraId="0E50980E" w14:textId="7EC76BAD" w:rsidR="00A95652" w:rsidRDefault="007C4BE4" w:rsidP="007C4BE4">
      <w:pPr>
        <w:pStyle w:val="Heading4"/>
      </w:pPr>
      <w:r>
        <w:t xml:space="preserve">3] </w:t>
      </w:r>
      <w:r w:rsidR="00461AAD">
        <w:t>Private entities utilize their own property and resources to fund and conduct space exploration which means – Prohibition of it is a violation of a). Their ability to use their own property(like the</w:t>
      </w:r>
      <w:r>
        <w:t>ir</w:t>
      </w:r>
      <w:r w:rsidR="00461AAD">
        <w:t xml:space="preserve"> </w:t>
      </w:r>
      <w:r>
        <w:t>rocket</w:t>
      </w:r>
      <w:r w:rsidR="00461AAD">
        <w:t xml:space="preserve">ships or </w:t>
      </w:r>
      <w:r>
        <w:t>fuel</w:t>
      </w:r>
      <w:r w:rsidR="00461AAD">
        <w:t xml:space="preserve">) to set their ends in space </w:t>
      </w:r>
      <w:r>
        <w:t>and</w:t>
      </w:r>
      <w:r w:rsidR="00461AAD">
        <w:t xml:space="preserve"> b). </w:t>
      </w:r>
      <w:r>
        <w:t>Their freedom to explore unknown horizons such as space.</w:t>
      </w:r>
    </w:p>
    <w:p w14:paraId="702EACF6" w14:textId="49AE59DE" w:rsidR="007C4BE4" w:rsidRDefault="007C4BE4" w:rsidP="00B55AD5"/>
    <w:p w14:paraId="40BA8745" w14:textId="053FB9D6" w:rsidR="007C4BE4" w:rsidRPr="00B55AD5" w:rsidRDefault="007C4BE4" w:rsidP="007C4BE4">
      <w:pPr>
        <w:pStyle w:val="Heading4"/>
      </w:pPr>
    </w:p>
    <w:sectPr w:rsidR="007C4BE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1AAD"/>
    <w:rsid w:val="000139A3"/>
    <w:rsid w:val="000A751B"/>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FB0"/>
    <w:rsid w:val="00407037"/>
    <w:rsid w:val="004605D6"/>
    <w:rsid w:val="00461AAD"/>
    <w:rsid w:val="004C60E8"/>
    <w:rsid w:val="004E3579"/>
    <w:rsid w:val="004E728B"/>
    <w:rsid w:val="004F39E0"/>
    <w:rsid w:val="00537BD5"/>
    <w:rsid w:val="0057268A"/>
    <w:rsid w:val="005D2912"/>
    <w:rsid w:val="006065BD"/>
    <w:rsid w:val="00645FA9"/>
    <w:rsid w:val="00647866"/>
    <w:rsid w:val="00665003"/>
    <w:rsid w:val="006A2AD0"/>
    <w:rsid w:val="006B3C70"/>
    <w:rsid w:val="006C2375"/>
    <w:rsid w:val="006D4ECC"/>
    <w:rsid w:val="00722258"/>
    <w:rsid w:val="007243E5"/>
    <w:rsid w:val="0076198A"/>
    <w:rsid w:val="00766EA0"/>
    <w:rsid w:val="007A2226"/>
    <w:rsid w:val="007C4BE4"/>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381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F1D6"/>
  <w15:chartTrackingRefBased/>
  <w15:docId w15:val="{C8492393-66CC-4BEC-A4E7-EF2C110D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1AAD"/>
    <w:rPr>
      <w:rFonts w:ascii="Calibri" w:hAnsi="Calibri"/>
    </w:rPr>
  </w:style>
  <w:style w:type="paragraph" w:styleId="Heading1">
    <w:name w:val="heading 1"/>
    <w:aliases w:val="Pocket"/>
    <w:basedOn w:val="Normal"/>
    <w:next w:val="Normal"/>
    <w:link w:val="Heading1Char"/>
    <w:qFormat/>
    <w:rsid w:val="00461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1A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461A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461A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1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AAD"/>
  </w:style>
  <w:style w:type="character" w:customStyle="1" w:styleId="Heading1Char">
    <w:name w:val="Heading 1 Char"/>
    <w:aliases w:val="Pocket Char"/>
    <w:basedOn w:val="DefaultParagraphFont"/>
    <w:link w:val="Heading1"/>
    <w:rsid w:val="00461A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1AA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461AA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461AAD"/>
    <w:rPr>
      <w:rFonts w:ascii="Calibri" w:eastAsiaTheme="majorEastAsia" w:hAnsi="Calibri" w:cstheme="majorBidi"/>
      <w:b/>
      <w:iCs/>
      <w:sz w:val="26"/>
    </w:rPr>
  </w:style>
  <w:style w:type="character" w:styleId="Emphasis">
    <w:name w:val="Emphasis"/>
    <w:basedOn w:val="DefaultParagraphFont"/>
    <w:uiPriority w:val="7"/>
    <w:qFormat/>
    <w:rsid w:val="00461AA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61AA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
    <w:basedOn w:val="DefaultParagraphFont"/>
    <w:uiPriority w:val="6"/>
    <w:qFormat/>
    <w:rsid w:val="00461AAD"/>
    <w:rPr>
      <w:b w:val="0"/>
      <w:sz w:val="22"/>
      <w:u w:val="single"/>
    </w:rPr>
  </w:style>
  <w:style w:type="character" w:styleId="Hyperlink">
    <w:name w:val="Hyperlink"/>
    <w:basedOn w:val="DefaultParagraphFont"/>
    <w:uiPriority w:val="99"/>
    <w:unhideWhenUsed/>
    <w:rsid w:val="00461AAD"/>
    <w:rPr>
      <w:color w:val="auto"/>
      <w:u w:val="none"/>
    </w:rPr>
  </w:style>
  <w:style w:type="character" w:styleId="FollowedHyperlink">
    <w:name w:val="FollowedHyperlink"/>
    <w:basedOn w:val="DefaultParagraphFont"/>
    <w:uiPriority w:val="99"/>
    <w:semiHidden/>
    <w:unhideWhenUsed/>
    <w:rsid w:val="00461AA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3125</Words>
  <Characters>17818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5</cp:revision>
  <dcterms:created xsi:type="dcterms:W3CDTF">2021-12-17T22:36:00Z</dcterms:created>
  <dcterms:modified xsi:type="dcterms:W3CDTF">2021-12-18T00:48:00Z</dcterms:modified>
</cp:coreProperties>
</file>