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E37F7" w14:textId="0A9A7975" w:rsidR="009B0415" w:rsidRDefault="009B0415" w:rsidP="00D247BC">
      <w:pPr>
        <w:pStyle w:val="Heading3"/>
      </w:pPr>
      <w:r>
        <w:t>1</w:t>
      </w:r>
    </w:p>
    <w:p w14:paraId="18E6CF57" w14:textId="77777777" w:rsidR="009B0415" w:rsidRDefault="009B0415" w:rsidP="009B0415">
      <w:pPr>
        <w:pStyle w:val="Heading4"/>
      </w:pPr>
      <w:r>
        <w:t xml:space="preserve">1] Interpretation - Reduce means </w:t>
      </w:r>
      <w:r>
        <w:rPr>
          <w:u w:val="single"/>
        </w:rPr>
        <w:t>permanent reduction</w:t>
      </w:r>
      <w:r>
        <w:t xml:space="preserve"> – it’s distinct from “waive” or “suspend.”</w:t>
      </w:r>
    </w:p>
    <w:p w14:paraId="69ACF3D3" w14:textId="77777777" w:rsidR="009B0415" w:rsidRPr="00203F4F" w:rsidRDefault="009B0415" w:rsidP="009B0415">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2B12E0D6" w14:textId="77777777" w:rsidR="009B0415" w:rsidRDefault="009B0415" w:rsidP="009B0415">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0E483CE6" w14:textId="77777777" w:rsidR="009B0415" w:rsidRPr="000F6489" w:rsidRDefault="009B0415" w:rsidP="009B0415">
      <w:pPr>
        <w:pStyle w:val="Heading4"/>
      </w:pPr>
      <w:r>
        <w:t xml:space="preserve">Waiver is temporary. </w:t>
      </w:r>
    </w:p>
    <w:p w14:paraId="0454FE27" w14:textId="77777777" w:rsidR="009B0415" w:rsidRPr="00893601" w:rsidRDefault="009B0415" w:rsidP="009B0415">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4BA6D34B" w14:textId="77777777" w:rsidR="009B0415" w:rsidRPr="00BF732F" w:rsidRDefault="009B0415" w:rsidP="009B0415">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5A04B5C4" w14:textId="77777777" w:rsidR="009B0415" w:rsidRPr="00BF732F" w:rsidRDefault="009B0415" w:rsidP="009B0415">
      <w:pPr>
        <w:pStyle w:val="Heading4"/>
      </w:pPr>
      <w:r>
        <w:lastRenderedPageBreak/>
        <w:t xml:space="preserve">2] </w:t>
      </w:r>
      <w:r>
        <w:rPr>
          <w:u w:val="single"/>
        </w:rPr>
        <w:t>Violation</w:t>
      </w:r>
      <w:r>
        <w:t xml:space="preserve"> – the plan waives intellectual property protections “during pandemics”, which is an </w:t>
      </w:r>
      <w:r>
        <w:rPr>
          <w:u w:val="single"/>
        </w:rPr>
        <w:t>suspension</w:t>
      </w:r>
      <w:r>
        <w:t xml:space="preserve"> – don’t let them get We Meets since their </w:t>
      </w:r>
      <w:r>
        <w:rPr>
          <w:u w:val="single"/>
        </w:rPr>
        <w:t>Plan</w:t>
      </w:r>
      <w:r>
        <w:t xml:space="preserve"> defends a waiver.</w:t>
      </w:r>
    </w:p>
    <w:p w14:paraId="01BE1206" w14:textId="77777777" w:rsidR="009B0415" w:rsidRDefault="009B0415" w:rsidP="009B0415">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73C62048" w14:textId="77777777" w:rsidR="009B0415" w:rsidRPr="00BF732F" w:rsidRDefault="009B0415" w:rsidP="009B0415">
      <w:pPr>
        <w:pStyle w:val="Heading4"/>
      </w:pPr>
      <w:r>
        <w:t>4] TVA solves – permanently reduce COVID patents.</w:t>
      </w:r>
    </w:p>
    <w:p w14:paraId="12D15B87" w14:textId="77777777" w:rsidR="009B0415" w:rsidRDefault="009B0415" w:rsidP="009B0415">
      <w:pPr>
        <w:pStyle w:val="Heading4"/>
      </w:pPr>
      <w:r>
        <w:t xml:space="preserve">5] </w:t>
      </w:r>
      <w:r>
        <w:rPr>
          <w:u w:val="single"/>
        </w:rPr>
        <w:t>Paradigm Issues</w:t>
      </w:r>
      <w:r>
        <w:t xml:space="preserve"> – </w:t>
      </w:r>
    </w:p>
    <w:p w14:paraId="04B10DB5" w14:textId="77777777" w:rsidR="009B0415" w:rsidRDefault="009B0415" w:rsidP="009B0415">
      <w:pPr>
        <w:pStyle w:val="Heading4"/>
      </w:pPr>
      <w:r>
        <w:t xml:space="preserve">a] Topicality is </w:t>
      </w:r>
      <w:r>
        <w:rPr>
          <w:u w:val="single"/>
        </w:rPr>
        <w:t>Drop the Debater</w:t>
      </w:r>
      <w:r>
        <w:t xml:space="preserve"> – it’s a fundamental baseline for debate-ability.</w:t>
      </w:r>
    </w:p>
    <w:p w14:paraId="17678D0F" w14:textId="77777777" w:rsidR="009B0415" w:rsidRDefault="009B0415" w:rsidP="009B0415">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A9B23AE" w14:textId="77777777" w:rsidR="009B0415" w:rsidRPr="00BF732F" w:rsidRDefault="009B0415" w:rsidP="009B0415">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33239F8" w14:textId="394E8FDC" w:rsidR="009B0415" w:rsidRPr="009B0415" w:rsidRDefault="00127AB2" w:rsidP="00127AB2">
      <w:pPr>
        <w:pStyle w:val="Heading4"/>
      </w:pPr>
      <w:r>
        <w:t>1nc theory before 1ar theory- they were abusive first, irreparably skewed every speech</w:t>
      </w:r>
    </w:p>
    <w:p w14:paraId="3FD17A10" w14:textId="2DAEFFF5" w:rsidR="00D247BC" w:rsidRPr="009B0415" w:rsidRDefault="00D247BC" w:rsidP="00D247BC">
      <w:pPr>
        <w:pStyle w:val="Heading3"/>
      </w:pPr>
      <w:r w:rsidRPr="009B0415">
        <w:lastRenderedPageBreak/>
        <w:t>2</w:t>
      </w:r>
    </w:p>
    <w:p w14:paraId="62447CBF" w14:textId="77777777" w:rsidR="00D247BC" w:rsidRPr="009B0415" w:rsidRDefault="00D247BC" w:rsidP="00D247BC">
      <w:pPr>
        <w:pStyle w:val="Heading4"/>
      </w:pPr>
      <w:r w:rsidRPr="009B0415">
        <w:t xml:space="preserve">Climate Patents and Innovation </w:t>
      </w:r>
      <w:r w:rsidRPr="009B0415">
        <w:rPr>
          <w:u w:val="single"/>
        </w:rPr>
        <w:t>high now</w:t>
      </w:r>
      <w:r w:rsidRPr="009B0415">
        <w:t xml:space="preserve"> and </w:t>
      </w:r>
      <w:r w:rsidRPr="009B0415">
        <w:rPr>
          <w:u w:val="single"/>
        </w:rPr>
        <w:t>solving Warming</w:t>
      </w:r>
      <w:r w:rsidRPr="009B0415">
        <w:t xml:space="preserve"> but COVID waiver sets a </w:t>
      </w:r>
      <w:r w:rsidRPr="009B0415">
        <w:rPr>
          <w:u w:val="single"/>
        </w:rPr>
        <w:t>dangerous precedent</w:t>
      </w:r>
      <w:r w:rsidRPr="009B0415">
        <w:t xml:space="preserve"> for appropriations - the mere threat is sufficient is enough to kill investment.</w:t>
      </w:r>
    </w:p>
    <w:p w14:paraId="7872896B" w14:textId="77777777" w:rsidR="00D247BC" w:rsidRPr="009B0415" w:rsidRDefault="00D247BC" w:rsidP="00D247BC">
      <w:r w:rsidRPr="009B0415">
        <w:rPr>
          <w:rStyle w:val="Style13ptBold"/>
        </w:rPr>
        <w:t>Brand 5-26</w:t>
      </w:r>
      <w:r w:rsidRPr="009B0415">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5D0ECC80" w14:textId="77777777" w:rsidR="00D247BC" w:rsidRPr="009B0415" w:rsidRDefault="00D247BC" w:rsidP="00D247BC">
      <w:pPr>
        <w:rPr>
          <w:sz w:val="16"/>
        </w:rPr>
      </w:pPr>
      <w:r w:rsidRPr="009B0415">
        <w:rPr>
          <w:sz w:val="16"/>
        </w:rPr>
        <w:t xml:space="preserve">The </w:t>
      </w:r>
      <w:r w:rsidRPr="009B0415">
        <w:rPr>
          <w:rStyle w:val="StyleUnderline"/>
          <w:highlight w:val="green"/>
        </w:rPr>
        <w:t>biotech</w:t>
      </w:r>
      <w:r w:rsidRPr="009B0415">
        <w:rPr>
          <w:sz w:val="16"/>
          <w:highlight w:val="green"/>
        </w:rPr>
        <w:t xml:space="preserve"> </w:t>
      </w:r>
      <w:r w:rsidRPr="009B0415">
        <w:rPr>
          <w:sz w:val="16"/>
        </w:rPr>
        <w:t xml:space="preserve">industry </w:t>
      </w:r>
      <w:r w:rsidRPr="009B0415">
        <w:rPr>
          <w:rStyle w:val="StyleUnderline"/>
          <w:highlight w:val="green"/>
        </w:rPr>
        <w:t>is</w:t>
      </w:r>
      <w:r w:rsidRPr="009B0415">
        <w:rPr>
          <w:sz w:val="16"/>
          <w:highlight w:val="green"/>
        </w:rPr>
        <w:t xml:space="preserve"> </w:t>
      </w:r>
      <w:r w:rsidRPr="009B0415">
        <w:rPr>
          <w:rStyle w:val="StyleUnderline"/>
          <w:highlight w:val="green"/>
        </w:rPr>
        <w:t>making</w:t>
      </w:r>
      <w:r w:rsidRPr="009B0415">
        <w:rPr>
          <w:sz w:val="16"/>
          <w:highlight w:val="green"/>
        </w:rPr>
        <w:t xml:space="preserve"> </w:t>
      </w:r>
      <w:r w:rsidRPr="009B0415">
        <w:rPr>
          <w:sz w:val="16"/>
        </w:rPr>
        <w:t xml:space="preserve">remarkable </w:t>
      </w:r>
      <w:r w:rsidRPr="009B0415">
        <w:rPr>
          <w:rStyle w:val="StyleUnderline"/>
          <w:highlight w:val="green"/>
        </w:rPr>
        <w:t>advances</w:t>
      </w:r>
      <w:r w:rsidRPr="009B0415">
        <w:rPr>
          <w:b/>
          <w:bCs/>
          <w:sz w:val="16"/>
          <w:highlight w:val="green"/>
        </w:rPr>
        <w:t xml:space="preserve"> </w:t>
      </w:r>
      <w:r w:rsidRPr="009B0415">
        <w:rPr>
          <w:rStyle w:val="StyleUnderline"/>
          <w:highlight w:val="green"/>
        </w:rPr>
        <w:t>towards climate change solutions</w:t>
      </w:r>
      <w:r w:rsidRPr="009B0415">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9B0415">
        <w:rPr>
          <w:rStyle w:val="StyleUnderline"/>
          <w:highlight w:val="green"/>
        </w:rPr>
        <w:t>If an IP waiver is</w:t>
      </w:r>
      <w:r w:rsidRPr="009B0415">
        <w:rPr>
          <w:sz w:val="16"/>
          <w:highlight w:val="green"/>
        </w:rPr>
        <w:t xml:space="preserve"> </w:t>
      </w:r>
      <w:r w:rsidRPr="009B0415">
        <w:rPr>
          <w:sz w:val="16"/>
        </w:rPr>
        <w:t xml:space="preserve">purportedly </w:t>
      </w:r>
      <w:r w:rsidRPr="009B0415">
        <w:rPr>
          <w:rStyle w:val="StyleUnderline"/>
          <w:highlight w:val="green"/>
        </w:rPr>
        <w:t>necessary</w:t>
      </w:r>
      <w:r w:rsidRPr="009B0415">
        <w:rPr>
          <w:sz w:val="16"/>
          <w:highlight w:val="green"/>
        </w:rPr>
        <w:t xml:space="preserve"> </w:t>
      </w:r>
      <w:r w:rsidRPr="009B0415">
        <w:rPr>
          <w:rStyle w:val="StyleUnderline"/>
          <w:highlight w:val="green"/>
        </w:rPr>
        <w:t>to solve</w:t>
      </w:r>
      <w:r w:rsidRPr="009B0415">
        <w:rPr>
          <w:sz w:val="16"/>
          <w:highlight w:val="green"/>
        </w:rPr>
        <w:t xml:space="preserve"> </w:t>
      </w:r>
      <w:r w:rsidRPr="009B0415">
        <w:rPr>
          <w:sz w:val="16"/>
        </w:rPr>
        <w:t xml:space="preserve">the </w:t>
      </w:r>
      <w:r w:rsidRPr="009B0415">
        <w:rPr>
          <w:rStyle w:val="StyleUnderline"/>
          <w:highlight w:val="green"/>
        </w:rPr>
        <w:t>COVID</w:t>
      </w:r>
      <w:r w:rsidRPr="009B0415">
        <w:rPr>
          <w:sz w:val="16"/>
        </w:rPr>
        <w:t xml:space="preserve">-19 global health crisis (and of course </w:t>
      </w:r>
      <w:hyperlink r:id="rId7" w:history="1">
        <w:r w:rsidRPr="009B0415">
          <w:rPr>
            <w:rStyle w:val="Hyperlink"/>
            <w:sz w:val="16"/>
          </w:rPr>
          <w:t>we dispute this notion</w:t>
        </w:r>
      </w:hyperlink>
      <w:r w:rsidRPr="009B0415">
        <w:rPr>
          <w:sz w:val="16"/>
        </w:rPr>
        <w:t xml:space="preserve">), can we really feel confident that this or </w:t>
      </w:r>
      <w:r w:rsidRPr="009B0415">
        <w:rPr>
          <w:rStyle w:val="StyleUnderline"/>
          <w:highlight w:val="green"/>
        </w:rPr>
        <w:t>some future Administration will</w:t>
      </w:r>
      <w:r w:rsidRPr="009B0415">
        <w:rPr>
          <w:sz w:val="16"/>
          <w:highlight w:val="green"/>
        </w:rPr>
        <w:t xml:space="preserve"> </w:t>
      </w:r>
      <w:r w:rsidRPr="009B0415">
        <w:rPr>
          <w:sz w:val="16"/>
        </w:rPr>
        <w:t xml:space="preserve">not </w:t>
      </w:r>
      <w:r w:rsidRPr="009B0415">
        <w:rPr>
          <w:rStyle w:val="StyleUnderline"/>
          <w:highlight w:val="green"/>
        </w:rPr>
        <w:t>apply</w:t>
      </w:r>
      <w:r w:rsidRPr="009B0415">
        <w:rPr>
          <w:sz w:val="16"/>
          <w:highlight w:val="green"/>
        </w:rPr>
        <w:t xml:space="preserve"> </w:t>
      </w:r>
      <w:r w:rsidRPr="009B0415">
        <w:rPr>
          <w:sz w:val="16"/>
        </w:rPr>
        <w:t xml:space="preserve">the </w:t>
      </w:r>
      <w:r w:rsidRPr="009B0415">
        <w:rPr>
          <w:rStyle w:val="StyleUnderline"/>
          <w:highlight w:val="green"/>
        </w:rPr>
        <w:t>same logic to</w:t>
      </w:r>
      <w:r w:rsidRPr="009B0415">
        <w:rPr>
          <w:sz w:val="16"/>
          <w:highlight w:val="green"/>
        </w:rPr>
        <w:t xml:space="preserve"> </w:t>
      </w:r>
      <w:r w:rsidRPr="009B0415">
        <w:rPr>
          <w:sz w:val="16"/>
        </w:rPr>
        <w:t xml:space="preserve">the </w:t>
      </w:r>
      <w:r w:rsidRPr="009B0415">
        <w:rPr>
          <w:rStyle w:val="StyleUnderline"/>
          <w:highlight w:val="green"/>
        </w:rPr>
        <w:t>climate crisis</w:t>
      </w:r>
      <w:r w:rsidRPr="009B0415">
        <w:rPr>
          <w:sz w:val="16"/>
        </w:rPr>
        <w:t xml:space="preserve">? And, without the confidence in the underlying IP for such solutions, what does this mean for U.S. innovation and economic growth? United States Trade Representative (USTR) </w:t>
      </w:r>
      <w:hyperlink r:id="rId8" w:history="1">
        <w:r w:rsidRPr="009B0415">
          <w:rPr>
            <w:rStyle w:val="Hyperlink"/>
            <w:sz w:val="16"/>
          </w:rPr>
          <w:t>Katherine Tai</w:t>
        </w:r>
      </w:hyperlink>
      <w:r w:rsidRPr="009B0415">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9B0415">
        <w:rPr>
          <w:rStyle w:val="StyleUnderline"/>
          <w:highlight w:val="green"/>
        </w:rPr>
        <w:t>campaign against IP rights</w:t>
      </w:r>
      <w:r w:rsidRPr="009B0415">
        <w:rPr>
          <w:sz w:val="16"/>
        </w:rPr>
        <w:t xml:space="preserve"> </w:t>
      </w:r>
      <w:r w:rsidRPr="009B0415">
        <w:rPr>
          <w:rStyle w:val="StyleUnderline"/>
          <w:highlight w:val="green"/>
        </w:rPr>
        <w:t>has</w:t>
      </w:r>
      <w:r w:rsidRPr="009B0415">
        <w:rPr>
          <w:sz w:val="16"/>
          <w:highlight w:val="green"/>
        </w:rPr>
        <w:t xml:space="preserve"> </w:t>
      </w:r>
      <w:r w:rsidRPr="009B0415">
        <w:rPr>
          <w:rStyle w:val="StyleUnderline"/>
          <w:highlight w:val="green"/>
        </w:rPr>
        <w:t>eroded</w:t>
      </w:r>
      <w:r w:rsidRPr="009B0415">
        <w:rPr>
          <w:sz w:val="16"/>
          <w:highlight w:val="green"/>
        </w:rPr>
        <w:t xml:space="preserve"> </w:t>
      </w:r>
      <w:r w:rsidRPr="009B0415">
        <w:rPr>
          <w:sz w:val="16"/>
        </w:rPr>
        <w:t xml:space="preserve">our </w:t>
      </w:r>
      <w:r w:rsidRPr="009B0415">
        <w:rPr>
          <w:rStyle w:val="StyleUnderline"/>
          <w:highlight w:val="green"/>
        </w:rPr>
        <w:t>normative position</w:t>
      </w:r>
      <w:r w:rsidRPr="009B0415">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9B0415">
        <w:rPr>
          <w:rStyle w:val="StyleUnderline"/>
          <w:highlight w:val="green"/>
        </w:rPr>
        <w:t>TRIPS IP waiver would operate outside of</w:t>
      </w:r>
      <w:r w:rsidRPr="009B0415">
        <w:rPr>
          <w:sz w:val="16"/>
          <w:highlight w:val="green"/>
        </w:rPr>
        <w:t xml:space="preserve"> </w:t>
      </w:r>
      <w:r w:rsidRPr="009B0415">
        <w:rPr>
          <w:sz w:val="16"/>
        </w:rPr>
        <w:t xml:space="preserve">these types of frameworks. There would be no </w:t>
      </w:r>
      <w:r w:rsidRPr="009B0415">
        <w:rPr>
          <w:rStyle w:val="StyleUnderline"/>
          <w:highlight w:val="green"/>
        </w:rPr>
        <w:t>due process</w:t>
      </w:r>
      <w:r w:rsidRPr="009B0415">
        <w:rPr>
          <w:sz w:val="16"/>
        </w:rPr>
        <w:t xml:space="preserve">, no particularized findings, no </w:t>
      </w:r>
      <w:r w:rsidRPr="009B0415">
        <w:rPr>
          <w:rStyle w:val="StyleUnderline"/>
          <w:highlight w:val="green"/>
        </w:rPr>
        <w:t>compensation</w:t>
      </w:r>
      <w:r w:rsidRPr="009B0415">
        <w:rPr>
          <w:b/>
          <w:bCs/>
          <w:sz w:val="16"/>
          <w:highlight w:val="green"/>
        </w:rPr>
        <w:t xml:space="preserve"> </w:t>
      </w:r>
      <w:r w:rsidRPr="009B0415">
        <w:rPr>
          <w:rStyle w:val="StyleUnderline"/>
          <w:highlight w:val="green"/>
        </w:rPr>
        <w:t>and</w:t>
      </w:r>
      <w:r w:rsidRPr="009B0415">
        <w:rPr>
          <w:sz w:val="16"/>
          <w:highlight w:val="green"/>
        </w:rPr>
        <w:t xml:space="preserve"> </w:t>
      </w:r>
      <w:r w:rsidRPr="009B0415">
        <w:rPr>
          <w:sz w:val="16"/>
        </w:rPr>
        <w:t xml:space="preserve">no </w:t>
      </w:r>
      <w:r w:rsidRPr="009B0415">
        <w:rPr>
          <w:rStyle w:val="StyleUnderline"/>
          <w:highlight w:val="green"/>
        </w:rPr>
        <w:t>recourse</w:t>
      </w:r>
      <w:r w:rsidRPr="009B0415">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9B0415">
        <w:rPr>
          <w:rStyle w:val="StyleUnderline"/>
          <w:highlight w:val="green"/>
        </w:rPr>
        <w:t>Ambassador</w:t>
      </w:r>
      <w:r w:rsidRPr="009B0415">
        <w:rPr>
          <w:sz w:val="16"/>
          <w:highlight w:val="green"/>
        </w:rPr>
        <w:t xml:space="preserve"> </w:t>
      </w:r>
      <w:r w:rsidRPr="009B0415">
        <w:rPr>
          <w:rStyle w:val="StyleUnderline"/>
          <w:highlight w:val="green"/>
        </w:rPr>
        <w:t>Tai</w:t>
      </w:r>
      <w:r w:rsidRPr="009B0415">
        <w:rPr>
          <w:sz w:val="16"/>
          <w:highlight w:val="green"/>
        </w:rPr>
        <w:t xml:space="preserve"> </w:t>
      </w:r>
      <w:r w:rsidRPr="009B0415">
        <w:rPr>
          <w:rStyle w:val="StyleUnderline"/>
          <w:highlight w:val="green"/>
        </w:rPr>
        <w:t>acknowledged</w:t>
      </w:r>
      <w:r w:rsidRPr="009B0415">
        <w:rPr>
          <w:sz w:val="16"/>
          <w:highlight w:val="green"/>
        </w:rPr>
        <w:t xml:space="preserve"> </w:t>
      </w:r>
      <w:r w:rsidRPr="009B0415">
        <w:rPr>
          <w:sz w:val="16"/>
        </w:rPr>
        <w:t xml:space="preserve">that the scope of </w:t>
      </w:r>
      <w:r w:rsidRPr="009B0415">
        <w:rPr>
          <w:rStyle w:val="StyleUnderline"/>
          <w:highlight w:val="green"/>
        </w:rPr>
        <w:t>the</w:t>
      </w:r>
      <w:r w:rsidRPr="009B0415">
        <w:rPr>
          <w:sz w:val="16"/>
          <w:highlight w:val="green"/>
        </w:rPr>
        <w:t xml:space="preserve"> </w:t>
      </w:r>
      <w:r w:rsidRPr="009B0415">
        <w:rPr>
          <w:rStyle w:val="StyleUnderline"/>
          <w:highlight w:val="green"/>
        </w:rPr>
        <w:t>current</w:t>
      </w:r>
      <w:r w:rsidRPr="009B0415">
        <w:rPr>
          <w:sz w:val="16"/>
          <w:highlight w:val="green"/>
        </w:rPr>
        <w:t xml:space="preserve"> </w:t>
      </w:r>
      <w:r w:rsidRPr="009B0415">
        <w:rPr>
          <w:sz w:val="16"/>
        </w:rPr>
        <w:t xml:space="preserve">TRIPS IP </w:t>
      </w:r>
      <w:r w:rsidRPr="009B0415">
        <w:rPr>
          <w:rStyle w:val="StyleUnderline"/>
          <w:highlight w:val="green"/>
        </w:rPr>
        <w:t>waiver</w:t>
      </w:r>
      <w:r w:rsidRPr="009B0415">
        <w:rPr>
          <w:sz w:val="16"/>
          <w:highlight w:val="green"/>
        </w:rPr>
        <w:t xml:space="preserve"> </w:t>
      </w:r>
      <w:r w:rsidRPr="009B0415">
        <w:rPr>
          <w:sz w:val="16"/>
        </w:rPr>
        <w:t xml:space="preserve">discussions </w:t>
      </w:r>
      <w:r w:rsidRPr="009B0415">
        <w:rPr>
          <w:rStyle w:val="StyleUnderline"/>
          <w:highlight w:val="green"/>
        </w:rPr>
        <w:t>includes</w:t>
      </w:r>
      <w:r w:rsidRPr="009B0415">
        <w:rPr>
          <w:sz w:val="16"/>
          <w:highlight w:val="green"/>
        </w:rPr>
        <w:t xml:space="preserve"> </w:t>
      </w:r>
      <w:r w:rsidRPr="009B0415">
        <w:rPr>
          <w:sz w:val="16"/>
        </w:rPr>
        <w:t xml:space="preserve">the concept of </w:t>
      </w:r>
      <w:r w:rsidRPr="009B0415">
        <w:rPr>
          <w:rStyle w:val="StyleUnderline"/>
          <w:highlight w:val="green"/>
        </w:rPr>
        <w:t>forced tech transfer</w:t>
      </w:r>
      <w:r w:rsidRPr="009B0415">
        <w:rPr>
          <w:sz w:val="16"/>
        </w:rPr>
        <w:t xml:space="preserve">. </w:t>
      </w:r>
      <w:r w:rsidRPr="009B0415">
        <w:rPr>
          <w:rStyle w:val="StyleUnderline"/>
          <w:highlight w:val="green"/>
        </w:rPr>
        <w:t>In</w:t>
      </w:r>
      <w:r w:rsidRPr="009B0415">
        <w:rPr>
          <w:sz w:val="16"/>
          <w:highlight w:val="green"/>
        </w:rPr>
        <w:t xml:space="preserve"> </w:t>
      </w:r>
      <w:r w:rsidRPr="009B0415">
        <w:rPr>
          <w:rStyle w:val="StyleUnderline"/>
          <w:highlight w:val="green"/>
        </w:rPr>
        <w:t>the context</w:t>
      </w:r>
      <w:r w:rsidRPr="009B0415">
        <w:rPr>
          <w:sz w:val="16"/>
          <w:highlight w:val="green"/>
        </w:rPr>
        <w:t xml:space="preserve"> </w:t>
      </w:r>
      <w:r w:rsidRPr="009B0415">
        <w:rPr>
          <w:rStyle w:val="StyleUnderline"/>
          <w:highlight w:val="green"/>
        </w:rPr>
        <w:t>of</w:t>
      </w:r>
      <w:r w:rsidRPr="009B0415">
        <w:rPr>
          <w:sz w:val="16"/>
          <w:highlight w:val="green"/>
        </w:rPr>
        <w:t xml:space="preserve"> </w:t>
      </w:r>
      <w:r w:rsidRPr="009B0415">
        <w:rPr>
          <w:rStyle w:val="StyleUnderline"/>
          <w:highlight w:val="green"/>
        </w:rPr>
        <w:t>climate change</w:t>
      </w:r>
      <w:r w:rsidRPr="009B0415">
        <w:rPr>
          <w:sz w:val="16"/>
        </w:rPr>
        <w:t xml:space="preserve">, the idea would be that </w:t>
      </w:r>
      <w:r w:rsidRPr="009B0415">
        <w:rPr>
          <w:rStyle w:val="StyleUnderline"/>
          <w:highlight w:val="green"/>
        </w:rPr>
        <w:t>companies</w:t>
      </w:r>
      <w:r w:rsidRPr="009B0415">
        <w:rPr>
          <w:sz w:val="16"/>
          <w:highlight w:val="green"/>
        </w:rPr>
        <w:t xml:space="preserve"> </w:t>
      </w:r>
      <w:r w:rsidRPr="009B0415">
        <w:rPr>
          <w:rStyle w:val="StyleUnderline"/>
          <w:highlight w:val="green"/>
        </w:rPr>
        <w:t>who develop</w:t>
      </w:r>
      <w:r w:rsidRPr="009B0415">
        <w:rPr>
          <w:sz w:val="16"/>
          <w:highlight w:val="green"/>
        </w:rPr>
        <w:t xml:space="preserve"> </w:t>
      </w:r>
      <w:r w:rsidRPr="009B0415">
        <w:rPr>
          <w:sz w:val="16"/>
        </w:rPr>
        <w:t xml:space="preserve">successful </w:t>
      </w:r>
      <w:r w:rsidRPr="009B0415">
        <w:rPr>
          <w:rStyle w:val="StyleUnderline"/>
          <w:highlight w:val="green"/>
        </w:rPr>
        <w:t>methods</w:t>
      </w:r>
      <w:r w:rsidRPr="009B0415">
        <w:rPr>
          <w:sz w:val="16"/>
          <w:highlight w:val="green"/>
        </w:rPr>
        <w:t xml:space="preserve"> </w:t>
      </w:r>
      <w:r w:rsidRPr="009B0415">
        <w:rPr>
          <w:rStyle w:val="StyleUnderline"/>
          <w:highlight w:val="green"/>
        </w:rPr>
        <w:t>for</w:t>
      </w:r>
      <w:r w:rsidRPr="009B0415">
        <w:rPr>
          <w:sz w:val="16"/>
          <w:highlight w:val="green"/>
        </w:rPr>
        <w:t xml:space="preserve"> </w:t>
      </w:r>
      <w:r w:rsidRPr="009B0415">
        <w:rPr>
          <w:sz w:val="16"/>
        </w:rPr>
        <w:t xml:space="preserve">producing new </w:t>
      </w:r>
      <w:r w:rsidRPr="009B0415">
        <w:rPr>
          <w:rStyle w:val="StyleUnderline"/>
          <w:highlight w:val="green"/>
        </w:rPr>
        <w:t>seed technologies and sustainable biomass</w:t>
      </w:r>
      <w:r w:rsidRPr="009B0415">
        <w:rPr>
          <w:b/>
          <w:bCs/>
          <w:sz w:val="16"/>
        </w:rPr>
        <w:t xml:space="preserve">, </w:t>
      </w:r>
      <w:r w:rsidRPr="009B0415">
        <w:rPr>
          <w:rStyle w:val="StyleUnderline"/>
          <w:highlight w:val="green"/>
        </w:rPr>
        <w:t>reducing greenhouse gases</w:t>
      </w:r>
      <w:r w:rsidRPr="009B0415">
        <w:rPr>
          <w:sz w:val="16"/>
          <w:highlight w:val="green"/>
        </w:rPr>
        <w:t xml:space="preserve"> </w:t>
      </w:r>
      <w:r w:rsidRPr="009B0415">
        <w:rPr>
          <w:sz w:val="16"/>
        </w:rPr>
        <w:t xml:space="preserve">in manufacturing </w:t>
      </w:r>
      <w:r w:rsidRPr="009B0415">
        <w:rPr>
          <w:rStyle w:val="StyleUnderline"/>
          <w:highlight w:val="green"/>
        </w:rPr>
        <w:t>and</w:t>
      </w:r>
      <w:r w:rsidRPr="009B0415">
        <w:rPr>
          <w:sz w:val="16"/>
          <w:highlight w:val="green"/>
        </w:rPr>
        <w:t xml:space="preserve"> </w:t>
      </w:r>
      <w:r w:rsidRPr="009B0415">
        <w:rPr>
          <w:sz w:val="16"/>
        </w:rPr>
        <w:t xml:space="preserve">transportation, </w:t>
      </w:r>
      <w:r w:rsidRPr="009B0415">
        <w:rPr>
          <w:rStyle w:val="StyleUnderline"/>
          <w:highlight w:val="green"/>
        </w:rPr>
        <w:t>capturing</w:t>
      </w:r>
      <w:r w:rsidRPr="009B0415">
        <w:rPr>
          <w:sz w:val="16"/>
          <w:highlight w:val="green"/>
        </w:rPr>
        <w:t xml:space="preserve"> </w:t>
      </w:r>
      <w:r w:rsidRPr="009B0415">
        <w:rPr>
          <w:sz w:val="16"/>
        </w:rPr>
        <w:t xml:space="preserve">and sequestering </w:t>
      </w:r>
      <w:r w:rsidRPr="009B0415">
        <w:rPr>
          <w:rStyle w:val="StyleUnderline"/>
          <w:highlight w:val="green"/>
        </w:rPr>
        <w:t>carbon</w:t>
      </w:r>
      <w:r w:rsidRPr="009B0415">
        <w:rPr>
          <w:sz w:val="16"/>
          <w:highlight w:val="green"/>
        </w:rPr>
        <w:t xml:space="preserve"> </w:t>
      </w:r>
      <w:r w:rsidRPr="009B0415">
        <w:rPr>
          <w:sz w:val="16"/>
        </w:rPr>
        <w:t xml:space="preserve">in soil and products, and more, </w:t>
      </w:r>
      <w:r w:rsidRPr="009B0415">
        <w:rPr>
          <w:rStyle w:val="StyleUnderline"/>
          <w:highlight w:val="green"/>
        </w:rPr>
        <w:t>would be required to turn over their proprietary</w:t>
      </w:r>
      <w:r w:rsidRPr="009B0415">
        <w:rPr>
          <w:b/>
          <w:bCs/>
          <w:sz w:val="16"/>
          <w:highlight w:val="green"/>
        </w:rPr>
        <w:t xml:space="preserve"> </w:t>
      </w:r>
      <w:r w:rsidRPr="009B0415">
        <w:rPr>
          <w:rStyle w:val="StyleUnderline"/>
          <w:highlight w:val="green"/>
        </w:rPr>
        <w:t>know-how</w:t>
      </w:r>
      <w:r w:rsidRPr="009B0415">
        <w:rPr>
          <w:sz w:val="16"/>
          <w:highlight w:val="green"/>
        </w:rPr>
        <w:t xml:space="preserve"> </w:t>
      </w:r>
      <w:r w:rsidRPr="009B0415">
        <w:rPr>
          <w:sz w:val="16"/>
        </w:rPr>
        <w:t xml:space="preserve">to global competitors. While it is unclear how this concept would work in practice and under the constitutions of certain countries, </w:t>
      </w:r>
      <w:r w:rsidRPr="009B0415">
        <w:rPr>
          <w:rStyle w:val="StyleUnderline"/>
          <w:highlight w:val="green"/>
        </w:rPr>
        <w:t>the suggestion alone could be devastating to voluntary international</w:t>
      </w:r>
      <w:r w:rsidRPr="009B0415">
        <w:rPr>
          <w:b/>
          <w:bCs/>
          <w:sz w:val="16"/>
          <w:highlight w:val="green"/>
        </w:rPr>
        <w:t xml:space="preserve"> </w:t>
      </w:r>
      <w:r w:rsidRPr="009B0415">
        <w:rPr>
          <w:rStyle w:val="StyleUnderline"/>
          <w:highlight w:val="green"/>
        </w:rPr>
        <w:t>collaborations</w:t>
      </w:r>
      <w:r w:rsidRPr="009B0415">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9" w:tgtFrame="_blank" w:history="1">
        <w:r w:rsidRPr="009B0415">
          <w:rPr>
            <w:rStyle w:val="Hyperlink"/>
            <w:sz w:val="16"/>
          </w:rPr>
          <w:t xml:space="preserve">raised over $1 billion in investment in the </w:t>
        </w:r>
        <w:r w:rsidRPr="009B0415">
          <w:rPr>
            <w:rStyle w:val="Hyperlink"/>
            <w:sz w:val="16"/>
          </w:rPr>
          <w:lastRenderedPageBreak/>
          <w:t>second quarter of 2019 alone</w:t>
        </w:r>
      </w:hyperlink>
      <w:r w:rsidRPr="009B0415">
        <w:rPr>
          <w:sz w:val="16"/>
        </w:rPr>
        <w:t xml:space="preserve">. </w:t>
      </w:r>
      <w:r w:rsidRPr="009B0415">
        <w:rPr>
          <w:rStyle w:val="StyleUnderline"/>
          <w:highlight w:val="green"/>
        </w:rPr>
        <w:t>If investors cannot be confident that IP will be in place to protect important climate change technologies</w:t>
      </w:r>
      <w:r w:rsidRPr="009B0415">
        <w:rPr>
          <w:sz w:val="16"/>
          <w:highlight w:val="green"/>
        </w:rPr>
        <w:t xml:space="preserve"> </w:t>
      </w:r>
      <w:r w:rsidRPr="009B0415">
        <w:rPr>
          <w:sz w:val="16"/>
        </w:rPr>
        <w:t xml:space="preserve">after their long road from bench to market, </w:t>
      </w:r>
      <w:r w:rsidRPr="009B0415">
        <w:rPr>
          <w:rStyle w:val="StyleUnderline"/>
          <w:highlight w:val="green"/>
        </w:rPr>
        <w:t>it is unlikely they will</w:t>
      </w:r>
      <w:r w:rsidRPr="009B0415">
        <w:rPr>
          <w:sz w:val="16"/>
          <w:highlight w:val="green"/>
        </w:rPr>
        <w:t xml:space="preserve"> </w:t>
      </w:r>
      <w:r w:rsidRPr="009B0415">
        <w:rPr>
          <w:sz w:val="16"/>
        </w:rPr>
        <w:t xml:space="preserve">continue to </w:t>
      </w:r>
      <w:r w:rsidRPr="009B0415">
        <w:rPr>
          <w:rStyle w:val="StyleUnderline"/>
          <w:highlight w:val="green"/>
        </w:rPr>
        <w:t>invest</w:t>
      </w:r>
      <w:r w:rsidRPr="009B0415">
        <w:rPr>
          <w:b/>
          <w:bCs/>
          <w:sz w:val="16"/>
          <w:highlight w:val="green"/>
        </w:rPr>
        <w:t xml:space="preserve"> </w:t>
      </w:r>
      <w:r w:rsidRPr="009B0415">
        <w:rPr>
          <w:rStyle w:val="StyleUnderline"/>
          <w:highlight w:val="green"/>
        </w:rPr>
        <w:t>at</w:t>
      </w:r>
      <w:r w:rsidRPr="009B0415">
        <w:rPr>
          <w:sz w:val="16"/>
          <w:highlight w:val="green"/>
        </w:rPr>
        <w:t xml:space="preserve"> </w:t>
      </w:r>
      <w:r w:rsidRPr="009B0415">
        <w:rPr>
          <w:sz w:val="16"/>
        </w:rPr>
        <w:t xml:space="preserve">the current and </w:t>
      </w:r>
      <w:r w:rsidRPr="009B0415">
        <w:rPr>
          <w:rStyle w:val="StyleUnderline"/>
          <w:highlight w:val="green"/>
        </w:rPr>
        <w:t>required levels</w:t>
      </w:r>
      <w:r w:rsidRPr="009B0415">
        <w:rPr>
          <w:b/>
          <w:bCs/>
          <w:sz w:val="16"/>
        </w:rPr>
        <w:t>.</w:t>
      </w:r>
      <w:r w:rsidRPr="009B0415">
        <w:rPr>
          <w:sz w:val="16"/>
        </w:rPr>
        <w:t xml:space="preserve"> </w:t>
      </w:r>
    </w:p>
    <w:p w14:paraId="1BC82371" w14:textId="77777777" w:rsidR="00D247BC" w:rsidRPr="009B0415" w:rsidRDefault="00D247BC" w:rsidP="00D247BC">
      <w:pPr>
        <w:pStyle w:val="Heading4"/>
        <w:rPr>
          <w:rFonts w:cs="Times New Roman"/>
        </w:rPr>
      </w:pPr>
      <w:r w:rsidRPr="009B0415">
        <w:rPr>
          <w:rFonts w:cs="Times New Roman"/>
        </w:rPr>
        <w:t xml:space="preserve">Climate Patents are </w:t>
      </w:r>
      <w:r w:rsidRPr="009B0415">
        <w:rPr>
          <w:rFonts w:cs="Times New Roman"/>
          <w:u w:val="single"/>
        </w:rPr>
        <w:t>critical</w:t>
      </w:r>
      <w:r w:rsidRPr="009B0415">
        <w:rPr>
          <w:rFonts w:cs="Times New Roman"/>
        </w:rPr>
        <w:t xml:space="preserve"> to solving Warming – only way to stimulate Renewable Energy Technology Investment.</w:t>
      </w:r>
    </w:p>
    <w:p w14:paraId="680470D4" w14:textId="77777777" w:rsidR="00D247BC" w:rsidRPr="009B0415" w:rsidRDefault="00D247BC" w:rsidP="00D247BC">
      <w:r w:rsidRPr="009B0415">
        <w:rPr>
          <w:rStyle w:val="Style13ptBold"/>
        </w:rPr>
        <w:t>Aberdeen 20</w:t>
      </w:r>
      <w:r w:rsidRPr="009B0415">
        <w:t xml:space="preserve"> Arielle Aberdeen October 2020 "Patents to climate rescue: how intellectual property rights are fundamental to the development of renewable energy" </w:t>
      </w:r>
      <w:hyperlink r:id="rId10" w:history="1">
        <w:r w:rsidRPr="009B0415">
          <w:rPr>
            <w:rStyle w:val="Hyperlink"/>
          </w:rPr>
          <w:t>https://www.4ipcouncil.com/application/files/4516/0399/1622/Intellectual_Property_and_Renewable_Energy.pdf</w:t>
        </w:r>
      </w:hyperlink>
      <w:r w:rsidRPr="009B0415">
        <w:t xml:space="preserve"> (Caribbean Attorney-at-Law with extensive experience in legal research and writing.)//Elmer </w:t>
      </w:r>
    </w:p>
    <w:p w14:paraId="0D69597F" w14:textId="77777777" w:rsidR="00D247BC" w:rsidRPr="009B0415" w:rsidRDefault="00D247BC" w:rsidP="00D247BC">
      <w:pPr>
        <w:rPr>
          <w:sz w:val="16"/>
        </w:rPr>
      </w:pPr>
      <w:r w:rsidRPr="009B0415">
        <w:rPr>
          <w:b/>
          <w:sz w:val="26"/>
          <w:highlight w:val="green"/>
          <w:u w:val="single"/>
        </w:rPr>
        <w:t>Climate change is</w:t>
      </w:r>
      <w:r w:rsidRPr="009B0415">
        <w:rPr>
          <w:sz w:val="16"/>
          <w:highlight w:val="green"/>
        </w:rPr>
        <w:t xml:space="preserve"> </w:t>
      </w:r>
      <w:r w:rsidRPr="009B0415">
        <w:rPr>
          <w:sz w:val="16"/>
        </w:rPr>
        <w:t xml:space="preserve">the </w:t>
      </w:r>
      <w:r w:rsidRPr="009B0415">
        <w:rPr>
          <w:b/>
          <w:sz w:val="26"/>
          <w:highlight w:val="green"/>
          <w:u w:val="single"/>
        </w:rPr>
        <w:t>most pressing</w:t>
      </w:r>
      <w:r w:rsidRPr="009B0415">
        <w:rPr>
          <w:sz w:val="16"/>
          <w:highlight w:val="green"/>
        </w:rPr>
        <w:t xml:space="preserve"> </w:t>
      </w:r>
      <w:r w:rsidRPr="009B0415">
        <w:rPr>
          <w:sz w:val="16"/>
        </w:rPr>
        <w:t xml:space="preserve">global </w:t>
      </w:r>
      <w:r w:rsidRPr="009B0415">
        <w:rPr>
          <w:b/>
          <w:sz w:val="26"/>
          <w:highlight w:val="green"/>
          <w:u w:val="single"/>
        </w:rPr>
        <w:t>challenge</w:t>
      </w:r>
      <w:r w:rsidRPr="009B0415">
        <w:rPr>
          <w:sz w:val="16"/>
          <w:highlight w:val="green"/>
        </w:rPr>
        <w:t xml:space="preserve"> </w:t>
      </w:r>
      <w:r w:rsidRPr="009B0415">
        <w:rPr>
          <w:sz w:val="16"/>
        </w:rPr>
        <w:t xml:space="preserve">and with the international commitment to reduce greenhouse gas emissions under the Paris Agreement,1 </w:t>
      </w:r>
      <w:r w:rsidRPr="009B0415">
        <w:rPr>
          <w:u w:val="single"/>
        </w:rPr>
        <w:t xml:space="preserve">there </w:t>
      </w:r>
      <w:r w:rsidRPr="009B0415">
        <w:rPr>
          <w:b/>
          <w:sz w:val="26"/>
          <w:highlight w:val="green"/>
          <w:u w:val="single"/>
          <w:bdr w:val="single" w:sz="12" w:space="0" w:color="auto"/>
        </w:rPr>
        <w:t>needs to be a global energy revolution</w:t>
      </w:r>
      <w:r w:rsidRPr="009B0415">
        <w:rPr>
          <w:highlight w:val="green"/>
          <w:u w:val="single"/>
        </w:rPr>
        <w:t xml:space="preserve"> </w:t>
      </w:r>
      <w:r w:rsidRPr="009B0415">
        <w:rPr>
          <w:u w:val="single"/>
        </w:rPr>
        <w:t xml:space="preserve">and transition.2 </w:t>
      </w:r>
      <w:r w:rsidRPr="009B0415">
        <w:rPr>
          <w:sz w:val="16"/>
        </w:rPr>
        <w:t xml:space="preserve">This is where </w:t>
      </w:r>
      <w:r w:rsidRPr="009B0415">
        <w:rPr>
          <w:b/>
          <w:sz w:val="26"/>
          <w:highlight w:val="green"/>
          <w:u w:val="single"/>
        </w:rPr>
        <w:t xml:space="preserve">innovative technology can help </w:t>
      </w:r>
      <w:r w:rsidRPr="009B0415">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9B0415">
        <w:rPr>
          <w:sz w:val="16"/>
        </w:rPr>
        <w:t xml:space="preserve">. </w:t>
      </w:r>
      <w:r w:rsidRPr="009B0415">
        <w:rPr>
          <w:b/>
          <w:sz w:val="26"/>
          <w:highlight w:val="green"/>
          <w:u w:val="single"/>
        </w:rPr>
        <w:t>Patents</w:t>
      </w:r>
      <w:r w:rsidRPr="009B0415">
        <w:rPr>
          <w:highlight w:val="green"/>
          <w:u w:val="single"/>
        </w:rPr>
        <w:t xml:space="preserve"> </w:t>
      </w:r>
      <w:r w:rsidRPr="009B0415">
        <w:rPr>
          <w:u w:val="single"/>
        </w:rPr>
        <w:t xml:space="preserve">have </w:t>
      </w:r>
      <w:r w:rsidRPr="009B0415">
        <w:rPr>
          <w:b/>
          <w:sz w:val="26"/>
          <w:highlight w:val="green"/>
          <w:u w:val="single"/>
        </w:rPr>
        <w:t>facilitated</w:t>
      </w:r>
      <w:r w:rsidRPr="009B0415">
        <w:rPr>
          <w:highlight w:val="green"/>
          <w:u w:val="single"/>
        </w:rPr>
        <w:t xml:space="preserve"> </w:t>
      </w:r>
      <w:r w:rsidRPr="009B0415">
        <w:rPr>
          <w:u w:val="single"/>
        </w:rPr>
        <w:t xml:space="preserve">the </w:t>
      </w:r>
      <w:r w:rsidRPr="009B0415">
        <w:rPr>
          <w:b/>
          <w:sz w:val="26"/>
          <w:highlight w:val="green"/>
          <w:u w:val="single"/>
        </w:rPr>
        <w:t>development of such innovative technologies</w:t>
      </w:r>
      <w:r w:rsidRPr="009B0415">
        <w:rPr>
          <w:highlight w:val="green"/>
          <w:u w:val="single"/>
        </w:rPr>
        <w:t xml:space="preserve"> </w:t>
      </w:r>
      <w:r w:rsidRPr="009B0415">
        <w:rPr>
          <w:u w:val="single"/>
        </w:rPr>
        <w:t xml:space="preserve">thus far </w:t>
      </w:r>
      <w:r w:rsidRPr="009B0415">
        <w:rPr>
          <w:b/>
          <w:sz w:val="26"/>
          <w:highlight w:val="green"/>
          <w:u w:val="single"/>
        </w:rPr>
        <w:t>and</w:t>
      </w:r>
      <w:r w:rsidRPr="009B0415">
        <w:rPr>
          <w:highlight w:val="green"/>
          <w:u w:val="single"/>
        </w:rPr>
        <w:t xml:space="preserve"> </w:t>
      </w:r>
      <w:r w:rsidRPr="009B0415">
        <w:rPr>
          <w:u w:val="single"/>
        </w:rPr>
        <w:t xml:space="preserve">will </w:t>
      </w:r>
      <w:r w:rsidRPr="009B0415">
        <w:rPr>
          <w:b/>
          <w:sz w:val="26"/>
          <w:highlight w:val="green"/>
          <w:u w:val="single"/>
          <w:bdr w:val="single" w:sz="12" w:space="0" w:color="auto"/>
        </w:rPr>
        <w:t>continue to be the catalyst for this transition</w:t>
      </w:r>
      <w:r w:rsidRPr="009B0415">
        <w:rPr>
          <w:u w:val="single"/>
        </w:rPr>
        <w:t>. Patents are among a group of intellectual property rights (‘IPRs’)</w:t>
      </w:r>
      <w:r w:rsidRPr="009B0415">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9B0415">
        <w:rPr>
          <w:u w:val="single"/>
        </w:rPr>
        <w:t xml:space="preserve">Empirical evidence has shown that a </w:t>
      </w:r>
      <w:r w:rsidRPr="009B0415">
        <w:rPr>
          <w:b/>
          <w:sz w:val="26"/>
          <w:highlight w:val="green"/>
          <w:u w:val="single"/>
        </w:rPr>
        <w:t>strong IPRs</w:t>
      </w:r>
      <w:r w:rsidRPr="009B0415">
        <w:rPr>
          <w:highlight w:val="green"/>
          <w:u w:val="single"/>
        </w:rPr>
        <w:t xml:space="preserve"> </w:t>
      </w:r>
      <w:r w:rsidRPr="009B0415">
        <w:rPr>
          <w:u w:val="single"/>
        </w:rPr>
        <w:t xml:space="preserve">system </w:t>
      </w:r>
      <w:r w:rsidRPr="009B0415">
        <w:rPr>
          <w:b/>
          <w:sz w:val="26"/>
          <w:highlight w:val="green"/>
          <w:u w:val="single"/>
        </w:rPr>
        <w:t>influences</w:t>
      </w:r>
      <w:r w:rsidRPr="009B0415">
        <w:rPr>
          <w:highlight w:val="green"/>
          <w:u w:val="single"/>
        </w:rPr>
        <w:t xml:space="preserve"> </w:t>
      </w:r>
      <w:r w:rsidRPr="009B0415">
        <w:rPr>
          <w:u w:val="single"/>
        </w:rPr>
        <w:t xml:space="preserve">both the </w:t>
      </w:r>
      <w:r w:rsidRPr="009B0415">
        <w:rPr>
          <w:b/>
          <w:sz w:val="26"/>
          <w:highlight w:val="green"/>
          <w:u w:val="single"/>
        </w:rPr>
        <w:t>development and diffusion of technology</w:t>
      </w:r>
      <w:r w:rsidRPr="009B0415">
        <w:rPr>
          <w:u w:val="single"/>
        </w:rPr>
        <w:t xml:space="preserve">. Alternatively, </w:t>
      </w:r>
      <w:r w:rsidRPr="009B0415">
        <w:rPr>
          <w:b/>
          <w:sz w:val="26"/>
          <w:highlight w:val="green"/>
          <w:u w:val="single"/>
        </w:rPr>
        <w:t>weak IPRs</w:t>
      </w:r>
      <w:r w:rsidRPr="009B0415">
        <w:rPr>
          <w:highlight w:val="green"/>
          <w:u w:val="single"/>
        </w:rPr>
        <w:t xml:space="preserve"> </w:t>
      </w:r>
      <w:r w:rsidRPr="009B0415">
        <w:rPr>
          <w:u w:val="single"/>
        </w:rPr>
        <w:t xml:space="preserve">protection has been shown to </w:t>
      </w:r>
      <w:r w:rsidRPr="009B0415">
        <w:rPr>
          <w:b/>
          <w:sz w:val="26"/>
          <w:highlight w:val="green"/>
          <w:u w:val="single"/>
        </w:rPr>
        <w:t>reduce</w:t>
      </w:r>
      <w:r w:rsidRPr="009B0415">
        <w:rPr>
          <w:highlight w:val="green"/>
          <w:u w:val="single"/>
        </w:rPr>
        <w:t xml:space="preserve"> </w:t>
      </w:r>
      <w:r w:rsidRPr="009B0415">
        <w:rPr>
          <w:b/>
          <w:sz w:val="26"/>
          <w:highlight w:val="green"/>
          <w:u w:val="single"/>
        </w:rPr>
        <w:t>innovation</w:t>
      </w:r>
      <w:r w:rsidRPr="009B0415">
        <w:rPr>
          <w:u w:val="single"/>
        </w:rPr>
        <w:t xml:space="preserve">, </w:t>
      </w:r>
      <w:r w:rsidRPr="009B0415">
        <w:rPr>
          <w:b/>
          <w:sz w:val="26"/>
          <w:highlight w:val="green"/>
          <w:u w:val="single"/>
        </w:rPr>
        <w:t>reduce investment</w:t>
      </w:r>
      <w:r w:rsidRPr="009B0415">
        <w:rPr>
          <w:highlight w:val="green"/>
          <w:u w:val="single"/>
        </w:rPr>
        <w:t xml:space="preserve"> </w:t>
      </w:r>
      <w:r w:rsidRPr="009B0415">
        <w:rPr>
          <w:u w:val="single"/>
        </w:rPr>
        <w:t>and prevent firms from entering certain markets</w:t>
      </w:r>
      <w:r w:rsidRPr="009B0415">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9B0415">
        <w:rPr>
          <w:u w:val="single"/>
        </w:rPr>
        <w:t>Patents like all IPRs are key instruments in the global innovation ecosystem</w:t>
      </w:r>
      <w:r w:rsidRPr="009B0415">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9B0415">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9B0415">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9B0415">
        <w:rPr>
          <w:u w:val="single"/>
        </w:rPr>
        <w:t xml:space="preserve">For energy production, RETs have been developed to generate energy </w:t>
      </w:r>
      <w:r w:rsidRPr="009B0415">
        <w:rPr>
          <w:u w:val="single"/>
        </w:rPr>
        <w:lastRenderedPageBreak/>
        <w:t>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9B0415">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9B0415">
        <w:rPr>
          <w:u w:val="single"/>
        </w:rPr>
        <w:t xml:space="preserve">Reports from the World Intellectual Property Office (WIPO), have shown that there has been a </w:t>
      </w:r>
      <w:r w:rsidRPr="009B0415">
        <w:rPr>
          <w:b/>
          <w:sz w:val="26"/>
          <w:highlight w:val="green"/>
          <w:u w:val="single"/>
          <w:bdr w:val="single" w:sz="12" w:space="0" w:color="auto"/>
        </w:rPr>
        <w:t>steady increase in patent filing rates in RETs since the mid-1990s</w:t>
      </w:r>
      <w:r w:rsidRPr="009B0415">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9B0415">
        <w:rPr>
          <w:u w:val="single"/>
        </w:rPr>
        <w:t xml:space="preserve">China is heavily </w:t>
      </w:r>
      <w:r w:rsidRPr="009B0415">
        <w:rPr>
          <w:b/>
          <w:sz w:val="26"/>
          <w:highlight w:val="green"/>
          <w:u w:val="single"/>
        </w:rPr>
        <w:t>investing in solar energy</w:t>
      </w:r>
      <w:r w:rsidRPr="009B0415">
        <w:rPr>
          <w:highlight w:val="green"/>
          <w:u w:val="single"/>
        </w:rPr>
        <w:t xml:space="preserve"> </w:t>
      </w:r>
      <w:r w:rsidRPr="009B0415">
        <w:rPr>
          <w:b/>
          <w:sz w:val="26"/>
          <w:highlight w:val="green"/>
          <w:u w:val="single"/>
        </w:rPr>
        <w:t>technology</w:t>
      </w:r>
      <w:r w:rsidRPr="009B0415">
        <w:rPr>
          <w:highlight w:val="green"/>
          <w:u w:val="single"/>
        </w:rPr>
        <w:t xml:space="preserve"> </w:t>
      </w:r>
      <w:r w:rsidRPr="009B0415">
        <w:rPr>
          <w:u w:val="single"/>
        </w:rPr>
        <w:t xml:space="preserve">and has filed numerous patents in this area and the underlying technologies.28 The successful flow of investment in this sector can only </w:t>
      </w:r>
      <w:r w:rsidRPr="009B0415">
        <w:rPr>
          <w:b/>
          <w:sz w:val="26"/>
          <w:highlight w:val="green"/>
          <w:u w:val="single"/>
        </w:rPr>
        <w:t>occur in</w:t>
      </w:r>
      <w:r w:rsidRPr="009B0415">
        <w:rPr>
          <w:highlight w:val="green"/>
          <w:u w:val="single"/>
        </w:rPr>
        <w:t xml:space="preserve"> </w:t>
      </w:r>
      <w:r w:rsidRPr="009B0415">
        <w:rPr>
          <w:u w:val="single"/>
        </w:rPr>
        <w:t xml:space="preserve">the </w:t>
      </w:r>
      <w:r w:rsidRPr="009B0415">
        <w:rPr>
          <w:b/>
          <w:sz w:val="26"/>
          <w:highlight w:val="green"/>
          <w:u w:val="single"/>
        </w:rPr>
        <w:t>presence of a strong IPRs system</w:t>
      </w:r>
      <w:r w:rsidRPr="009B0415">
        <w:rPr>
          <w:highlight w:val="green"/>
          <w:u w:val="single"/>
        </w:rPr>
        <w:t xml:space="preserve"> </w:t>
      </w:r>
      <w:r w:rsidRPr="009B0415">
        <w:rPr>
          <w:u w:val="single"/>
        </w:rPr>
        <w:t>and protection</w:t>
      </w:r>
      <w:r w:rsidRPr="009B0415">
        <w:rPr>
          <w:sz w:val="16"/>
        </w:rPr>
        <w:t xml:space="preserve">. Government policies and initiatives to improve the </w:t>
      </w:r>
      <w:r w:rsidRPr="009B0415">
        <w:rPr>
          <w:b/>
          <w:sz w:val="26"/>
          <w:highlight w:val="green"/>
          <w:u w:val="single"/>
        </w:rPr>
        <w:t>patent system</w:t>
      </w:r>
      <w:r w:rsidRPr="009B0415">
        <w:rPr>
          <w:sz w:val="16"/>
          <w:highlight w:val="green"/>
        </w:rPr>
        <w:t xml:space="preserve"> </w:t>
      </w:r>
      <w:r w:rsidRPr="009B0415">
        <w:rPr>
          <w:sz w:val="16"/>
        </w:rPr>
        <w:t xml:space="preserve">can be used to promote the development of RETs and drive private capital and investment into this area.29 </w:t>
      </w:r>
      <w:r w:rsidRPr="009B0415">
        <w:rPr>
          <w:u w:val="single"/>
        </w:rPr>
        <w:t xml:space="preserve">This direct </w:t>
      </w:r>
      <w:r w:rsidRPr="009B0415">
        <w:rPr>
          <w:b/>
          <w:sz w:val="26"/>
          <w:highlight w:val="green"/>
          <w:u w:val="single"/>
        </w:rPr>
        <w:t>effect on RETs</w:t>
      </w:r>
      <w:r w:rsidRPr="009B0415">
        <w:rPr>
          <w:highlight w:val="green"/>
          <w:u w:val="single"/>
        </w:rPr>
        <w:t xml:space="preserve"> </w:t>
      </w:r>
      <w:r w:rsidRPr="009B0415">
        <w:rPr>
          <w:u w:val="single"/>
        </w:rPr>
        <w:t xml:space="preserve">through policies was </w:t>
      </w:r>
      <w:r w:rsidRPr="009B0415">
        <w:rPr>
          <w:b/>
          <w:sz w:val="26"/>
          <w:highlight w:val="green"/>
          <w:u w:val="single"/>
        </w:rPr>
        <w:t>shown in</w:t>
      </w:r>
      <w:r w:rsidRPr="009B0415">
        <w:rPr>
          <w:highlight w:val="green"/>
          <w:u w:val="single"/>
        </w:rPr>
        <w:t xml:space="preserve"> </w:t>
      </w:r>
      <w:r w:rsidRPr="009B0415">
        <w:rPr>
          <w:u w:val="single"/>
        </w:rPr>
        <w:t>the United States with the ‘</w:t>
      </w:r>
      <w:r w:rsidRPr="009B0415">
        <w:rPr>
          <w:b/>
          <w:sz w:val="26"/>
          <w:highlight w:val="green"/>
          <w:u w:val="single"/>
        </w:rPr>
        <w:t>Green Tech Pilot Program’</w:t>
      </w:r>
      <w:r w:rsidRPr="009B0415">
        <w:rPr>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9B0415">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1D9B26DE" w14:textId="77777777" w:rsidR="00D247BC" w:rsidRPr="009B0415" w:rsidRDefault="00D247BC" w:rsidP="00D247BC">
      <w:pPr>
        <w:pStyle w:val="Heading4"/>
        <w:rPr>
          <w:rFonts w:cs="Times New Roman"/>
        </w:rPr>
      </w:pPr>
      <w:r w:rsidRPr="009B0415">
        <w:rPr>
          <w:rFonts w:cs="Times New Roman"/>
        </w:rPr>
        <w:lastRenderedPageBreak/>
        <w:t>Warming causes Extinction</w:t>
      </w:r>
    </w:p>
    <w:p w14:paraId="642EE24C" w14:textId="77777777" w:rsidR="00D247BC" w:rsidRPr="009B0415" w:rsidRDefault="00D247BC" w:rsidP="00D247BC">
      <w:r w:rsidRPr="009B0415">
        <w:rPr>
          <w:rStyle w:val="Style13ptBold"/>
        </w:rPr>
        <w:t>Kareiva 18</w:t>
      </w:r>
      <w:r w:rsidRPr="009B0415">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75AC5AAB" w14:textId="77777777" w:rsidR="00D247BC" w:rsidRPr="009B0415" w:rsidRDefault="00D247BC" w:rsidP="00D247BC">
      <w:pPr>
        <w:rPr>
          <w:u w:val="single"/>
        </w:rPr>
      </w:pPr>
      <w:r w:rsidRPr="009B0415">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9B0415">
        <w:rPr>
          <w:u w:val="single"/>
        </w:rPr>
        <w:t>However, the three remaining boundaries (</w:t>
      </w:r>
      <w:r w:rsidRPr="009B0415">
        <w:rPr>
          <w:b/>
          <w:sz w:val="26"/>
          <w:highlight w:val="green"/>
          <w:u w:val="single"/>
        </w:rPr>
        <w:t>climate</w:t>
      </w:r>
      <w:r w:rsidRPr="009B0415">
        <w:rPr>
          <w:b/>
          <w:sz w:val="26"/>
          <w:u w:val="single"/>
        </w:rPr>
        <w:t xml:space="preserve"> </w:t>
      </w:r>
      <w:r w:rsidRPr="009B0415">
        <w:rPr>
          <w:b/>
          <w:sz w:val="26"/>
          <w:highlight w:val="green"/>
          <w:u w:val="single"/>
        </w:rPr>
        <w:t>change</w:t>
      </w:r>
      <w:r w:rsidRPr="009B0415">
        <w:rPr>
          <w:u w:val="single"/>
        </w:rPr>
        <w:t xml:space="preserve">, global </w:t>
      </w:r>
      <w:r w:rsidRPr="009B0415">
        <w:rPr>
          <w:b/>
          <w:sz w:val="26"/>
          <w:highlight w:val="green"/>
          <w:u w:val="single"/>
        </w:rPr>
        <w:t>freshwater</w:t>
      </w:r>
      <w:r w:rsidRPr="009B0415">
        <w:rPr>
          <w:highlight w:val="green"/>
          <w:u w:val="single"/>
        </w:rPr>
        <w:t xml:space="preserve"> </w:t>
      </w:r>
      <w:r w:rsidRPr="009B0415">
        <w:rPr>
          <w:u w:val="single"/>
        </w:rPr>
        <w:t xml:space="preserve">cycle, </w:t>
      </w:r>
      <w:r w:rsidRPr="009B0415">
        <w:rPr>
          <w:b/>
          <w:sz w:val="26"/>
          <w:highlight w:val="green"/>
          <w:u w:val="single"/>
        </w:rPr>
        <w:t>and</w:t>
      </w:r>
      <w:r w:rsidRPr="009B0415">
        <w:rPr>
          <w:u w:val="single"/>
        </w:rPr>
        <w:t xml:space="preserve"> ocean </w:t>
      </w:r>
      <w:r w:rsidRPr="009B0415">
        <w:rPr>
          <w:b/>
          <w:sz w:val="26"/>
          <w:highlight w:val="green"/>
          <w:u w:val="single"/>
        </w:rPr>
        <w:t>acidification</w:t>
      </w:r>
      <w:r w:rsidRPr="009B0415">
        <w:rPr>
          <w:u w:val="single"/>
        </w:rPr>
        <w:t xml:space="preserve">) do </w:t>
      </w:r>
      <w:r w:rsidRPr="009B0415">
        <w:rPr>
          <w:b/>
          <w:sz w:val="26"/>
          <w:highlight w:val="green"/>
          <w:u w:val="single"/>
          <w:bdr w:val="single" w:sz="4" w:space="0" w:color="auto"/>
        </w:rPr>
        <w:t>pose existential risks</w:t>
      </w:r>
      <w:r w:rsidRPr="009B0415">
        <w:rPr>
          <w:u w:val="single"/>
        </w:rPr>
        <w:t xml:space="preserve">. </w:t>
      </w:r>
      <w:r w:rsidRPr="009B0415">
        <w:rPr>
          <w:highlight w:val="green"/>
          <w:u w:val="single"/>
        </w:rPr>
        <w:t>This is</w:t>
      </w:r>
      <w:r w:rsidRPr="009B0415">
        <w:rPr>
          <w:u w:val="single"/>
        </w:rPr>
        <w:t xml:space="preserve"> </w:t>
      </w:r>
      <w:r w:rsidRPr="009B0415">
        <w:rPr>
          <w:b/>
          <w:sz w:val="26"/>
          <w:highlight w:val="green"/>
          <w:u w:val="single"/>
        </w:rPr>
        <w:t>because of</w:t>
      </w:r>
      <w:r w:rsidRPr="009B0415">
        <w:rPr>
          <w:u w:val="single"/>
        </w:rPr>
        <w:t xml:space="preserve"> intrinsic </w:t>
      </w:r>
      <w:r w:rsidRPr="009B0415">
        <w:rPr>
          <w:b/>
          <w:sz w:val="26"/>
          <w:highlight w:val="green"/>
          <w:u w:val="single"/>
        </w:rPr>
        <w:t>positive feedback loops</w:t>
      </w:r>
      <w:r w:rsidRPr="009B0415">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9B0415">
        <w:rPr>
          <w:b/>
          <w:sz w:val="26"/>
          <w:highlight w:val="green"/>
          <w:u w:val="single"/>
        </w:rPr>
        <w:t>directly connected to</w:t>
      </w:r>
      <w:r w:rsidRPr="009B0415">
        <w:rPr>
          <w:b/>
          <w:sz w:val="26"/>
          <w:u w:val="single"/>
        </w:rPr>
        <w:t xml:space="preserve"> </w:t>
      </w:r>
      <w:r w:rsidRPr="009B0415">
        <w:rPr>
          <w:u w:val="single"/>
        </w:rPr>
        <w:t xml:space="preserve">the provision of </w:t>
      </w:r>
      <w:r w:rsidRPr="009B0415">
        <w:rPr>
          <w:b/>
          <w:sz w:val="26"/>
          <w:highlight w:val="green"/>
          <w:u w:val="single"/>
        </w:rPr>
        <w:t>food and water</w:t>
      </w:r>
      <w:r w:rsidRPr="009B0415">
        <w:rPr>
          <w:u w:val="single"/>
        </w:rPr>
        <w:t xml:space="preserve">, and </w:t>
      </w:r>
      <w:r w:rsidRPr="009B0415">
        <w:rPr>
          <w:b/>
          <w:sz w:val="26"/>
          <w:highlight w:val="green"/>
          <w:u w:val="single"/>
        </w:rPr>
        <w:t>shortages</w:t>
      </w:r>
      <w:r w:rsidRPr="009B0415">
        <w:rPr>
          <w:u w:val="single"/>
        </w:rPr>
        <w:t xml:space="preserve"> of food and water can </w:t>
      </w:r>
      <w:r w:rsidRPr="009B0415">
        <w:rPr>
          <w:b/>
          <w:sz w:val="26"/>
          <w:highlight w:val="green"/>
          <w:u w:val="single"/>
        </w:rPr>
        <w:t>create conflict</w:t>
      </w:r>
      <w:r w:rsidRPr="009B0415">
        <w:rPr>
          <w:u w:val="single"/>
        </w:rPr>
        <w:t xml:space="preserve"> and social unrest. </w:t>
      </w:r>
      <w:r w:rsidRPr="009B0415">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9B0415">
        <w:rPr>
          <w:u w:val="single"/>
        </w:rPr>
        <w:t>Climate change intersects with freshwater resources because it is expected to exacerbate drought and water scarcity, as well as flooding</w:t>
      </w:r>
      <w:r w:rsidRPr="009B0415">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9B0415">
        <w:rPr>
          <w:b/>
          <w:sz w:val="26"/>
          <w:highlight w:val="green"/>
          <w:u w:val="single"/>
        </w:rPr>
        <w:t>Ample clean water</w:t>
      </w:r>
      <w:r w:rsidRPr="009B0415">
        <w:rPr>
          <w:u w:val="single"/>
        </w:rPr>
        <w:t xml:space="preserve"> is not a luxury—it </w:t>
      </w:r>
      <w:r w:rsidRPr="009B0415">
        <w:rPr>
          <w:b/>
          <w:sz w:val="26"/>
          <w:highlight w:val="green"/>
          <w:u w:val="single"/>
        </w:rPr>
        <w:t>is essential for human survival</w:t>
      </w:r>
      <w:r w:rsidRPr="009B0415">
        <w:rPr>
          <w:u w:val="single"/>
        </w:rPr>
        <w:t>. Consequently, cities, regions and nations that lack clean freshwater are vulnerable to social disruption and disease</w:t>
      </w:r>
      <w:r w:rsidRPr="009B0415">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9B0415">
        <w:rPr>
          <w:u w:val="single"/>
        </w:rPr>
        <w:t xml:space="preserve">The combination of positive feedback loops and societal inertia is fertile ground for global environmental catastrophes </w:t>
      </w:r>
      <w:r w:rsidRPr="009B0415">
        <w:rPr>
          <w:b/>
          <w:sz w:val="26"/>
          <w:highlight w:val="green"/>
          <w:u w:val="single"/>
        </w:rPr>
        <w:t>Humans</w:t>
      </w:r>
      <w:r w:rsidRPr="009B0415">
        <w:rPr>
          <w:u w:val="single"/>
        </w:rPr>
        <w:t xml:space="preserve"> are remarkably ingenious, and </w:t>
      </w:r>
      <w:r w:rsidRPr="009B0415">
        <w:rPr>
          <w:b/>
          <w:sz w:val="26"/>
          <w:highlight w:val="green"/>
          <w:u w:val="single"/>
        </w:rPr>
        <w:t>have adapted</w:t>
      </w:r>
      <w:r w:rsidRPr="009B0415">
        <w:rPr>
          <w:u w:val="single"/>
        </w:rPr>
        <w:t xml:space="preserve"> to crises </w:t>
      </w:r>
      <w:r w:rsidRPr="009B0415">
        <w:rPr>
          <w:b/>
          <w:sz w:val="26"/>
          <w:highlight w:val="green"/>
          <w:u w:val="single"/>
        </w:rPr>
        <w:t>throughout</w:t>
      </w:r>
      <w:r w:rsidRPr="009B0415">
        <w:rPr>
          <w:highlight w:val="green"/>
          <w:u w:val="single"/>
        </w:rPr>
        <w:t xml:space="preserve"> </w:t>
      </w:r>
      <w:r w:rsidRPr="009B0415">
        <w:rPr>
          <w:u w:val="single"/>
        </w:rPr>
        <w:t xml:space="preserve">their </w:t>
      </w:r>
      <w:r w:rsidRPr="009B0415">
        <w:rPr>
          <w:b/>
          <w:sz w:val="26"/>
          <w:highlight w:val="green"/>
          <w:u w:val="single"/>
        </w:rPr>
        <w:t>history</w:t>
      </w:r>
      <w:r w:rsidRPr="009B0415">
        <w:rPr>
          <w:u w:val="single"/>
        </w:rPr>
        <w:t xml:space="preserve">. Our doom has been repeatedly predicted, only to be averted by innovation (Ridley, 2011). </w:t>
      </w:r>
      <w:r w:rsidRPr="009B0415">
        <w:rPr>
          <w:b/>
          <w:sz w:val="26"/>
          <w:highlight w:val="green"/>
          <w:u w:val="single"/>
        </w:rPr>
        <w:t>However</w:t>
      </w:r>
      <w:r w:rsidRPr="009B0415">
        <w:rPr>
          <w:u w:val="single"/>
        </w:rPr>
        <w:t xml:space="preserve">, the many </w:t>
      </w:r>
      <w:r w:rsidRPr="009B0415">
        <w:rPr>
          <w:b/>
          <w:sz w:val="26"/>
          <w:highlight w:val="green"/>
          <w:u w:val="single"/>
        </w:rPr>
        <w:t>stories</w:t>
      </w:r>
      <w:r w:rsidRPr="009B0415">
        <w:rPr>
          <w:highlight w:val="green"/>
          <w:u w:val="single"/>
        </w:rPr>
        <w:t xml:space="preserve"> </w:t>
      </w:r>
      <w:r w:rsidRPr="009B0415">
        <w:rPr>
          <w:b/>
          <w:sz w:val="26"/>
          <w:highlight w:val="green"/>
          <w:u w:val="single"/>
        </w:rPr>
        <w:t>of</w:t>
      </w:r>
      <w:r w:rsidRPr="009B0415">
        <w:rPr>
          <w:u w:val="single"/>
        </w:rPr>
        <w:t xml:space="preserve"> human ingenuity </w:t>
      </w:r>
      <w:r w:rsidRPr="009B0415">
        <w:rPr>
          <w:b/>
          <w:sz w:val="26"/>
          <w:highlight w:val="green"/>
          <w:u w:val="single"/>
        </w:rPr>
        <w:t>successfully</w:t>
      </w:r>
      <w:r w:rsidRPr="009B0415">
        <w:rPr>
          <w:highlight w:val="green"/>
          <w:u w:val="single"/>
        </w:rPr>
        <w:t xml:space="preserve"> </w:t>
      </w:r>
      <w:r w:rsidRPr="009B0415">
        <w:rPr>
          <w:b/>
          <w:sz w:val="26"/>
          <w:highlight w:val="green"/>
          <w:u w:val="single"/>
        </w:rPr>
        <w:t>addressing</w:t>
      </w:r>
      <w:r w:rsidRPr="009B0415">
        <w:rPr>
          <w:highlight w:val="green"/>
          <w:u w:val="single"/>
        </w:rPr>
        <w:t xml:space="preserve"> </w:t>
      </w:r>
      <w:r w:rsidRPr="009B0415">
        <w:rPr>
          <w:b/>
          <w:sz w:val="26"/>
          <w:highlight w:val="green"/>
          <w:u w:val="single"/>
        </w:rPr>
        <w:t>existential risks</w:t>
      </w:r>
      <w:r w:rsidRPr="009B0415">
        <w:rPr>
          <w:u w:val="single"/>
        </w:rPr>
        <w:t xml:space="preserve"> such as global famine or extreme air pollution </w:t>
      </w:r>
      <w:r w:rsidRPr="009B0415">
        <w:rPr>
          <w:b/>
          <w:sz w:val="26"/>
          <w:highlight w:val="green"/>
          <w:u w:val="single"/>
        </w:rPr>
        <w:t>represent</w:t>
      </w:r>
      <w:r w:rsidRPr="009B0415">
        <w:rPr>
          <w:u w:val="single"/>
        </w:rPr>
        <w:t xml:space="preserve"> environmental </w:t>
      </w:r>
      <w:r w:rsidRPr="009B0415">
        <w:rPr>
          <w:highlight w:val="green"/>
          <w:u w:val="single"/>
        </w:rPr>
        <w:t>c</w:t>
      </w:r>
      <w:r w:rsidRPr="009B0415">
        <w:rPr>
          <w:b/>
          <w:sz w:val="26"/>
          <w:highlight w:val="green"/>
          <w:u w:val="single"/>
        </w:rPr>
        <w:t>hallenges that are</w:t>
      </w:r>
      <w:r w:rsidRPr="009B0415">
        <w:rPr>
          <w:highlight w:val="green"/>
          <w:u w:val="single"/>
        </w:rPr>
        <w:t xml:space="preserve"> </w:t>
      </w:r>
      <w:r w:rsidRPr="009B0415">
        <w:rPr>
          <w:u w:val="single"/>
        </w:rPr>
        <w:t xml:space="preserve">largely </w:t>
      </w:r>
      <w:r w:rsidRPr="009B0415">
        <w:rPr>
          <w:b/>
          <w:sz w:val="26"/>
          <w:highlight w:val="green"/>
          <w:u w:val="single"/>
        </w:rPr>
        <w:t>linear</w:t>
      </w:r>
      <w:r w:rsidRPr="009B0415">
        <w:rPr>
          <w:highlight w:val="green"/>
          <w:u w:val="single"/>
        </w:rPr>
        <w:t xml:space="preserve">, </w:t>
      </w:r>
      <w:r w:rsidRPr="009B0415">
        <w:rPr>
          <w:u w:val="single"/>
        </w:rPr>
        <w:t xml:space="preserve">have immediate consequences, </w:t>
      </w:r>
      <w:r w:rsidRPr="009B0415">
        <w:rPr>
          <w:b/>
          <w:sz w:val="26"/>
          <w:highlight w:val="green"/>
          <w:u w:val="single"/>
        </w:rPr>
        <w:t xml:space="preserve">and operate without </w:t>
      </w:r>
      <w:r w:rsidRPr="009B0415">
        <w:rPr>
          <w:b/>
          <w:sz w:val="26"/>
          <w:highlight w:val="green"/>
          <w:u w:val="single"/>
        </w:rPr>
        <w:lastRenderedPageBreak/>
        <w:t>positive feedbacks</w:t>
      </w:r>
      <w:r w:rsidRPr="009B0415">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9B0415">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9B0415">
        <w:rPr>
          <w:u w:val="single"/>
        </w:rPr>
        <w:t xml:space="preserve">/). Secondly, unlike past environmental challenges, </w:t>
      </w:r>
      <w:r w:rsidRPr="009B0415">
        <w:rPr>
          <w:b/>
          <w:bCs/>
          <w:u w:val="single"/>
        </w:rPr>
        <w:t>the Earth’s climate system is rife with positive feedback loops</w:t>
      </w:r>
      <w:r w:rsidRPr="009B0415">
        <w:rPr>
          <w:u w:val="single"/>
        </w:rPr>
        <w:t xml:space="preserve">. In particular, as CO2 increases and the climate warms, that </w:t>
      </w:r>
      <w:r w:rsidRPr="009B0415">
        <w:rPr>
          <w:b/>
          <w:bCs/>
          <w:u w:val="single"/>
        </w:rPr>
        <w:t>very warming can cause more CO2 release</w:t>
      </w:r>
      <w:r w:rsidRPr="009B0415">
        <w:rPr>
          <w:u w:val="single"/>
        </w:rPr>
        <w:t xml:space="preserve"> which further increases global warming, and then more CO2, and so on.</w:t>
      </w:r>
      <w:r w:rsidRPr="009B0415">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9B0415">
        <w:rPr>
          <w:b/>
          <w:sz w:val="26"/>
          <w:highlight w:val="green"/>
          <w:u w:val="single"/>
        </w:rPr>
        <w:t>forest fires will become more</w:t>
      </w:r>
      <w:r w:rsidRPr="009B0415">
        <w:rPr>
          <w:b/>
          <w:sz w:val="26"/>
          <w:u w:val="single"/>
        </w:rPr>
        <w:t xml:space="preserve"> </w:t>
      </w:r>
      <w:r w:rsidRPr="009B0415">
        <w:rPr>
          <w:b/>
          <w:sz w:val="26"/>
          <w:highlight w:val="green"/>
          <w:u w:val="single"/>
        </w:rPr>
        <w:t>frequent</w:t>
      </w:r>
      <w:r w:rsidRPr="009B0415">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9B0415">
        <w:rPr>
          <w:u w:val="single"/>
        </w:rPr>
        <w:t xml:space="preserve">This </w:t>
      </w:r>
      <w:r w:rsidRPr="009B0415">
        <w:rPr>
          <w:b/>
          <w:sz w:val="26"/>
          <w:highlight w:val="green"/>
          <w:u w:val="single"/>
        </w:rPr>
        <w:t>catastrophic fire</w:t>
      </w:r>
      <w:r w:rsidRPr="009B0415">
        <w:rPr>
          <w:u w:val="single"/>
        </w:rPr>
        <w:t xml:space="preserve"> embodies the sorts of positive feedbacks and interacting factors that </w:t>
      </w:r>
      <w:r w:rsidRPr="009B0415">
        <w:rPr>
          <w:b/>
          <w:sz w:val="26"/>
          <w:highlight w:val="green"/>
          <w:u w:val="single"/>
        </w:rPr>
        <w:t>could catch humanity off-guard and produce a</w:t>
      </w:r>
      <w:r w:rsidRPr="009B0415">
        <w:rPr>
          <w:highlight w:val="green"/>
          <w:u w:val="single"/>
        </w:rPr>
        <w:t xml:space="preserve"> </w:t>
      </w:r>
      <w:r w:rsidRPr="009B0415">
        <w:rPr>
          <w:u w:val="single"/>
        </w:rPr>
        <w:t xml:space="preserve">true </w:t>
      </w:r>
      <w:r w:rsidRPr="009B0415">
        <w:rPr>
          <w:b/>
          <w:sz w:val="26"/>
          <w:highlight w:val="green"/>
          <w:u w:val="single"/>
        </w:rPr>
        <w:t>apocalyptic event.</w:t>
      </w:r>
      <w:r w:rsidRPr="009B0415">
        <w:rPr>
          <w:highlight w:val="green"/>
          <w:u w:val="single"/>
        </w:rPr>
        <w:t xml:space="preserve"> </w:t>
      </w:r>
      <w:r w:rsidRPr="009B0415">
        <w:rPr>
          <w:u w:val="single"/>
        </w:rPr>
        <w:t>Record-breaking rains produced an extraordinary flush of new vegetation, that then dried out as record heat waves and dry conditions took hold, coupled with stronger than normal winds, and ignition.</w:t>
      </w:r>
      <w:r w:rsidRPr="009B0415">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9B0415">
        <w:rPr>
          <w:u w:val="single"/>
        </w:rPr>
        <w:t xml:space="preserve">The key lesson from the long list of potentially positive feedbacks and their interactions is that </w:t>
      </w:r>
      <w:r w:rsidRPr="009B0415">
        <w:rPr>
          <w:b/>
          <w:sz w:val="26"/>
          <w:highlight w:val="green"/>
          <w:u w:val="single"/>
        </w:rPr>
        <w:t>runaway climate change,</w:t>
      </w:r>
      <w:r w:rsidRPr="009B0415">
        <w:rPr>
          <w:u w:val="single"/>
        </w:rPr>
        <w:t xml:space="preserve"> and runaway perturbations have to be taken as a serious possibility</w:t>
      </w:r>
      <w:r w:rsidRPr="009B0415">
        <w:rPr>
          <w:sz w:val="16"/>
        </w:rPr>
        <w:t xml:space="preserve">. Table 2 is just a snapshot of the type of feedbacks that have been identified (see Supplementary material for a </w:t>
      </w:r>
      <w:r w:rsidRPr="009B0415">
        <w:rPr>
          <w:sz w:val="16"/>
        </w:rPr>
        <w:lastRenderedPageBreak/>
        <w:t>more thorough explanation of positive feedback loops).</w:t>
      </w:r>
      <w:r w:rsidRPr="009B0415">
        <w:rPr>
          <w:u w:val="single"/>
        </w:rPr>
        <w:t xml:space="preserve"> However, this list is not exhaustive and the possibility of undiscovered positive feedbacks </w:t>
      </w:r>
      <w:r w:rsidRPr="009B0415">
        <w:rPr>
          <w:b/>
          <w:sz w:val="26"/>
          <w:highlight w:val="green"/>
          <w:u w:val="single"/>
        </w:rPr>
        <w:t>portends</w:t>
      </w:r>
      <w:r w:rsidRPr="009B0415">
        <w:rPr>
          <w:u w:val="single"/>
        </w:rPr>
        <w:t xml:space="preserve"> even greater </w:t>
      </w:r>
      <w:r w:rsidRPr="009B0415">
        <w:rPr>
          <w:b/>
          <w:sz w:val="26"/>
          <w:highlight w:val="green"/>
          <w:u w:val="single"/>
        </w:rPr>
        <w:t>existential risks</w:t>
      </w:r>
      <w:r w:rsidRPr="009B0415">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C8DDFBD" w14:textId="7D369B7D" w:rsidR="00A95652" w:rsidRPr="009B0415" w:rsidRDefault="00D247BC" w:rsidP="00D247BC">
      <w:pPr>
        <w:pStyle w:val="Heading3"/>
      </w:pPr>
      <w:r w:rsidRPr="009B0415">
        <w:lastRenderedPageBreak/>
        <w:t>Case</w:t>
      </w:r>
    </w:p>
    <w:p w14:paraId="32F80478" w14:textId="77777777" w:rsidR="00D247BC" w:rsidRPr="009B0415" w:rsidRDefault="00D247BC" w:rsidP="00D247BC">
      <w:pPr>
        <w:pStyle w:val="Heading4"/>
      </w:pPr>
      <w:r w:rsidRPr="009B0415">
        <w:t xml:space="preserve">Top-Level: </w:t>
      </w:r>
    </w:p>
    <w:p w14:paraId="6FD04562" w14:textId="77777777" w:rsidR="00D247BC" w:rsidRPr="009B0415" w:rsidRDefault="00D247BC" w:rsidP="00D247BC">
      <w:pPr>
        <w:pStyle w:val="Heading4"/>
      </w:pPr>
      <w:r w:rsidRPr="009B0415">
        <w:t xml:space="preserve">1] A vaccine waiver </w:t>
      </w:r>
      <w:r w:rsidRPr="009B0415">
        <w:rPr>
          <w:u w:val="single"/>
        </w:rPr>
        <w:t>greenlights</w:t>
      </w:r>
      <w:r w:rsidRPr="009B0415">
        <w:t xml:space="preserve"> counterfeit medicine – independently </w:t>
      </w:r>
      <w:r w:rsidRPr="009B0415">
        <w:rPr>
          <w:u w:val="single"/>
        </w:rPr>
        <w:t>turns Case</w:t>
      </w:r>
      <w:r w:rsidRPr="009B0415">
        <w:t xml:space="preserve"> by increasing </w:t>
      </w:r>
      <w:r w:rsidRPr="009B0415">
        <w:rPr>
          <w:u w:val="single"/>
        </w:rPr>
        <w:t>vaccine hesitancy</w:t>
      </w:r>
      <w:r w:rsidRPr="009B0415">
        <w:t>.</w:t>
      </w:r>
    </w:p>
    <w:p w14:paraId="2402BFFB" w14:textId="77777777" w:rsidR="00D247BC" w:rsidRPr="009B0415" w:rsidRDefault="00D247BC" w:rsidP="00D247BC">
      <w:r w:rsidRPr="009B0415">
        <w:rPr>
          <w:rStyle w:val="Style13ptBold"/>
        </w:rPr>
        <w:t>Conrad 5-18</w:t>
      </w:r>
      <w:r w:rsidRPr="009B0415">
        <w:t xml:space="preserve"> John Conrad 5-18-2021 "Waiving intellectual property rights is not in the best interests of patients" </w:t>
      </w:r>
      <w:hyperlink r:id="rId11" w:anchor="selection-5353.0-5364.0" w:history="1">
        <w:r w:rsidRPr="009B0415">
          <w:rPr>
            <w:rStyle w:val="Hyperlink"/>
          </w:rPr>
          <w:t>https://archive.is/vsNXv#selection-5353.0-5364.0</w:t>
        </w:r>
      </w:hyperlink>
      <w:r w:rsidRPr="009B0415">
        <w:t xml:space="preserve"> (president and CEO of the Illinois Biotechnology Innovation Organization in Chicago.)//Elmer </w:t>
      </w:r>
    </w:p>
    <w:p w14:paraId="188BD1EF" w14:textId="77777777" w:rsidR="00D247BC" w:rsidRPr="009B0415" w:rsidRDefault="00D247BC" w:rsidP="00D247BC">
      <w:pPr>
        <w:rPr>
          <w:u w:val="single"/>
        </w:rPr>
      </w:pPr>
      <w:r w:rsidRPr="009B0415">
        <w:rPr>
          <w:sz w:val="16"/>
        </w:rPr>
        <w:t xml:space="preserve">The </w:t>
      </w:r>
      <w:r w:rsidRPr="009B0415">
        <w:rPr>
          <w:highlight w:val="green"/>
          <w:u w:val="single"/>
        </w:rPr>
        <w:t>Biden's</w:t>
      </w:r>
      <w:r w:rsidRPr="009B0415">
        <w:rPr>
          <w:sz w:val="16"/>
          <w:highlight w:val="green"/>
        </w:rPr>
        <w:t xml:space="preserve"> </w:t>
      </w:r>
      <w:r w:rsidRPr="009B0415">
        <w:rPr>
          <w:sz w:val="16"/>
        </w:rPr>
        <w:t xml:space="preserve">administration's </w:t>
      </w:r>
      <w:r w:rsidRPr="009B0415">
        <w:rPr>
          <w:highlight w:val="green"/>
          <w:u w:val="single"/>
        </w:rPr>
        <w:t xml:space="preserve">support for </w:t>
      </w:r>
      <w:r w:rsidRPr="009B0415">
        <w:rPr>
          <w:sz w:val="16"/>
        </w:rPr>
        <w:t xml:space="preserve">India and South Africa's proposal before the World Trade Organization to temporarily </w:t>
      </w:r>
      <w:r w:rsidRPr="009B0415">
        <w:rPr>
          <w:highlight w:val="green"/>
          <w:u w:val="single"/>
        </w:rPr>
        <w:t>waive</w:t>
      </w:r>
      <w:r w:rsidRPr="009B0415">
        <w:rPr>
          <w:sz w:val="16"/>
          <w:highlight w:val="green"/>
        </w:rPr>
        <w:t xml:space="preserve"> </w:t>
      </w:r>
      <w:r w:rsidRPr="009B0415">
        <w:rPr>
          <w:sz w:val="16"/>
        </w:rPr>
        <w:t>anti-</w:t>
      </w:r>
      <w:r w:rsidRPr="009B0415">
        <w:rPr>
          <w:highlight w:val="green"/>
          <w:u w:val="single"/>
        </w:rPr>
        <w:t>COVID vaccine patents</w:t>
      </w:r>
      <w:r w:rsidRPr="009B0415">
        <w:rPr>
          <w:sz w:val="16"/>
          <w:highlight w:val="green"/>
        </w:rPr>
        <w:t xml:space="preserve"> </w:t>
      </w:r>
      <w:r w:rsidRPr="009B0415">
        <w:rPr>
          <w:sz w:val="16"/>
        </w:rPr>
        <w:t xml:space="preserve">to boost its supply </w:t>
      </w:r>
      <w:r w:rsidRPr="009B0415">
        <w:rPr>
          <w:highlight w:val="green"/>
          <w:u w:val="single"/>
        </w:rPr>
        <w:t>will</w:t>
      </w:r>
      <w:r w:rsidRPr="009B0415">
        <w:rPr>
          <w:sz w:val="16"/>
          <w:highlight w:val="green"/>
        </w:rPr>
        <w:t xml:space="preserve"> </w:t>
      </w:r>
      <w:r w:rsidRPr="009B0415">
        <w:rPr>
          <w:highlight w:val="green"/>
          <w:u w:val="single"/>
        </w:rPr>
        <w:t>fuel</w:t>
      </w:r>
      <w:r w:rsidRPr="009B0415">
        <w:rPr>
          <w:sz w:val="16"/>
          <w:highlight w:val="green"/>
        </w:rPr>
        <w:t xml:space="preserve"> </w:t>
      </w:r>
      <w:r w:rsidRPr="009B0415">
        <w:rPr>
          <w:sz w:val="16"/>
        </w:rPr>
        <w:t xml:space="preserve">the </w:t>
      </w:r>
      <w:r w:rsidRPr="009B0415">
        <w:rPr>
          <w:b/>
          <w:bCs/>
          <w:highlight w:val="green"/>
          <w:u w:val="single"/>
          <w:bdr w:val="single" w:sz="4" w:space="0" w:color="auto"/>
        </w:rPr>
        <w:t>development of counterfeit vaccines and weaken the already strained global supply chain</w:t>
      </w:r>
      <w:r w:rsidRPr="009B0415">
        <w:rPr>
          <w:sz w:val="16"/>
        </w:rPr>
        <w:t xml:space="preserve">. </w:t>
      </w:r>
      <w:r w:rsidRPr="009B0415">
        <w:rPr>
          <w:u w:val="single"/>
        </w:rPr>
        <w:t xml:space="preserve">The </w:t>
      </w:r>
      <w:r w:rsidRPr="009B0415">
        <w:rPr>
          <w:highlight w:val="green"/>
          <w:u w:val="single"/>
        </w:rPr>
        <w:t xml:space="preserve">proposal will not increase </w:t>
      </w:r>
      <w:r w:rsidRPr="009B0415">
        <w:rPr>
          <w:u w:val="single"/>
        </w:rPr>
        <w:t xml:space="preserve">the </w:t>
      </w:r>
      <w:r w:rsidRPr="009B0415">
        <w:rPr>
          <w:highlight w:val="green"/>
          <w:u w:val="single"/>
        </w:rPr>
        <w:t xml:space="preserve">effective number of </w:t>
      </w:r>
      <w:r w:rsidRPr="009B0415">
        <w:rPr>
          <w:u w:val="single"/>
        </w:rPr>
        <w:t xml:space="preserve">COVID-19 </w:t>
      </w:r>
      <w:r w:rsidRPr="009B0415">
        <w:rPr>
          <w:highlight w:val="green"/>
          <w:u w:val="single"/>
        </w:rPr>
        <w:t xml:space="preserve">vaccines </w:t>
      </w:r>
      <w:r w:rsidRPr="009B0415">
        <w:rPr>
          <w:u w:val="single"/>
        </w:rPr>
        <w:t xml:space="preserve">in India and other countries. The </w:t>
      </w:r>
      <w:r w:rsidRPr="009B0415">
        <w:rPr>
          <w:highlight w:val="green"/>
          <w:u w:val="single"/>
        </w:rPr>
        <w:t xml:space="preserve">manufacturing standards </w:t>
      </w:r>
      <w:r w:rsidRPr="009B0415">
        <w:rPr>
          <w:u w:val="single"/>
        </w:rPr>
        <w:t xml:space="preserve">to produce COVID-19 vaccines </w:t>
      </w:r>
      <w:r w:rsidRPr="009B0415">
        <w:rPr>
          <w:highlight w:val="green"/>
          <w:u w:val="single"/>
        </w:rPr>
        <w:t xml:space="preserve">are </w:t>
      </w:r>
      <w:r w:rsidRPr="009B0415">
        <w:rPr>
          <w:b/>
          <w:bCs/>
          <w:highlight w:val="green"/>
          <w:u w:val="single"/>
          <w:bdr w:val="single" w:sz="4" w:space="0" w:color="auto"/>
        </w:rPr>
        <w:t>exceptionally complicated</w:t>
      </w:r>
      <w:r w:rsidRPr="009B0415">
        <w:rPr>
          <w:u w:val="single"/>
        </w:rPr>
        <w:t>; it is unlike any other manufacturing process</w:t>
      </w:r>
      <w:r w:rsidRPr="009B0415">
        <w:rPr>
          <w:sz w:val="16"/>
        </w:rPr>
        <w:t xml:space="preserve">. </w:t>
      </w:r>
      <w:r w:rsidRPr="009B0415">
        <w:rPr>
          <w:highlight w:val="green"/>
          <w:u w:val="single"/>
        </w:rPr>
        <w:t>To ensure patient safety and efficacy</w:t>
      </w:r>
      <w:r w:rsidRPr="009B0415">
        <w:rPr>
          <w:sz w:val="16"/>
        </w:rPr>
        <w:t xml:space="preserve">, </w:t>
      </w:r>
      <w:r w:rsidRPr="009B0415">
        <w:rPr>
          <w:highlight w:val="green"/>
          <w:u w:val="single"/>
        </w:rPr>
        <w:t>only</w:t>
      </w:r>
      <w:r w:rsidRPr="009B0415">
        <w:rPr>
          <w:sz w:val="16"/>
          <w:highlight w:val="green"/>
        </w:rPr>
        <w:t xml:space="preserve"> </w:t>
      </w:r>
      <w:r w:rsidRPr="009B0415">
        <w:rPr>
          <w:highlight w:val="green"/>
          <w:u w:val="single"/>
        </w:rPr>
        <w:t>manufacturers</w:t>
      </w:r>
      <w:r w:rsidRPr="009B0415">
        <w:rPr>
          <w:sz w:val="16"/>
          <w:highlight w:val="green"/>
        </w:rPr>
        <w:t xml:space="preserve"> </w:t>
      </w:r>
      <w:r w:rsidRPr="009B0415">
        <w:rPr>
          <w:highlight w:val="green"/>
          <w:u w:val="single"/>
        </w:rPr>
        <w:t>with</w:t>
      </w:r>
      <w:r w:rsidRPr="009B0415">
        <w:rPr>
          <w:sz w:val="16"/>
          <w:highlight w:val="green"/>
        </w:rPr>
        <w:t xml:space="preserve"> </w:t>
      </w:r>
      <w:r w:rsidRPr="009B0415">
        <w:rPr>
          <w:sz w:val="16"/>
        </w:rPr>
        <w:t xml:space="preserve">the </w:t>
      </w:r>
      <w:r w:rsidRPr="009B0415">
        <w:rPr>
          <w:b/>
          <w:bCs/>
          <w:highlight w:val="green"/>
          <w:u w:val="single"/>
          <w:bdr w:val="single" w:sz="4" w:space="0" w:color="auto"/>
        </w:rPr>
        <w:t>proper facilities and training</w:t>
      </w:r>
      <w:r w:rsidRPr="009B0415">
        <w:rPr>
          <w:b/>
          <w:bCs/>
          <w:sz w:val="16"/>
          <w:highlight w:val="green"/>
          <w:bdr w:val="single" w:sz="4" w:space="0" w:color="auto"/>
        </w:rPr>
        <w:t xml:space="preserve"> </w:t>
      </w:r>
      <w:r w:rsidRPr="009B0415">
        <w:rPr>
          <w:b/>
          <w:bCs/>
          <w:highlight w:val="green"/>
          <w:u w:val="single"/>
          <w:bdr w:val="single" w:sz="4" w:space="0" w:color="auto"/>
        </w:rPr>
        <w:t>should</w:t>
      </w:r>
      <w:r w:rsidRPr="009B0415">
        <w:rPr>
          <w:b/>
          <w:bCs/>
          <w:sz w:val="16"/>
          <w:highlight w:val="green"/>
          <w:bdr w:val="single" w:sz="4" w:space="0" w:color="auto"/>
        </w:rPr>
        <w:t xml:space="preserve"> </w:t>
      </w:r>
      <w:r w:rsidRPr="009B0415">
        <w:rPr>
          <w:b/>
          <w:bCs/>
          <w:highlight w:val="green"/>
          <w:u w:val="single"/>
          <w:bdr w:val="single" w:sz="4" w:space="0" w:color="auto"/>
        </w:rPr>
        <w:t>produce the vaccine</w:t>
      </w:r>
      <w:r w:rsidRPr="009B0415">
        <w:rPr>
          <w:b/>
          <w:bCs/>
          <w:sz w:val="16"/>
          <w:bdr w:val="single" w:sz="4" w:space="0" w:color="auto"/>
        </w:rPr>
        <w:t xml:space="preserve">, </w:t>
      </w:r>
      <w:r w:rsidRPr="009B0415">
        <w:rPr>
          <w:b/>
          <w:bCs/>
          <w:highlight w:val="green"/>
          <w:u w:val="single"/>
          <w:bdr w:val="single" w:sz="4" w:space="0" w:color="auto"/>
        </w:rPr>
        <w:t>and they are</w:t>
      </w:r>
      <w:r w:rsidRPr="009B0415">
        <w:rPr>
          <w:sz w:val="16"/>
        </w:rPr>
        <w:t xml:space="preserve">. Allowing </w:t>
      </w:r>
      <w:r w:rsidRPr="009B0415">
        <w:rPr>
          <w:highlight w:val="green"/>
          <w:u w:val="single"/>
        </w:rPr>
        <w:t>a temporary waiver</w:t>
      </w:r>
      <w:r w:rsidRPr="009B0415">
        <w:rPr>
          <w:sz w:val="16"/>
          <w:highlight w:val="green"/>
        </w:rPr>
        <w:t xml:space="preserve"> </w:t>
      </w:r>
      <w:r w:rsidRPr="009B0415">
        <w:rPr>
          <w:sz w:val="16"/>
        </w:rPr>
        <w:t xml:space="preserve">that permits compulsory licensing to allow a manufacturer to export counterfeit vaccines </w:t>
      </w:r>
      <w:r w:rsidRPr="009B0415">
        <w:rPr>
          <w:highlight w:val="green"/>
          <w:u w:val="single"/>
        </w:rPr>
        <w:t xml:space="preserve">will </w:t>
      </w:r>
      <w:r w:rsidRPr="009B0415">
        <w:rPr>
          <w:b/>
          <w:bCs/>
          <w:highlight w:val="green"/>
          <w:u w:val="single"/>
          <w:bdr w:val="single" w:sz="4" w:space="0" w:color="auto"/>
        </w:rPr>
        <w:t>cause confusion and endanger public health</w:t>
      </w:r>
      <w:r w:rsidRPr="009B0415">
        <w:rPr>
          <w:sz w:val="16"/>
        </w:rPr>
        <w:t xml:space="preserve">. </w:t>
      </w:r>
      <w:r w:rsidRPr="009B0415">
        <w:rPr>
          <w:u w:val="single"/>
        </w:rPr>
        <w:t xml:space="preserve">For example, </w:t>
      </w:r>
      <w:r w:rsidRPr="009B0415">
        <w:rPr>
          <w:highlight w:val="green"/>
          <w:u w:val="single"/>
        </w:rPr>
        <w:t>between 60,000 and 80,000</w:t>
      </w:r>
      <w:r w:rsidRPr="009B0415">
        <w:rPr>
          <w:u w:val="single"/>
        </w:rPr>
        <w:t xml:space="preserve"> </w:t>
      </w:r>
      <w:r w:rsidRPr="009B0415">
        <w:rPr>
          <w:highlight w:val="green"/>
          <w:u w:val="single"/>
        </w:rPr>
        <w:t xml:space="preserve">children </w:t>
      </w:r>
      <w:r w:rsidRPr="009B0415">
        <w:rPr>
          <w:u w:val="single"/>
        </w:rPr>
        <w:t xml:space="preserve">in Niger </w:t>
      </w:r>
      <w:r w:rsidRPr="009B0415">
        <w:rPr>
          <w:highlight w:val="green"/>
          <w:u w:val="single"/>
        </w:rPr>
        <w:t xml:space="preserve">with </w:t>
      </w:r>
      <w:r w:rsidRPr="009B0415">
        <w:rPr>
          <w:u w:val="single"/>
        </w:rPr>
        <w:t xml:space="preserve">fatal falciparum </w:t>
      </w:r>
      <w:r w:rsidRPr="009B0415">
        <w:rPr>
          <w:highlight w:val="green"/>
          <w:u w:val="single"/>
        </w:rPr>
        <w:t xml:space="preserve">malaria were treated with </w:t>
      </w:r>
      <w:r w:rsidRPr="009B0415">
        <w:rPr>
          <w:u w:val="single"/>
        </w:rPr>
        <w:t xml:space="preserve">a </w:t>
      </w:r>
      <w:r w:rsidRPr="009B0415">
        <w:rPr>
          <w:highlight w:val="green"/>
          <w:u w:val="single"/>
        </w:rPr>
        <w:t xml:space="preserve">counterfeit vaccine </w:t>
      </w:r>
      <w:r w:rsidRPr="009B0415">
        <w:rPr>
          <w:u w:val="single"/>
        </w:rPr>
        <w:t xml:space="preserve">containing incorrect active pharmaceutical ingredients, </w:t>
      </w:r>
      <w:r w:rsidRPr="009B0415">
        <w:rPr>
          <w:highlight w:val="green"/>
          <w:u w:val="single"/>
        </w:rPr>
        <w:t>resulting in</w:t>
      </w:r>
      <w:r w:rsidRPr="009B0415">
        <w:rPr>
          <w:u w:val="single"/>
        </w:rPr>
        <w:t xml:space="preserve"> more than </w:t>
      </w:r>
      <w:r w:rsidRPr="009B0415">
        <w:rPr>
          <w:b/>
          <w:bCs/>
          <w:highlight w:val="green"/>
          <w:u w:val="single"/>
          <w:bdr w:val="single" w:sz="4" w:space="0" w:color="auto"/>
        </w:rPr>
        <w:t>100 fatal infections.</w:t>
      </w:r>
      <w:r w:rsidRPr="009B0415">
        <w:rPr>
          <w:sz w:val="16"/>
        </w:rPr>
        <w:t xml:space="preserve"> Beyond the patients impacted, </w:t>
      </w:r>
      <w:r w:rsidRPr="009B0415">
        <w:rPr>
          <w:u w:val="single"/>
        </w:rPr>
        <w:t>counterfeit drugs erode public confidence in health care systems and the pharmaceutical industry</w:t>
      </w:r>
      <w:r w:rsidRPr="009B0415">
        <w:rPr>
          <w:sz w:val="16"/>
        </w:rPr>
        <w:t xml:space="preserve">. Vaccine hesitancy is a rampant threat that feeds off of the distribution of misinformation. </w:t>
      </w:r>
      <w:r w:rsidRPr="009B0415">
        <w:rPr>
          <w:u w:val="single"/>
        </w:rPr>
        <w:t xml:space="preserve">Allowing the production of vaccines from </w:t>
      </w:r>
      <w:r w:rsidRPr="009B0415">
        <w:rPr>
          <w:highlight w:val="green"/>
          <w:u w:val="single"/>
        </w:rPr>
        <w:t xml:space="preserve">improper manufacturing </w:t>
      </w:r>
      <w:r w:rsidRPr="009B0415">
        <w:rPr>
          <w:u w:val="single"/>
        </w:rPr>
        <w:t xml:space="preserve">facilities further </w:t>
      </w:r>
      <w:r w:rsidRPr="009B0415">
        <w:rPr>
          <w:highlight w:val="green"/>
          <w:u w:val="single"/>
        </w:rPr>
        <w:t xml:space="preserve">opens </w:t>
      </w:r>
      <w:r w:rsidRPr="009B0415">
        <w:rPr>
          <w:u w:val="single"/>
        </w:rPr>
        <w:t xml:space="preserve">the </w:t>
      </w:r>
      <w:r w:rsidRPr="009B0415">
        <w:rPr>
          <w:highlight w:val="green"/>
          <w:u w:val="single"/>
        </w:rPr>
        <w:t xml:space="preserve">door for </w:t>
      </w:r>
      <w:r w:rsidRPr="009B0415">
        <w:rPr>
          <w:u w:val="single"/>
        </w:rPr>
        <w:t xml:space="preserve">antivaccine hacks to stoke the fear fueling </w:t>
      </w:r>
      <w:r w:rsidRPr="009B0415">
        <w:rPr>
          <w:b/>
          <w:bCs/>
          <w:highlight w:val="green"/>
          <w:u w:val="single"/>
          <w:bdr w:val="single" w:sz="4" w:space="0" w:color="auto"/>
        </w:rPr>
        <w:t>vaccine hesitance</w:t>
      </w:r>
      <w:r w:rsidRPr="009B0415">
        <w:rPr>
          <w:u w:val="single"/>
        </w:rPr>
        <w:t>.</w:t>
      </w:r>
    </w:p>
    <w:p w14:paraId="470177D2" w14:textId="77777777" w:rsidR="00D247BC" w:rsidRPr="009B0415" w:rsidRDefault="00D247BC" w:rsidP="00D247BC">
      <w:pPr>
        <w:pStyle w:val="Heading4"/>
      </w:pPr>
      <w:r w:rsidRPr="009B0415">
        <w:t xml:space="preserve">2] Lack of </w:t>
      </w:r>
      <w:r w:rsidRPr="009B0415">
        <w:rPr>
          <w:u w:val="single"/>
        </w:rPr>
        <w:t>key supplies</w:t>
      </w:r>
      <w:r w:rsidRPr="009B0415">
        <w:t xml:space="preserve"> </w:t>
      </w:r>
    </w:p>
    <w:p w14:paraId="1E5E7D65" w14:textId="77777777" w:rsidR="00D247BC" w:rsidRPr="009B0415" w:rsidRDefault="00D247BC" w:rsidP="00D247BC">
      <w:r w:rsidRPr="009B0415">
        <w:rPr>
          <w:rStyle w:val="Style13ptBold"/>
        </w:rPr>
        <w:t>Tepper 21</w:t>
      </w:r>
      <w:r w:rsidRPr="009B0415">
        <w:t xml:space="preserve"> James Tepper, 4/10 [James Tepper,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duongie</w:t>
      </w:r>
    </w:p>
    <w:p w14:paraId="29FD57D2" w14:textId="77777777" w:rsidR="00D247BC" w:rsidRPr="009B0415" w:rsidRDefault="00D247BC" w:rsidP="00D247BC">
      <w:pPr>
        <w:rPr>
          <w:rFonts w:asciiTheme="majorHAnsi" w:hAnsiTheme="majorHAnsi" w:cstheme="majorHAnsi"/>
          <w:sz w:val="16"/>
        </w:rPr>
      </w:pPr>
      <w:r w:rsidRPr="009B0415">
        <w:rPr>
          <w:rFonts w:asciiTheme="majorHAnsi" w:hAnsiTheme="majorHAnsi" w:cstheme="majorHAnsi"/>
          <w:highlight w:val="green"/>
          <w:u w:val="single"/>
        </w:rPr>
        <w:t>Vaccine-makers around</w:t>
      </w:r>
      <w:r w:rsidRPr="009B0415">
        <w:rPr>
          <w:rFonts w:asciiTheme="majorHAnsi" w:hAnsiTheme="majorHAnsi" w:cstheme="majorHAnsi"/>
          <w:u w:val="single"/>
        </w:rPr>
        <w:t xml:space="preserve"> the </w:t>
      </w:r>
      <w:r w:rsidRPr="009B0415">
        <w:rPr>
          <w:rFonts w:asciiTheme="majorHAnsi" w:hAnsiTheme="majorHAnsi" w:cstheme="majorHAnsi"/>
          <w:highlight w:val="green"/>
          <w:u w:val="single"/>
        </w:rPr>
        <w:t>world face shortages of vital components including large plastic growbags</w:t>
      </w:r>
      <w:r w:rsidRPr="009B0415">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9B0415">
        <w:rPr>
          <w:rFonts w:asciiTheme="majorHAnsi" w:hAnsiTheme="majorHAnsi" w:cstheme="majorHAnsi"/>
          <w:u w:val="single"/>
        </w:rPr>
        <w:t xml:space="preserve">told the Observer that the </w:t>
      </w:r>
      <w:r w:rsidRPr="009B0415">
        <w:rPr>
          <w:rFonts w:asciiTheme="majorHAnsi" w:hAnsiTheme="majorHAnsi" w:cstheme="majorHAnsi"/>
          <w:highlight w:val="green"/>
          <w:u w:val="single"/>
        </w:rPr>
        <w:t>shortage of 2,000-litre bags</w:t>
      </w:r>
      <w:r w:rsidRPr="009B0415">
        <w:rPr>
          <w:rFonts w:asciiTheme="majorHAnsi" w:hAnsiTheme="majorHAnsi" w:cstheme="majorHAnsi"/>
          <w:u w:val="single"/>
        </w:rPr>
        <w:t xml:space="preserve"> in </w:t>
      </w:r>
      <w:r w:rsidRPr="009B0415">
        <w:rPr>
          <w:rFonts w:asciiTheme="majorHAnsi" w:hAnsiTheme="majorHAnsi" w:cstheme="majorHAnsi"/>
          <w:highlight w:val="green"/>
          <w:u w:val="single"/>
        </w:rPr>
        <w:t>which</w:t>
      </w:r>
      <w:r w:rsidRPr="009B0415">
        <w:rPr>
          <w:rFonts w:asciiTheme="majorHAnsi" w:hAnsiTheme="majorHAnsi" w:cstheme="majorHAnsi"/>
          <w:u w:val="single"/>
        </w:rPr>
        <w:t xml:space="preserve"> the </w:t>
      </w:r>
      <w:r w:rsidRPr="009B0415">
        <w:rPr>
          <w:rFonts w:asciiTheme="majorHAnsi" w:hAnsiTheme="majorHAnsi" w:cstheme="majorHAnsi"/>
          <w:highlight w:val="green"/>
          <w:u w:val="single"/>
        </w:rPr>
        <w:t>vaccine cells were grown</w:t>
      </w:r>
      <w:r w:rsidRPr="009B0415">
        <w:rPr>
          <w:rFonts w:asciiTheme="majorHAnsi" w:hAnsiTheme="majorHAnsi" w:cstheme="majorHAnsi"/>
          <w:u w:val="single"/>
        </w:rPr>
        <w:t xml:space="preserve"> was a significant </w:t>
      </w:r>
      <w:r w:rsidRPr="009B0415">
        <w:rPr>
          <w:rFonts w:asciiTheme="majorHAnsi" w:hAnsiTheme="majorHAnsi" w:cstheme="majorHAnsi"/>
          <w:highlight w:val="green"/>
          <w:u w:val="single"/>
        </w:rPr>
        <w:t>hurdle for global supply</w:t>
      </w:r>
      <w:r w:rsidRPr="009B0415">
        <w:rPr>
          <w:rFonts w:asciiTheme="majorHAnsi" w:hAnsiTheme="majorHAnsi" w:cstheme="majorHAnsi"/>
          <w:u w:val="single"/>
        </w:rPr>
        <w:t>.</w:t>
      </w:r>
      <w:r w:rsidRPr="009B0415">
        <w:rPr>
          <w:rFonts w:asciiTheme="majorHAnsi" w:hAnsiTheme="majorHAnsi" w:cstheme="majorHAnsi"/>
          <w:sz w:val="16"/>
        </w:rPr>
        <w:t xml:space="preserve"> His warning came as </w:t>
      </w:r>
      <w:r w:rsidRPr="009B0415">
        <w:rPr>
          <w:rFonts w:asciiTheme="majorHAnsi" w:hAnsiTheme="majorHAnsi" w:cstheme="majorHAnsi"/>
          <w:u w:val="single"/>
        </w:rPr>
        <w:t xml:space="preserve">bag manufacturers revealed that some pharmaceutical </w:t>
      </w:r>
      <w:r w:rsidRPr="009B0415">
        <w:rPr>
          <w:rFonts w:asciiTheme="majorHAnsi" w:hAnsiTheme="majorHAnsi" w:cstheme="majorHAnsi"/>
          <w:highlight w:val="green"/>
          <w:u w:val="single"/>
        </w:rPr>
        <w:t>firms</w:t>
      </w:r>
      <w:r w:rsidRPr="009B0415">
        <w:rPr>
          <w:rFonts w:asciiTheme="majorHAnsi" w:hAnsiTheme="majorHAnsi" w:cstheme="majorHAnsi"/>
          <w:u w:val="single"/>
        </w:rPr>
        <w:t xml:space="preserve"> were </w:t>
      </w:r>
      <w:r w:rsidRPr="009B0415">
        <w:rPr>
          <w:rFonts w:asciiTheme="majorHAnsi" w:hAnsiTheme="majorHAnsi" w:cstheme="majorHAnsi"/>
          <w:highlight w:val="green"/>
          <w:u w:val="single"/>
        </w:rPr>
        <w:t>waiting</w:t>
      </w:r>
      <w:r w:rsidRPr="009B0415">
        <w:rPr>
          <w:rFonts w:asciiTheme="majorHAnsi" w:hAnsiTheme="majorHAnsi" w:cstheme="majorHAnsi"/>
          <w:u w:val="single"/>
        </w:rPr>
        <w:t xml:space="preserve"> up to 12 months for the sterile single-use disposable plastic containers, </w:t>
      </w:r>
      <w:r w:rsidRPr="009B0415">
        <w:rPr>
          <w:rFonts w:asciiTheme="majorHAnsi" w:hAnsiTheme="majorHAnsi" w:cstheme="majorHAnsi"/>
          <w:highlight w:val="green"/>
          <w:u w:val="single"/>
        </w:rPr>
        <w:t>which</w:t>
      </w:r>
      <w:r w:rsidRPr="009B0415">
        <w:rPr>
          <w:rFonts w:asciiTheme="majorHAnsi" w:hAnsiTheme="majorHAnsi" w:cstheme="majorHAnsi"/>
          <w:u w:val="single"/>
        </w:rPr>
        <w:t xml:space="preserve"> are </w:t>
      </w:r>
      <w:r w:rsidRPr="009B0415">
        <w:rPr>
          <w:rFonts w:asciiTheme="majorHAnsi" w:hAnsiTheme="majorHAnsi" w:cstheme="majorHAnsi"/>
          <w:highlight w:val="green"/>
          <w:u w:val="single"/>
        </w:rPr>
        <w:t>used</w:t>
      </w:r>
      <w:r w:rsidRPr="009B0415">
        <w:rPr>
          <w:rFonts w:asciiTheme="majorHAnsi" w:hAnsiTheme="majorHAnsi" w:cstheme="majorHAnsi"/>
          <w:u w:val="single"/>
        </w:rPr>
        <w:t xml:space="preserve"> </w:t>
      </w:r>
      <w:r w:rsidRPr="009B0415">
        <w:rPr>
          <w:rFonts w:asciiTheme="majorHAnsi" w:hAnsiTheme="majorHAnsi" w:cstheme="majorHAnsi"/>
          <w:highlight w:val="green"/>
          <w:u w:val="single"/>
        </w:rPr>
        <w:t>to make</w:t>
      </w:r>
      <w:r w:rsidRPr="009B0415">
        <w:rPr>
          <w:rFonts w:asciiTheme="majorHAnsi" w:hAnsiTheme="majorHAnsi" w:cstheme="majorHAnsi"/>
          <w:u w:val="single"/>
        </w:rPr>
        <w:t xml:space="preserve"> medicines of all kinds, including the Pfizer, Moderna and Novavax </w:t>
      </w:r>
      <w:r w:rsidRPr="009B0415">
        <w:rPr>
          <w:rFonts w:asciiTheme="majorHAnsi" w:hAnsiTheme="majorHAnsi" w:cstheme="majorHAnsi"/>
          <w:highlight w:val="green"/>
          <w:u w:val="single"/>
        </w:rPr>
        <w:t>Covid</w:t>
      </w:r>
      <w:r w:rsidRPr="009B0415">
        <w:rPr>
          <w:rFonts w:asciiTheme="majorHAnsi" w:hAnsiTheme="majorHAnsi" w:cstheme="majorHAnsi"/>
          <w:u w:val="single"/>
        </w:rPr>
        <w:t xml:space="preserve">-19 </w:t>
      </w:r>
      <w:r w:rsidRPr="009B0415">
        <w:rPr>
          <w:rFonts w:asciiTheme="majorHAnsi" w:hAnsiTheme="majorHAnsi" w:cstheme="majorHAnsi"/>
          <w:highlight w:val="green"/>
          <w:u w:val="single"/>
        </w:rPr>
        <w:t>vaccines</w:t>
      </w:r>
      <w:r w:rsidRPr="009B0415">
        <w:rPr>
          <w:rFonts w:asciiTheme="majorHAnsi" w:hAnsiTheme="majorHAnsi" w:cstheme="majorHAnsi"/>
          <w:u w:val="single"/>
        </w:rPr>
        <w:t>.</w:t>
      </w:r>
      <w:r w:rsidRPr="009B0415">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Diosynth Biotechnologies factory began growing the first cells for the Novavax vaccine in Billingham, County Durham this month and in a few weeks they will fill the 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9B0415">
        <w:rPr>
          <w:rFonts w:asciiTheme="majorHAnsi" w:hAnsiTheme="majorHAnsi" w:cstheme="majorHAnsi"/>
          <w:u w:val="single"/>
        </w:rPr>
        <w:t xml:space="preserve">You grow them in these 2,000-litre bags, which are in short supply. Then you pour it out and </w:t>
      </w:r>
      <w:r w:rsidRPr="009B0415">
        <w:rPr>
          <w:rFonts w:asciiTheme="majorHAnsi" w:hAnsiTheme="majorHAnsi" w:cstheme="majorHAnsi"/>
          <w:highlight w:val="green"/>
          <w:u w:val="single"/>
        </w:rPr>
        <w:t>you have to filter it</w:t>
      </w:r>
      <w:r w:rsidRPr="009B0415">
        <w:rPr>
          <w:rFonts w:asciiTheme="majorHAnsi" w:hAnsiTheme="majorHAnsi" w:cstheme="majorHAnsi"/>
          <w:u w:val="single"/>
        </w:rPr>
        <w:t xml:space="preserve">, </w:t>
      </w:r>
      <w:r w:rsidRPr="009B0415">
        <w:rPr>
          <w:rFonts w:asciiTheme="majorHAnsi" w:hAnsiTheme="majorHAnsi" w:cstheme="majorHAnsi"/>
          <w:highlight w:val="green"/>
          <w:u w:val="single"/>
        </w:rPr>
        <w:t>and</w:t>
      </w:r>
      <w:r w:rsidRPr="009B0415">
        <w:rPr>
          <w:rFonts w:asciiTheme="majorHAnsi" w:hAnsiTheme="majorHAnsi" w:cstheme="majorHAnsi"/>
          <w:u w:val="single"/>
        </w:rPr>
        <w:t xml:space="preserve"> the </w:t>
      </w:r>
      <w:r w:rsidRPr="009B0415">
        <w:rPr>
          <w:rFonts w:asciiTheme="majorHAnsi" w:hAnsiTheme="majorHAnsi" w:cstheme="majorHAnsi"/>
          <w:highlight w:val="green"/>
          <w:u w:val="single"/>
        </w:rPr>
        <w:t>filters are in short supply</w:t>
      </w:r>
      <w:r w:rsidRPr="009B0415">
        <w:rPr>
          <w:rFonts w:asciiTheme="majorHAnsi" w:hAnsiTheme="majorHAnsi" w:cstheme="majorHAnsi"/>
          <w:u w:val="single"/>
        </w:rPr>
        <w:t xml:space="preserve">. The little things </w:t>
      </w:r>
      <w:r w:rsidRPr="009B0415">
        <w:rPr>
          <w:rFonts w:asciiTheme="majorHAnsi" w:hAnsiTheme="majorHAnsi" w:cstheme="majorHAnsi"/>
          <w:u w:val="single"/>
        </w:rPr>
        <w:lastRenderedPageBreak/>
        <w:t>count.”</w:t>
      </w:r>
      <w:r w:rsidRPr="009B0415">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9B0415">
        <w:rPr>
          <w:rFonts w:asciiTheme="majorHAnsi" w:hAnsiTheme="majorHAnsi" w:cstheme="majorHAnsi"/>
          <w:highlight w:val="green"/>
          <w:u w:val="single"/>
        </w:rPr>
        <w:t>other countries</w:t>
      </w:r>
      <w:r w:rsidRPr="009B0415">
        <w:rPr>
          <w:rFonts w:asciiTheme="majorHAnsi" w:hAnsiTheme="majorHAnsi" w:cstheme="majorHAnsi"/>
          <w:u w:val="single"/>
        </w:rPr>
        <w:t xml:space="preserve"> and other medical </w:t>
      </w:r>
      <w:r w:rsidRPr="009B0415">
        <w:rPr>
          <w:rFonts w:asciiTheme="majorHAnsi" w:hAnsiTheme="majorHAnsi" w:cstheme="majorHAnsi"/>
          <w:highlight w:val="green"/>
          <w:u w:val="single"/>
        </w:rPr>
        <w:t>supplies</w:t>
      </w:r>
      <w:r w:rsidRPr="009B0415">
        <w:rPr>
          <w:rFonts w:asciiTheme="majorHAnsi" w:hAnsiTheme="majorHAnsi" w:cstheme="majorHAnsi"/>
          <w:u w:val="single"/>
        </w:rPr>
        <w:t xml:space="preserve"> might be </w:t>
      </w:r>
      <w:r w:rsidRPr="009B0415">
        <w:rPr>
          <w:rFonts w:asciiTheme="majorHAnsi" w:hAnsiTheme="majorHAnsi" w:cstheme="majorHAnsi"/>
          <w:highlight w:val="green"/>
          <w:u w:val="single"/>
        </w:rPr>
        <w:t>affected</w:t>
      </w:r>
      <w:r w:rsidRPr="009B0415">
        <w:rPr>
          <w:rFonts w:asciiTheme="majorHAnsi" w:hAnsiTheme="majorHAnsi" w:cstheme="majorHAnsi"/>
          <w:u w:val="single"/>
        </w:rPr>
        <w:t>.</w:t>
      </w:r>
      <w:r w:rsidRPr="009B0415">
        <w:rPr>
          <w:rFonts w:asciiTheme="majorHAnsi" w:hAnsiTheme="majorHAnsi" w:cstheme="majorHAnsi"/>
          <w:sz w:val="16"/>
        </w:rPr>
        <w:t xml:space="preserve"> ABEC makes bioreactor bags at two plants in the US and two in Fermoy and Kells in Ireland, and delivered six 4,000-litre bags to the Serum Institute in India last year for its Covid vaccines. Brady Cole, vice-president of equipment solutions at ABEC, said: “</w:t>
      </w:r>
      <w:r w:rsidRPr="009B0415">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9B0415">
        <w:rPr>
          <w:rFonts w:asciiTheme="majorHAnsi" w:hAnsiTheme="majorHAnsi" w:cstheme="majorHAnsi"/>
          <w:sz w:val="16"/>
        </w:rPr>
        <w:t xml:space="preserve"> He said ABEC was still managing to fulfil orders at roughly that rate. “</w:t>
      </w:r>
      <w:r w:rsidRPr="009B0415">
        <w:rPr>
          <w:rFonts w:asciiTheme="majorHAnsi" w:hAnsiTheme="majorHAnsi" w:cstheme="majorHAnsi"/>
          <w:u w:val="single"/>
        </w:rPr>
        <w:t xml:space="preserve">The </w:t>
      </w:r>
      <w:r w:rsidRPr="009B0415">
        <w:rPr>
          <w:rFonts w:asciiTheme="majorHAnsi" w:hAnsiTheme="majorHAnsi" w:cstheme="majorHAnsi"/>
          <w:highlight w:val="green"/>
          <w:u w:val="single"/>
        </w:rPr>
        <w:t>bag manufacturing capacity can’t meet demand right</w:t>
      </w:r>
      <w:r w:rsidRPr="009B0415">
        <w:rPr>
          <w:rFonts w:asciiTheme="majorHAnsi" w:hAnsiTheme="majorHAnsi" w:cstheme="majorHAnsi"/>
          <w:u w:val="single"/>
        </w:rPr>
        <w:t xml:space="preserve"> now,</w:t>
      </w:r>
      <w:r w:rsidRPr="009B0415">
        <w:rPr>
          <w:rFonts w:asciiTheme="majorHAnsi" w:hAnsiTheme="majorHAnsi" w:cstheme="majorHAnsi"/>
          <w:sz w:val="16"/>
        </w:rPr>
        <w:t xml:space="preserve">” he added. </w:t>
      </w:r>
      <w:r w:rsidRPr="009B0415">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9B0415">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9B0415">
        <w:rPr>
          <w:rFonts w:asciiTheme="majorHAnsi" w:hAnsiTheme="majorHAnsi" w:cstheme="majorHAnsi"/>
          <w:u w:val="single"/>
        </w:rPr>
        <w:t xml:space="preserve">US government has also blocked exports of bags, filters and other components so it can supply more Pfizer vaccines for Americans. </w:t>
      </w:r>
      <w:r w:rsidRPr="009B0415">
        <w:rPr>
          <w:rFonts w:asciiTheme="majorHAnsi" w:hAnsiTheme="majorHAnsi" w:cstheme="majorHAnsi"/>
          <w:sz w:val="16"/>
        </w:rPr>
        <w:t>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771EDBBE" w14:textId="77777777" w:rsidR="00D247BC" w:rsidRPr="009B0415" w:rsidRDefault="00D247BC" w:rsidP="00D247BC">
      <w:pPr>
        <w:pStyle w:val="Heading4"/>
      </w:pPr>
      <w:r w:rsidRPr="009B0415">
        <w:t xml:space="preserve">3] </w:t>
      </w:r>
      <w:r w:rsidRPr="009B0415">
        <w:rPr>
          <w:u w:val="single"/>
        </w:rPr>
        <w:t>Hurts Innovation</w:t>
      </w:r>
      <w:r w:rsidRPr="009B0415">
        <w:t xml:space="preserve"> </w:t>
      </w:r>
    </w:p>
    <w:p w14:paraId="75E0FAA9" w14:textId="77777777" w:rsidR="00D247BC" w:rsidRPr="009B0415" w:rsidRDefault="00D247BC" w:rsidP="00D247BC">
      <w:r w:rsidRPr="009B0415">
        <w:rPr>
          <w:b/>
          <w:bCs/>
          <w:sz w:val="26"/>
          <w:szCs w:val="26"/>
        </w:rPr>
        <w:t>Value Ingenuity 20</w:t>
      </w:r>
      <w:r w:rsidRPr="009B0415">
        <w:t xml:space="preserve"> [Value Ingenuity, (The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 "WTO IP Waiver Would Undermine Covid Innovation." 10-2-2020, Accessed 8-5-2021. https://www.valueingenuity.com/2021/05/18/wto-ip-waiver-would-undermine-covid-innovation/ // duongie</w:t>
      </w:r>
    </w:p>
    <w:p w14:paraId="52FD224D" w14:textId="77777777" w:rsidR="00D247BC" w:rsidRPr="009B0415" w:rsidRDefault="00D247BC" w:rsidP="00D247BC">
      <w:pPr>
        <w:rPr>
          <w:sz w:val="16"/>
        </w:rPr>
      </w:pPr>
      <w:r w:rsidRPr="009B0415">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9B0415">
        <w:rPr>
          <w:highlight w:val="green"/>
          <w:u w:val="single"/>
        </w:rPr>
        <w:t>IP</w:t>
      </w:r>
      <w:r w:rsidRPr="009B0415">
        <w:rPr>
          <w:u w:val="single"/>
        </w:rPr>
        <w:t xml:space="preserve"> is not a barrier to vaccine access. It already </w:t>
      </w:r>
      <w:r w:rsidRPr="009B0415">
        <w:rPr>
          <w:highlight w:val="green"/>
          <w:u w:val="single"/>
        </w:rPr>
        <w:t>enabled</w:t>
      </w:r>
      <w:r w:rsidRPr="009B0415">
        <w:rPr>
          <w:u w:val="single"/>
        </w:rPr>
        <w:t xml:space="preserve"> the </w:t>
      </w:r>
      <w:r w:rsidRPr="009B0415">
        <w:rPr>
          <w:highlight w:val="green"/>
          <w:u w:val="single"/>
        </w:rPr>
        <w:t>creation of three vaccines, in record-breaking time</w:t>
      </w:r>
      <w:r w:rsidRPr="009B0415">
        <w:rPr>
          <w:u w:val="single"/>
        </w:rPr>
        <w:t xml:space="preserve">, that have received FDA authorization. </w:t>
      </w:r>
      <w:r w:rsidRPr="009B0415">
        <w:rPr>
          <w:highlight w:val="green"/>
          <w:u w:val="single"/>
        </w:rPr>
        <w:t>IP</w:t>
      </w:r>
      <w:r w:rsidRPr="009B0415">
        <w:rPr>
          <w:u w:val="single"/>
        </w:rPr>
        <w:t xml:space="preserve"> is also safely </w:t>
      </w:r>
      <w:r w:rsidRPr="009B0415">
        <w:rPr>
          <w:highlight w:val="green"/>
          <w:u w:val="single"/>
        </w:rPr>
        <w:t>facilitating</w:t>
      </w:r>
      <w:r w:rsidRPr="009B0415">
        <w:rPr>
          <w:u w:val="single"/>
        </w:rPr>
        <w:t xml:space="preserve"> international partnerships (275+ to date) to </w:t>
      </w:r>
      <w:r w:rsidRPr="009B0415">
        <w:rPr>
          <w:highlight w:val="green"/>
          <w:u w:val="single"/>
        </w:rPr>
        <w:t>share technology</w:t>
      </w:r>
      <w:r w:rsidRPr="009B0415">
        <w:rPr>
          <w:u w:val="single"/>
        </w:rPr>
        <w:t xml:space="preserve"> and information more easily with trusted partners </w:t>
      </w:r>
      <w:r w:rsidRPr="009B0415">
        <w:rPr>
          <w:highlight w:val="green"/>
          <w:u w:val="single"/>
        </w:rPr>
        <w:t>across borders</w:t>
      </w:r>
      <w:r w:rsidRPr="009B0415">
        <w:rPr>
          <w:u w:val="single"/>
        </w:rPr>
        <w:t xml:space="preserve">. An </w:t>
      </w:r>
      <w:r w:rsidRPr="009B0415">
        <w:rPr>
          <w:highlight w:val="green"/>
          <w:u w:val="single"/>
        </w:rPr>
        <w:t>IP</w:t>
      </w:r>
      <w:r w:rsidRPr="009B0415">
        <w:rPr>
          <w:u w:val="single"/>
        </w:rPr>
        <w:t xml:space="preserve"> </w:t>
      </w:r>
      <w:r w:rsidRPr="009B0415">
        <w:rPr>
          <w:highlight w:val="green"/>
          <w:u w:val="single"/>
        </w:rPr>
        <w:t>waiver</w:t>
      </w:r>
      <w:r w:rsidRPr="009B0415">
        <w:rPr>
          <w:u w:val="single"/>
        </w:rPr>
        <w:t xml:space="preserve"> could lead to untested and unregulated copycats</w:t>
      </w:r>
      <w:r w:rsidRPr="009B0415">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9B0415">
        <w:rPr>
          <w:u w:val="single"/>
        </w:rPr>
        <w:t xml:space="preserve">The proposal jeopardizes U.S. manufacturing &amp; jobs. </w:t>
      </w:r>
      <w:r w:rsidRPr="009B0415">
        <w:rPr>
          <w:highlight w:val="green"/>
          <w:u w:val="single"/>
        </w:rPr>
        <w:t>Allow</w:t>
      </w:r>
      <w:r w:rsidRPr="009B0415">
        <w:rPr>
          <w:u w:val="single"/>
        </w:rPr>
        <w:t xml:space="preserve">ing </w:t>
      </w:r>
      <w:r w:rsidRPr="009B0415">
        <w:rPr>
          <w:highlight w:val="green"/>
          <w:u w:val="single"/>
        </w:rPr>
        <w:t>other countries to take</w:t>
      </w:r>
      <w:r w:rsidRPr="009B0415">
        <w:rPr>
          <w:u w:val="single"/>
        </w:rPr>
        <w:t xml:space="preserve"> and commercialize American-made technologies conflicts with President Biden’s goal to build up </w:t>
      </w:r>
      <w:r w:rsidRPr="009B0415">
        <w:rPr>
          <w:highlight w:val="green"/>
          <w:u w:val="single"/>
        </w:rPr>
        <w:t>American infrastructure</w:t>
      </w:r>
      <w:r w:rsidRPr="009B0415">
        <w:rPr>
          <w:u w:val="single"/>
        </w:rPr>
        <w:t xml:space="preserve"> and create manufacturing jobs. In the </w:t>
      </w:r>
      <w:r w:rsidRPr="009B0415">
        <w:rPr>
          <w:highlight w:val="green"/>
          <w:u w:val="single"/>
        </w:rPr>
        <w:t>U.S.</w:t>
      </w:r>
      <w:r w:rsidRPr="009B0415">
        <w:rPr>
          <w:u w:val="single"/>
        </w:rPr>
        <w:t xml:space="preserve"> alone, </w:t>
      </w:r>
      <w:r w:rsidRPr="009B0415">
        <w:rPr>
          <w:highlight w:val="green"/>
          <w:u w:val="single"/>
        </w:rPr>
        <w:t>biopharmaceutical</w:t>
      </w:r>
      <w:r w:rsidRPr="009B0415">
        <w:rPr>
          <w:u w:val="single"/>
        </w:rPr>
        <w:t xml:space="preserve"> companies </w:t>
      </w:r>
      <w:r w:rsidRPr="009B0415">
        <w:rPr>
          <w:highlight w:val="green"/>
          <w:u w:val="single"/>
        </w:rPr>
        <w:t>support</w:t>
      </w:r>
      <w:r w:rsidRPr="009B0415">
        <w:rPr>
          <w:u w:val="single"/>
        </w:rPr>
        <w:t xml:space="preserve"> 4 million jobs across all 50 states, with many more across </w:t>
      </w:r>
      <w:r w:rsidRPr="009B0415">
        <w:rPr>
          <w:highlight w:val="green"/>
          <w:u w:val="single"/>
        </w:rPr>
        <w:t>innovation</w:t>
      </w:r>
      <w:r w:rsidRPr="009B0415">
        <w:rPr>
          <w:u w:val="single"/>
        </w:rPr>
        <w:t xml:space="preserve"> ecosystems in labs, finance, and SMEs</w:t>
      </w:r>
      <w:r w:rsidRPr="009B0415">
        <w:rPr>
          <w:sz w:val="16"/>
        </w:rPr>
        <w:t xml:space="preserve">. Waiving IP undermines America’s leadership in the life sciences. </w:t>
      </w:r>
      <w:r w:rsidRPr="009B0415">
        <w:rPr>
          <w:u w:val="single"/>
        </w:rPr>
        <w:t xml:space="preserve">We </w:t>
      </w:r>
      <w:r w:rsidRPr="009B0415">
        <w:rPr>
          <w:highlight w:val="green"/>
          <w:u w:val="single"/>
        </w:rPr>
        <w:t>should not be forfeiting IP to countries</w:t>
      </w:r>
      <w:r w:rsidRPr="009B0415">
        <w:rPr>
          <w:u w:val="single"/>
        </w:rPr>
        <w:t xml:space="preserve"> </w:t>
      </w:r>
      <w:r w:rsidRPr="009B0415">
        <w:rPr>
          <w:highlight w:val="green"/>
          <w:u w:val="single"/>
        </w:rPr>
        <w:t>looking to undermine America’</w:t>
      </w:r>
      <w:r w:rsidRPr="009B0415">
        <w:rPr>
          <w:u w:val="single"/>
        </w:rPr>
        <w:t xml:space="preserve">s global leadership in </w:t>
      </w:r>
      <w:r w:rsidRPr="009B0415">
        <w:rPr>
          <w:highlight w:val="green"/>
          <w:u w:val="single"/>
        </w:rPr>
        <w:t>biomedical</w:t>
      </w:r>
      <w:r w:rsidRPr="009B0415">
        <w:rPr>
          <w:u w:val="single"/>
        </w:rPr>
        <w:t xml:space="preserve"> technology and </w:t>
      </w:r>
      <w:r w:rsidRPr="009B0415">
        <w:rPr>
          <w:highlight w:val="green"/>
          <w:u w:val="single"/>
        </w:rPr>
        <w:t>innovation</w:t>
      </w:r>
      <w:r w:rsidRPr="009B0415">
        <w:rPr>
          <w:sz w:val="16"/>
        </w:rPr>
        <w:t xml:space="preserve">. </w:t>
      </w:r>
      <w:r w:rsidRPr="009B0415">
        <w:rPr>
          <w:highlight w:val="green"/>
          <w:u w:val="single"/>
        </w:rPr>
        <w:t>IP</w:t>
      </w:r>
      <w:r w:rsidRPr="009B0415">
        <w:rPr>
          <w:u w:val="single"/>
        </w:rPr>
        <w:t xml:space="preserve"> </w:t>
      </w:r>
      <w:r w:rsidRPr="009B0415">
        <w:rPr>
          <w:highlight w:val="green"/>
          <w:u w:val="single"/>
        </w:rPr>
        <w:t>protections enabled decades of R&amp;D by biopharmaceutical</w:t>
      </w:r>
      <w:r w:rsidRPr="009B0415">
        <w:rPr>
          <w:u w:val="single"/>
        </w:rPr>
        <w:t xml:space="preserve"> research </w:t>
      </w:r>
      <w:r w:rsidRPr="009B0415">
        <w:rPr>
          <w:highlight w:val="green"/>
          <w:u w:val="single"/>
        </w:rPr>
        <w:t>companies</w:t>
      </w:r>
      <w:r w:rsidRPr="009B0415">
        <w:rPr>
          <w:u w:val="single"/>
        </w:rPr>
        <w:t xml:space="preserve">, </w:t>
      </w:r>
      <w:r w:rsidRPr="009B0415">
        <w:rPr>
          <w:highlight w:val="green"/>
          <w:u w:val="single"/>
        </w:rPr>
        <w:t>allowing them</w:t>
      </w:r>
      <w:r w:rsidRPr="009B0415">
        <w:rPr>
          <w:u w:val="single"/>
        </w:rPr>
        <w:t xml:space="preserve"> </w:t>
      </w:r>
      <w:r w:rsidRPr="009B0415">
        <w:rPr>
          <w:highlight w:val="green"/>
          <w:u w:val="single"/>
        </w:rPr>
        <w:t>to move quickly and effectively against COVID-19</w:t>
      </w:r>
      <w:r w:rsidRPr="009B0415">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w:t>
      </w:r>
      <w:r w:rsidRPr="009B0415">
        <w:rPr>
          <w:sz w:val="16"/>
        </w:rPr>
        <w:lastRenderedPageBreak/>
        <w:t>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9B0415">
        <w:rPr>
          <w:u w:val="single"/>
        </w:rPr>
        <w:t xml:space="preserve">The </w:t>
      </w:r>
      <w:r w:rsidRPr="009B0415">
        <w:rPr>
          <w:highlight w:val="green"/>
          <w:u w:val="single"/>
        </w:rPr>
        <w:t>collaboration</w:t>
      </w:r>
      <w:r w:rsidRPr="009B0415">
        <w:rPr>
          <w:u w:val="single"/>
        </w:rPr>
        <w:t xml:space="preserve"> that’s </w:t>
      </w:r>
      <w:r w:rsidRPr="009B0415">
        <w:rPr>
          <w:highlight w:val="green"/>
          <w:u w:val="single"/>
        </w:rPr>
        <w:t>happened in</w:t>
      </w:r>
      <w:r w:rsidRPr="009B0415">
        <w:rPr>
          <w:u w:val="single"/>
        </w:rPr>
        <w:t xml:space="preserve"> the midst of this </w:t>
      </w:r>
      <w:r w:rsidRPr="009B0415">
        <w:rPr>
          <w:highlight w:val="green"/>
          <w:u w:val="single"/>
        </w:rPr>
        <w:t>pandemic</w:t>
      </w:r>
      <w:r w:rsidRPr="009B0415">
        <w:rPr>
          <w:u w:val="single"/>
        </w:rPr>
        <w:t xml:space="preserve"> I think </w:t>
      </w:r>
      <w:r w:rsidRPr="009B0415">
        <w:rPr>
          <w:highlight w:val="green"/>
          <w:u w:val="single"/>
        </w:rPr>
        <w:t>points to</w:t>
      </w:r>
      <w:r w:rsidRPr="009B0415">
        <w:rPr>
          <w:u w:val="single"/>
        </w:rPr>
        <w:t xml:space="preserve"> the ways in which </w:t>
      </w:r>
      <w:r w:rsidRPr="009B0415">
        <w:rPr>
          <w:highlight w:val="green"/>
          <w:u w:val="single"/>
        </w:rPr>
        <w:t>IP has</w:t>
      </w:r>
      <w:r w:rsidRPr="009B0415">
        <w:rPr>
          <w:u w:val="single"/>
        </w:rPr>
        <w:t xml:space="preserve"> actually not </w:t>
      </w:r>
      <w:r w:rsidRPr="009B0415">
        <w:rPr>
          <w:highlight w:val="green"/>
          <w:u w:val="single"/>
        </w:rPr>
        <w:t>been</w:t>
      </w:r>
      <w:r w:rsidRPr="009B0415">
        <w:rPr>
          <w:u w:val="single"/>
        </w:rPr>
        <w:t xml:space="preserve"> a barrier, but a </w:t>
      </w:r>
      <w:r w:rsidRPr="009B0415">
        <w:rPr>
          <w:highlight w:val="green"/>
          <w:u w:val="single"/>
        </w:rPr>
        <w:t>facilitator of</w:t>
      </w:r>
      <w:r w:rsidRPr="009B0415">
        <w:rPr>
          <w:u w:val="single"/>
        </w:rPr>
        <w:t xml:space="preserve"> critical, cutting-edge </w:t>
      </w:r>
      <w:r w:rsidRPr="009B0415">
        <w:rPr>
          <w:highlight w:val="green"/>
          <w:u w:val="single"/>
        </w:rPr>
        <w:t>innovation</w:t>
      </w:r>
      <w:r w:rsidRPr="009B0415">
        <w:rPr>
          <w:u w:val="single"/>
        </w:rPr>
        <w:t xml:space="preserve"> […] I don’t think that waiving IP rights will suddenly enable other countries to ramp up the manufacturing of complex vaccines.”</w:t>
      </w:r>
      <w:r w:rsidRPr="009B0415">
        <w:rPr>
          <w:sz w:val="16"/>
        </w:rPr>
        <w:t xml:space="preserve"> SEN. CHRIS COONS (D-DE), CSIS: April 22, 2021 “There are only so many vaccine manufacturers in the world […] people are very careful about the safety of vaccines […] The thing that is holding us back is not IP. </w:t>
      </w:r>
      <w:r w:rsidRPr="009B0415">
        <w:rPr>
          <w:u w:val="single"/>
        </w:rPr>
        <w:t>There is no idle factory with regulatory approval that makes magically safe vaccines […] we have all the rights from the vaccine companies and the work is going at full speed</w:t>
      </w:r>
      <w:r w:rsidRPr="009B0415">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9B0415">
        <w:rPr>
          <w:u w:val="single"/>
        </w:rPr>
        <w:t>These [vaccines] are complex to make so just waiving IP and patents isn’t going to help […] you can only get trade secrets and knowhow with the cooperation of the originator companies</w:t>
      </w:r>
      <w:r w:rsidRPr="009B0415">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9B0415">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9B0415">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5419B605" w14:textId="77777777" w:rsidR="00D247BC" w:rsidRPr="009B0415" w:rsidRDefault="00D247BC" w:rsidP="00D247BC">
      <w:pPr>
        <w:pStyle w:val="Heading4"/>
      </w:pPr>
      <w:r w:rsidRPr="009B0415">
        <w:t xml:space="preserve">Turns the Aff – Delta Variant </w:t>
      </w:r>
      <w:r w:rsidRPr="009B0415">
        <w:rPr>
          <w:u w:val="single"/>
        </w:rPr>
        <w:t>proves</w:t>
      </w:r>
      <w:r w:rsidRPr="009B0415">
        <w:t xml:space="preserve"> current vaccines </w:t>
      </w:r>
      <w:r w:rsidRPr="009B0415">
        <w:rPr>
          <w:u w:val="single"/>
        </w:rPr>
        <w:t>aren’t enough</w:t>
      </w:r>
      <w:r w:rsidRPr="009B0415">
        <w:t xml:space="preserve"> – we need new innovations.</w:t>
      </w:r>
    </w:p>
    <w:p w14:paraId="7968B3AE" w14:textId="77777777" w:rsidR="00D247BC" w:rsidRPr="009B0415" w:rsidRDefault="00D247BC" w:rsidP="00D247BC">
      <w:r w:rsidRPr="009B0415">
        <w:rPr>
          <w:rStyle w:val="Style13ptBold"/>
        </w:rPr>
        <w:t>Guarino 8-18</w:t>
      </w:r>
      <w:r w:rsidRPr="009B0415">
        <w:t xml:space="preserve"> Ben Guarino 8-18-2021 “Vaccines show declining effectiveness against infection overall but strong protection against hospitalization amid delta variant” </w:t>
      </w:r>
      <w:hyperlink r:id="rId12" w:anchor="selection-747.0-750.0" w:history="1">
        <w:r w:rsidRPr="009B0415">
          <w:rPr>
            <w:rStyle w:val="Hyperlink"/>
          </w:rPr>
          <w:t>https://archive.is/pvuzL#selection-747.0-750.0</w:t>
        </w:r>
      </w:hyperlink>
      <w:r w:rsidRPr="009B0415">
        <w:t xml:space="preserve"> (Education: University of Pennsylvania, BSE in bioengineering; New York University, MA in journalism)//Elmer </w:t>
      </w:r>
    </w:p>
    <w:p w14:paraId="40C2208F" w14:textId="77777777" w:rsidR="00D247BC" w:rsidRPr="009B0415" w:rsidRDefault="00D247BC" w:rsidP="00D247BC">
      <w:pPr>
        <w:rPr>
          <w:sz w:val="16"/>
          <w:szCs w:val="24"/>
        </w:rPr>
      </w:pPr>
      <w:r w:rsidRPr="009B0415">
        <w:rPr>
          <w:b/>
          <w:szCs w:val="24"/>
          <w:highlight w:val="green"/>
          <w:u w:val="single"/>
        </w:rPr>
        <w:t>Results</w:t>
      </w:r>
      <w:r w:rsidRPr="009B0415">
        <w:rPr>
          <w:sz w:val="16"/>
          <w:szCs w:val="24"/>
          <w:highlight w:val="green"/>
        </w:rPr>
        <w:t xml:space="preserve"> </w:t>
      </w:r>
      <w:r w:rsidRPr="009B0415">
        <w:rPr>
          <w:sz w:val="16"/>
          <w:szCs w:val="24"/>
        </w:rPr>
        <w:t xml:space="preserve">from a trio of studies, published in the CDC’s weekly report, </w:t>
      </w:r>
      <w:r w:rsidRPr="009B0415">
        <w:rPr>
          <w:b/>
          <w:sz w:val="26"/>
          <w:szCs w:val="24"/>
          <w:highlight w:val="green"/>
          <w:u w:val="single"/>
        </w:rPr>
        <w:t>motivated</w:t>
      </w:r>
      <w:r w:rsidRPr="009B0415">
        <w:rPr>
          <w:sz w:val="16"/>
          <w:szCs w:val="24"/>
          <w:highlight w:val="green"/>
        </w:rPr>
        <w:t xml:space="preserve"> </w:t>
      </w:r>
      <w:r w:rsidRPr="009B0415">
        <w:rPr>
          <w:sz w:val="16"/>
          <w:szCs w:val="24"/>
        </w:rPr>
        <w:t xml:space="preserve">the </w:t>
      </w:r>
      <w:r w:rsidRPr="009B0415">
        <w:rPr>
          <w:b/>
          <w:sz w:val="26"/>
          <w:szCs w:val="24"/>
          <w:highlight w:val="green"/>
          <w:u w:val="single"/>
        </w:rPr>
        <w:t>Biden</w:t>
      </w:r>
      <w:r w:rsidRPr="009B0415">
        <w:rPr>
          <w:sz w:val="16"/>
          <w:szCs w:val="24"/>
          <w:highlight w:val="green"/>
        </w:rPr>
        <w:t xml:space="preserve"> </w:t>
      </w:r>
      <w:r w:rsidRPr="009B0415">
        <w:rPr>
          <w:sz w:val="16"/>
          <w:szCs w:val="24"/>
        </w:rPr>
        <w:t xml:space="preserve">administration </w:t>
      </w:r>
      <w:r w:rsidRPr="009B0415">
        <w:rPr>
          <w:b/>
          <w:sz w:val="26"/>
          <w:szCs w:val="24"/>
          <w:highlight w:val="green"/>
          <w:u w:val="single"/>
        </w:rPr>
        <w:t>to</w:t>
      </w:r>
      <w:r w:rsidRPr="009B0415">
        <w:rPr>
          <w:sz w:val="16"/>
          <w:szCs w:val="24"/>
          <w:highlight w:val="green"/>
        </w:rPr>
        <w:t xml:space="preserve"> </w:t>
      </w:r>
      <w:r w:rsidRPr="009B0415">
        <w:rPr>
          <w:b/>
          <w:szCs w:val="24"/>
          <w:highlight w:val="green"/>
          <w:u w:val="single"/>
        </w:rPr>
        <w:t>consider</w:t>
      </w:r>
      <w:r w:rsidRPr="009B0415">
        <w:rPr>
          <w:sz w:val="16"/>
          <w:szCs w:val="24"/>
          <w:highlight w:val="green"/>
        </w:rPr>
        <w:t xml:space="preserve"> </w:t>
      </w:r>
      <w:r w:rsidRPr="009B0415">
        <w:rPr>
          <w:b/>
          <w:szCs w:val="24"/>
          <w:highlight w:val="green"/>
          <w:u w:val="single"/>
        </w:rPr>
        <w:t>booster shots</w:t>
      </w:r>
      <w:r w:rsidRPr="009B0415">
        <w:rPr>
          <w:sz w:val="16"/>
          <w:szCs w:val="24"/>
        </w:rPr>
        <w:t xml:space="preserve">. </w:t>
      </w:r>
      <w:r w:rsidRPr="009B0415">
        <w:rPr>
          <w:b/>
          <w:szCs w:val="24"/>
          <w:highlight w:val="green"/>
          <w:u w:val="single"/>
        </w:rPr>
        <w:t>Three studies published</w:t>
      </w:r>
      <w:r w:rsidRPr="009B0415">
        <w:rPr>
          <w:szCs w:val="24"/>
          <w:highlight w:val="green"/>
          <w:u w:val="single"/>
        </w:rPr>
        <w:t xml:space="preserve"> </w:t>
      </w:r>
      <w:r w:rsidRPr="009B0415">
        <w:rPr>
          <w:szCs w:val="24"/>
          <w:u w:val="single"/>
        </w:rPr>
        <w:t xml:space="preserve">Wednesday by the Centers for Disease Control and Prevention </w:t>
      </w:r>
      <w:r w:rsidRPr="009B0415">
        <w:rPr>
          <w:b/>
          <w:szCs w:val="24"/>
          <w:highlight w:val="green"/>
          <w:u w:val="single"/>
        </w:rPr>
        <w:t>show</w:t>
      </w:r>
      <w:r w:rsidRPr="009B0415">
        <w:rPr>
          <w:szCs w:val="24"/>
          <w:highlight w:val="green"/>
          <w:u w:val="single"/>
        </w:rPr>
        <w:t xml:space="preserve"> </w:t>
      </w:r>
      <w:r w:rsidRPr="009B0415">
        <w:rPr>
          <w:szCs w:val="24"/>
          <w:u w:val="single"/>
        </w:rPr>
        <w:t xml:space="preserve">that </w:t>
      </w:r>
      <w:r w:rsidRPr="009B0415">
        <w:rPr>
          <w:b/>
          <w:szCs w:val="24"/>
          <w:highlight w:val="green"/>
          <w:u w:val="single"/>
        </w:rPr>
        <w:t>protection against the</w:t>
      </w:r>
      <w:r w:rsidRPr="009B0415">
        <w:rPr>
          <w:szCs w:val="24"/>
          <w:highlight w:val="green"/>
          <w:u w:val="single"/>
        </w:rPr>
        <w:t xml:space="preserve"> </w:t>
      </w:r>
      <w:r w:rsidRPr="009B0415">
        <w:rPr>
          <w:b/>
          <w:szCs w:val="24"/>
          <w:highlight w:val="green"/>
          <w:u w:val="single"/>
        </w:rPr>
        <w:t>coronavirus from vaccines</w:t>
      </w:r>
      <w:r w:rsidRPr="009B0415">
        <w:rPr>
          <w:szCs w:val="24"/>
          <w:highlight w:val="green"/>
          <w:u w:val="single"/>
        </w:rPr>
        <w:t xml:space="preserve"> </w:t>
      </w:r>
      <w:r w:rsidRPr="009B0415">
        <w:rPr>
          <w:b/>
          <w:szCs w:val="24"/>
          <w:highlight w:val="green"/>
          <w:u w:val="single"/>
        </w:rPr>
        <w:t>declined</w:t>
      </w:r>
      <w:r w:rsidRPr="009B0415">
        <w:rPr>
          <w:szCs w:val="24"/>
          <w:highlight w:val="green"/>
          <w:u w:val="single"/>
        </w:rPr>
        <w:t xml:space="preserve"> </w:t>
      </w:r>
      <w:r w:rsidRPr="009B0415">
        <w:rPr>
          <w:szCs w:val="24"/>
          <w:u w:val="single"/>
        </w:rPr>
        <w:t xml:space="preserve">in the midsummer months </w:t>
      </w:r>
      <w:r w:rsidRPr="009B0415">
        <w:rPr>
          <w:b/>
          <w:szCs w:val="24"/>
          <w:highlight w:val="green"/>
          <w:u w:val="single"/>
        </w:rPr>
        <w:t>when</w:t>
      </w:r>
      <w:r w:rsidRPr="009B0415">
        <w:rPr>
          <w:szCs w:val="24"/>
          <w:highlight w:val="green"/>
          <w:u w:val="single"/>
        </w:rPr>
        <w:t xml:space="preserve"> </w:t>
      </w:r>
      <w:r w:rsidRPr="009B0415">
        <w:rPr>
          <w:szCs w:val="24"/>
          <w:u w:val="single"/>
        </w:rPr>
        <w:t xml:space="preserve">the more contagious </w:t>
      </w:r>
      <w:r w:rsidRPr="009B0415">
        <w:rPr>
          <w:b/>
          <w:szCs w:val="24"/>
          <w:highlight w:val="green"/>
          <w:u w:val="single"/>
        </w:rPr>
        <w:t>delta variant rose</w:t>
      </w:r>
      <w:r w:rsidRPr="009B0415">
        <w:rPr>
          <w:szCs w:val="24"/>
          <w:highlight w:val="green"/>
          <w:u w:val="single"/>
        </w:rPr>
        <w:t xml:space="preserve"> </w:t>
      </w:r>
      <w:r w:rsidRPr="009B0415">
        <w:rPr>
          <w:szCs w:val="24"/>
          <w:u w:val="single"/>
        </w:rPr>
        <w:t>to dominance in the United States</w:t>
      </w:r>
      <w:r w:rsidRPr="009B0415">
        <w:rPr>
          <w:sz w:val="16"/>
          <w:szCs w:val="24"/>
        </w:rPr>
        <w:t xml:space="preserve">. At the same time, protection against </w:t>
      </w:r>
      <w:r w:rsidRPr="009B0415">
        <w:rPr>
          <w:sz w:val="16"/>
          <w:szCs w:val="24"/>
        </w:rPr>
        <w:lastRenderedPageBreak/>
        <w:t xml:space="preserve">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9B0415">
        <w:rPr>
          <w:szCs w:val="24"/>
          <w:u w:val="single"/>
        </w:rPr>
        <w:t xml:space="preserve">also </w:t>
      </w:r>
      <w:r w:rsidRPr="009B0415">
        <w:rPr>
          <w:b/>
          <w:szCs w:val="24"/>
          <w:highlight w:val="green"/>
          <w:u w:val="single"/>
        </w:rPr>
        <w:t>reinforce</w:t>
      </w:r>
      <w:r w:rsidRPr="009B0415">
        <w:rPr>
          <w:szCs w:val="24"/>
          <w:highlight w:val="green"/>
          <w:u w:val="single"/>
        </w:rPr>
        <w:t xml:space="preserve"> </w:t>
      </w:r>
      <w:r w:rsidRPr="009B0415">
        <w:rPr>
          <w:szCs w:val="24"/>
          <w:u w:val="single"/>
        </w:rPr>
        <w:t xml:space="preserve">the </w:t>
      </w:r>
      <w:r w:rsidRPr="009B0415">
        <w:rPr>
          <w:b/>
          <w:szCs w:val="24"/>
          <w:highlight w:val="green"/>
          <w:u w:val="single"/>
        </w:rPr>
        <w:t>idea</w:t>
      </w:r>
      <w:r w:rsidRPr="009B0415">
        <w:rPr>
          <w:szCs w:val="24"/>
          <w:highlight w:val="green"/>
          <w:u w:val="single"/>
        </w:rPr>
        <w:t xml:space="preserve"> </w:t>
      </w:r>
      <w:r w:rsidRPr="009B0415">
        <w:rPr>
          <w:szCs w:val="24"/>
          <w:u w:val="single"/>
        </w:rPr>
        <w:t xml:space="preserve">that </w:t>
      </w:r>
      <w:r w:rsidRPr="009B0415">
        <w:rPr>
          <w:b/>
          <w:szCs w:val="24"/>
          <w:highlight w:val="green"/>
          <w:u w:val="single"/>
        </w:rPr>
        <w:t>vaccines</w:t>
      </w:r>
      <w:r w:rsidRPr="009B0415">
        <w:rPr>
          <w:szCs w:val="24"/>
          <w:highlight w:val="green"/>
          <w:u w:val="single"/>
        </w:rPr>
        <w:t xml:space="preserve"> </w:t>
      </w:r>
      <w:r w:rsidRPr="009B0415">
        <w:rPr>
          <w:b/>
          <w:szCs w:val="24"/>
          <w:highlight w:val="green"/>
          <w:u w:val="single"/>
          <w:bdr w:val="single" w:sz="4" w:space="0" w:color="auto"/>
        </w:rPr>
        <w:t>alone will be unable to lift the nation out of the pandemic</w:t>
      </w:r>
      <w:r w:rsidRPr="009B0415">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9B0415">
        <w:rPr>
          <w:szCs w:val="24"/>
          <w:u w:val="single"/>
        </w:rPr>
        <w:t>All three reports measure vaccine effectiveness, which compares the rates of infection or hospitalization among vaccinated people with the rates among people who had not been vaccinated.</w:t>
      </w:r>
      <w:r w:rsidRPr="009B0415">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9B0415">
        <w:rPr>
          <w:b/>
          <w:szCs w:val="24"/>
          <w:highlight w:val="green"/>
          <w:u w:val="single"/>
        </w:rPr>
        <w:t>a study in Israel</w:t>
      </w:r>
      <w:r w:rsidRPr="009B0415">
        <w:rPr>
          <w:sz w:val="16"/>
          <w:szCs w:val="24"/>
        </w:rPr>
        <w:t xml:space="preserve">, </w:t>
      </w:r>
      <w:r w:rsidRPr="009B0415">
        <w:rPr>
          <w:b/>
          <w:szCs w:val="24"/>
          <w:highlight w:val="green"/>
          <w:u w:val="single"/>
        </w:rPr>
        <w:t>found</w:t>
      </w:r>
      <w:r w:rsidRPr="009B0415">
        <w:rPr>
          <w:sz w:val="16"/>
          <w:szCs w:val="24"/>
          <w:highlight w:val="green"/>
        </w:rPr>
        <w:t xml:space="preserve"> </w:t>
      </w:r>
      <w:r w:rsidRPr="009B0415">
        <w:rPr>
          <w:b/>
          <w:szCs w:val="24"/>
          <w:highlight w:val="green"/>
          <w:u w:val="single"/>
          <w:bdr w:val="single" w:sz="4" w:space="0" w:color="auto"/>
        </w:rPr>
        <w:t>larger declines in protection against infection</w:t>
      </w:r>
      <w:r w:rsidRPr="009B0415">
        <w:rPr>
          <w:sz w:val="16"/>
          <w:szCs w:val="24"/>
        </w:rPr>
        <w:t xml:space="preserve">. One U.S. report that has not yet gone through peer review, collecting data from Mayo Clinic Health System facilities in five states, </w:t>
      </w:r>
      <w:r w:rsidRPr="009B0415">
        <w:rPr>
          <w:b/>
          <w:szCs w:val="24"/>
          <w:highlight w:val="green"/>
          <w:u w:val="single"/>
        </w:rPr>
        <w:t>found</w:t>
      </w:r>
      <w:r w:rsidRPr="009B0415">
        <w:rPr>
          <w:szCs w:val="24"/>
          <w:highlight w:val="green"/>
          <w:u w:val="single"/>
        </w:rPr>
        <w:t xml:space="preserve"> </w:t>
      </w:r>
      <w:r w:rsidRPr="009B0415">
        <w:rPr>
          <w:szCs w:val="24"/>
          <w:u w:val="single"/>
        </w:rPr>
        <w:t xml:space="preserve">a </w:t>
      </w:r>
      <w:r w:rsidRPr="009B0415">
        <w:rPr>
          <w:b/>
          <w:szCs w:val="24"/>
          <w:highlight w:val="green"/>
          <w:u w:val="single"/>
        </w:rPr>
        <w:t>drop in</w:t>
      </w:r>
      <w:r w:rsidRPr="009B0415">
        <w:rPr>
          <w:szCs w:val="24"/>
          <w:highlight w:val="green"/>
          <w:u w:val="single"/>
        </w:rPr>
        <w:t xml:space="preserve"> </w:t>
      </w:r>
      <w:r w:rsidRPr="009B0415">
        <w:rPr>
          <w:szCs w:val="24"/>
          <w:u w:val="single"/>
        </w:rPr>
        <w:t xml:space="preserve">the </w:t>
      </w:r>
      <w:r w:rsidRPr="009B0415">
        <w:rPr>
          <w:b/>
          <w:szCs w:val="24"/>
          <w:highlight w:val="green"/>
          <w:u w:val="single"/>
        </w:rPr>
        <w:t>Pfizer</w:t>
      </w:r>
      <w:r w:rsidRPr="009B0415">
        <w:rPr>
          <w:szCs w:val="24"/>
          <w:u w:val="single"/>
        </w:rPr>
        <w:t xml:space="preserve">-BioNTech </w:t>
      </w:r>
      <w:r w:rsidRPr="009B0415">
        <w:rPr>
          <w:b/>
          <w:szCs w:val="24"/>
          <w:highlight w:val="green"/>
          <w:u w:val="single"/>
        </w:rPr>
        <w:t>vaccine’s</w:t>
      </w:r>
      <w:r w:rsidRPr="009B0415">
        <w:rPr>
          <w:szCs w:val="24"/>
          <w:highlight w:val="green"/>
          <w:u w:val="single"/>
        </w:rPr>
        <w:t xml:space="preserve"> </w:t>
      </w:r>
      <w:r w:rsidRPr="009B0415">
        <w:rPr>
          <w:b/>
          <w:szCs w:val="24"/>
          <w:highlight w:val="green"/>
          <w:u w:val="single"/>
        </w:rPr>
        <w:t>effectiveness</w:t>
      </w:r>
      <w:r w:rsidRPr="009B0415">
        <w:rPr>
          <w:szCs w:val="24"/>
          <w:highlight w:val="green"/>
          <w:u w:val="single"/>
        </w:rPr>
        <w:t xml:space="preserve"> </w:t>
      </w:r>
      <w:r w:rsidRPr="009B0415">
        <w:rPr>
          <w:b/>
          <w:szCs w:val="24"/>
          <w:highlight w:val="green"/>
          <w:u w:val="single"/>
        </w:rPr>
        <w:t xml:space="preserve">against delta infections </w:t>
      </w:r>
      <w:r w:rsidRPr="009B0415">
        <w:rPr>
          <w:b/>
          <w:szCs w:val="24"/>
          <w:highlight w:val="green"/>
          <w:u w:val="single"/>
          <w:bdr w:val="single" w:sz="4" w:space="0" w:color="auto"/>
        </w:rPr>
        <w:t>to 42 percent</w:t>
      </w:r>
      <w:r w:rsidRPr="009B0415">
        <w:rPr>
          <w:sz w:val="16"/>
          <w:szCs w:val="24"/>
        </w:rPr>
        <w:t>. The other mRNA vaccine, made by Moderna,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9B0415">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9B0415">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7267DBA6" w14:textId="77777777" w:rsidR="00D247BC" w:rsidRPr="009B0415" w:rsidRDefault="00D247BC" w:rsidP="00D247BC">
      <w:pPr>
        <w:pStyle w:val="Heading4"/>
      </w:pPr>
      <w:r w:rsidRPr="009B0415">
        <w:t xml:space="preserve">4] </w:t>
      </w:r>
      <w:r w:rsidRPr="009B0415">
        <w:rPr>
          <w:u w:val="single"/>
        </w:rPr>
        <w:t>Skill Disparities and Trade Secrets</w:t>
      </w:r>
      <w:r w:rsidRPr="009B0415">
        <w:t xml:space="preserve"> – Moderna proves </w:t>
      </w:r>
      <w:r w:rsidRPr="009B0415">
        <w:rPr>
          <w:u w:val="single"/>
        </w:rPr>
        <w:t>IP</w:t>
      </w:r>
      <w:r w:rsidRPr="009B0415">
        <w:t xml:space="preserve"> isn’t the root cause.</w:t>
      </w:r>
    </w:p>
    <w:p w14:paraId="15625702" w14:textId="77777777" w:rsidR="00D247BC" w:rsidRPr="009B0415" w:rsidRDefault="00D247BC" w:rsidP="00D247BC">
      <w:r w:rsidRPr="009B0415">
        <w:rPr>
          <w:rStyle w:val="Style13ptBold"/>
        </w:rPr>
        <w:t>Silverman 3-15</w:t>
      </w:r>
      <w:r w:rsidRPr="009B0415">
        <w:t xml:space="preserve"> Rachel Silverman 3-15-2021 "Waiving vaccine patents won’t help inoculate poorer nations" </w:t>
      </w:r>
      <w:hyperlink r:id="rId13" w:history="1">
        <w:r w:rsidRPr="009B0415">
          <w:rPr>
            <w:rStyle w:val="Hyperlink"/>
          </w:rPr>
          <w:t>https://www.washingtonpost.com/outlook/2021/03/15/vaccine-coronavirus-patents-waive-global-equity/</w:t>
        </w:r>
      </w:hyperlink>
      <w:r w:rsidRPr="009B0415">
        <w:t xml:space="preserve"> (Rachel Silverman is a policy fellow at the Center for Global Development)//Duong </w:t>
      </w:r>
    </w:p>
    <w:p w14:paraId="78B0AA2F" w14:textId="77777777" w:rsidR="00D247BC" w:rsidRPr="009B0415" w:rsidRDefault="00D247BC" w:rsidP="00D247BC">
      <w:pPr>
        <w:rPr>
          <w:sz w:val="16"/>
        </w:rPr>
      </w:pPr>
      <w:r w:rsidRPr="009B0415">
        <w:rPr>
          <w:sz w:val="16"/>
        </w:rPr>
        <w:t>Reality is more complicated, however</w:t>
      </w:r>
      <w:r w:rsidRPr="009B0415">
        <w:rPr>
          <w:u w:val="single"/>
        </w:rPr>
        <w:t xml:space="preserve">. Because of the </w:t>
      </w:r>
      <w:r w:rsidRPr="009B0415">
        <w:rPr>
          <w:highlight w:val="green"/>
          <w:u w:val="single"/>
        </w:rPr>
        <w:t>technical complexity</w:t>
      </w:r>
      <w:r w:rsidRPr="009B0415">
        <w:rPr>
          <w:u w:val="single"/>
        </w:rPr>
        <w:t xml:space="preserve"> of manufacturing coronavirus vaccines, </w:t>
      </w:r>
      <w:r w:rsidRPr="009B0415">
        <w:rPr>
          <w:highlight w:val="green"/>
          <w:u w:val="single"/>
        </w:rPr>
        <w:t>waiving i</w:t>
      </w:r>
      <w:r w:rsidRPr="009B0415">
        <w:rPr>
          <w:u w:val="single"/>
        </w:rPr>
        <w:t>ntellectual-</w:t>
      </w:r>
      <w:r w:rsidRPr="009B0415">
        <w:rPr>
          <w:highlight w:val="green"/>
          <w:u w:val="single"/>
        </w:rPr>
        <w:t>p</w:t>
      </w:r>
      <w:r w:rsidRPr="009B0415">
        <w:rPr>
          <w:u w:val="single"/>
        </w:rPr>
        <w:t xml:space="preserve">roperty rights, by itself, </w:t>
      </w:r>
      <w:r w:rsidRPr="009B0415">
        <w:rPr>
          <w:highlight w:val="green"/>
          <w:u w:val="single"/>
        </w:rPr>
        <w:t>would have</w:t>
      </w:r>
      <w:r w:rsidRPr="009B0415">
        <w:rPr>
          <w:u w:val="single"/>
        </w:rPr>
        <w:t xml:space="preserve"> </w:t>
      </w:r>
      <w:r w:rsidRPr="009B0415">
        <w:rPr>
          <w:b/>
          <w:sz w:val="26"/>
          <w:highlight w:val="green"/>
          <w:u w:val="single"/>
        </w:rPr>
        <w:t>little effect</w:t>
      </w:r>
      <w:r w:rsidRPr="009B0415">
        <w:rPr>
          <w:u w:val="single"/>
        </w:rPr>
        <w:t>.</w:t>
      </w:r>
      <w:r w:rsidRPr="009B0415">
        <w:rPr>
          <w:sz w:val="16"/>
        </w:rPr>
        <w:t xml:space="preserve"> It could even backfire, </w:t>
      </w:r>
      <w:r w:rsidRPr="009B0415">
        <w:rPr>
          <w:u w:val="single"/>
        </w:rPr>
        <w:t>with companies using the move as an excuse to disengage from global access efforts. There are more effective ways to entice — and to pressure — companies to license and share their intellectual property and the associated know-how, without broadly nullifying patents</w:t>
      </w:r>
      <w:r w:rsidRPr="009B0415">
        <w:rPr>
          <w:sz w:val="16"/>
        </w:rPr>
        <w:t xml:space="preserve">. The </w:t>
      </w:r>
      <w:r w:rsidRPr="009B0415">
        <w:rPr>
          <w:highlight w:val="green"/>
          <w:u w:val="single"/>
        </w:rPr>
        <w:t>Moderna vaccine illustrates</w:t>
      </w:r>
      <w:r w:rsidRPr="009B0415">
        <w:rPr>
          <w:u w:val="single"/>
        </w:rPr>
        <w:t xml:space="preserve"> the </w:t>
      </w:r>
      <w:r w:rsidRPr="009B0415">
        <w:rPr>
          <w:highlight w:val="green"/>
          <w:u w:val="single"/>
        </w:rPr>
        <w:t>limits of</w:t>
      </w:r>
      <w:r w:rsidRPr="009B0415">
        <w:rPr>
          <w:u w:val="single"/>
        </w:rPr>
        <w:t xml:space="preserve"> freeing up </w:t>
      </w:r>
      <w:r w:rsidRPr="009B0415">
        <w:rPr>
          <w:highlight w:val="green"/>
          <w:u w:val="single"/>
        </w:rPr>
        <w:t>i</w:t>
      </w:r>
      <w:r w:rsidRPr="009B0415">
        <w:rPr>
          <w:u w:val="single"/>
        </w:rPr>
        <w:t xml:space="preserve">ntellectual </w:t>
      </w:r>
      <w:r w:rsidRPr="009B0415">
        <w:rPr>
          <w:highlight w:val="green"/>
          <w:u w:val="single"/>
        </w:rPr>
        <w:t>p</w:t>
      </w:r>
      <w:r w:rsidRPr="009B0415">
        <w:rPr>
          <w:u w:val="single"/>
        </w:rPr>
        <w:t xml:space="preserve">roperty. Moderna </w:t>
      </w:r>
      <w:r w:rsidRPr="009B0415">
        <w:rPr>
          <w:highlight w:val="green"/>
          <w:u w:val="single"/>
        </w:rPr>
        <w:t>announced</w:t>
      </w:r>
      <w:r w:rsidRPr="009B0415">
        <w:rPr>
          <w:u w:val="single"/>
        </w:rPr>
        <w:t xml:space="preserve"> in October that it </w:t>
      </w:r>
      <w:r w:rsidRPr="009B0415">
        <w:rPr>
          <w:highlight w:val="green"/>
          <w:u w:val="single"/>
        </w:rPr>
        <w:t xml:space="preserve">would </w:t>
      </w:r>
      <w:r w:rsidRPr="009B0415">
        <w:rPr>
          <w:b/>
          <w:bCs/>
          <w:highlight w:val="green"/>
          <w:u w:val="single"/>
        </w:rPr>
        <w:t>not enforce IP</w:t>
      </w:r>
      <w:r w:rsidRPr="009B0415">
        <w:rPr>
          <w:b/>
          <w:bCs/>
          <w:u w:val="single"/>
        </w:rPr>
        <w:t xml:space="preserve"> rights</w:t>
      </w:r>
      <w:r w:rsidRPr="009B0415">
        <w:rPr>
          <w:u w:val="single"/>
        </w:rPr>
        <w:t xml:space="preserve"> </w:t>
      </w:r>
      <w:r w:rsidRPr="009B0415">
        <w:rPr>
          <w:highlight w:val="green"/>
          <w:u w:val="single"/>
        </w:rPr>
        <w:t>on its coronavirus vaccine</w:t>
      </w:r>
      <w:r w:rsidRPr="009B0415">
        <w:rPr>
          <w:u w:val="single"/>
        </w:rPr>
        <w:t xml:space="preserve"> — and </w:t>
      </w:r>
      <w:r w:rsidRPr="009B0415">
        <w:rPr>
          <w:highlight w:val="green"/>
          <w:u w:val="single"/>
        </w:rPr>
        <w:t>yet</w:t>
      </w:r>
      <w:r w:rsidRPr="009B0415">
        <w:rPr>
          <w:u w:val="single"/>
        </w:rPr>
        <w:t xml:space="preserve"> it has </w:t>
      </w:r>
      <w:r w:rsidRPr="009B0415">
        <w:rPr>
          <w:b/>
          <w:bCs/>
          <w:highlight w:val="green"/>
          <w:u w:val="single"/>
        </w:rPr>
        <w:t>taken no steps to share info</w:t>
      </w:r>
      <w:r w:rsidRPr="009B0415">
        <w:rPr>
          <w:b/>
          <w:bCs/>
          <w:u w:val="single"/>
        </w:rPr>
        <w:t>rmation</w:t>
      </w:r>
      <w:r w:rsidRPr="009B0415">
        <w:rPr>
          <w:u w:val="single"/>
        </w:rPr>
        <w:t xml:space="preserve"> </w:t>
      </w:r>
      <w:r w:rsidRPr="009B0415">
        <w:rPr>
          <w:highlight w:val="green"/>
          <w:u w:val="single"/>
        </w:rPr>
        <w:t>about</w:t>
      </w:r>
      <w:r w:rsidRPr="009B0415">
        <w:rPr>
          <w:u w:val="single"/>
        </w:rPr>
        <w:t xml:space="preserve"> the </w:t>
      </w:r>
      <w:r w:rsidRPr="009B0415">
        <w:rPr>
          <w:highlight w:val="green"/>
          <w:u w:val="single"/>
        </w:rPr>
        <w:t>vaccine’s design or manufacture, citing commercial interests in the underlying technology.</w:t>
      </w:r>
      <w:r w:rsidRPr="009B0415">
        <w:rPr>
          <w:u w:val="single"/>
        </w:rPr>
        <w:t xml:space="preserve"> Five months later, </w:t>
      </w:r>
      <w:r w:rsidRPr="009B0415">
        <w:rPr>
          <w:highlight w:val="green"/>
          <w:u w:val="single"/>
        </w:rPr>
        <w:t>production</w:t>
      </w:r>
      <w:r w:rsidRPr="009B0415">
        <w:rPr>
          <w:u w:val="single"/>
        </w:rPr>
        <w:t xml:space="preserve"> of the Moderna vaccine </w:t>
      </w:r>
      <w:r w:rsidRPr="009B0415">
        <w:rPr>
          <w:highlight w:val="green"/>
          <w:u w:val="single"/>
        </w:rPr>
        <w:t>remains entirely under</w:t>
      </w:r>
      <w:r w:rsidRPr="009B0415">
        <w:rPr>
          <w:u w:val="single"/>
        </w:rPr>
        <w:t xml:space="preserve"> the </w:t>
      </w:r>
      <w:r w:rsidRPr="009B0415">
        <w:rPr>
          <w:b/>
          <w:bCs/>
          <w:highlight w:val="green"/>
          <w:u w:val="single"/>
        </w:rPr>
        <w:t>company’s direct control</w:t>
      </w:r>
      <w:r w:rsidRPr="009B0415">
        <w:rPr>
          <w:u w:val="single"/>
        </w:rPr>
        <w:t xml:space="preserve"> within its owned and contracted facilities. Notably, Moderna is also the only manufacturer of a U.S.- or British-approved vaccine not yet participating in Covax,</w:t>
      </w:r>
      <w:r w:rsidRPr="009B0415">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Now our other patients are suffering. </w:t>
      </w:r>
      <w:r w:rsidRPr="009B0415">
        <w:rPr>
          <w:u w:val="single"/>
        </w:rPr>
        <w:t xml:space="preserve">One reason </w:t>
      </w:r>
      <w:r w:rsidRPr="009B0415">
        <w:rPr>
          <w:highlight w:val="green"/>
          <w:u w:val="single"/>
        </w:rPr>
        <w:t>patent waivers</w:t>
      </w:r>
      <w:r w:rsidRPr="009B0415">
        <w:rPr>
          <w:u w:val="single"/>
        </w:rPr>
        <w:t xml:space="preserve"> are </w:t>
      </w:r>
      <w:r w:rsidRPr="009B0415">
        <w:rPr>
          <w:highlight w:val="green"/>
          <w:u w:val="single"/>
        </w:rPr>
        <w:t>unlikely to help</w:t>
      </w:r>
      <w:r w:rsidRPr="009B0415">
        <w:rPr>
          <w:u w:val="single"/>
        </w:rPr>
        <w:t xml:space="preserve"> much in this case is that </w:t>
      </w:r>
      <w:r w:rsidRPr="009B0415">
        <w:rPr>
          <w:highlight w:val="green"/>
          <w:u w:val="single"/>
        </w:rPr>
        <w:t>vaccines</w:t>
      </w:r>
      <w:r w:rsidRPr="009B0415">
        <w:rPr>
          <w:u w:val="single"/>
        </w:rPr>
        <w:t xml:space="preserve"> are </w:t>
      </w:r>
      <w:r w:rsidRPr="009B0415">
        <w:rPr>
          <w:highlight w:val="green"/>
          <w:u w:val="single"/>
        </w:rPr>
        <w:t>harder to make</w:t>
      </w:r>
      <w:r w:rsidRPr="009B0415">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are </w:t>
      </w:r>
      <w:r w:rsidRPr="009B0415">
        <w:rPr>
          <w:highlight w:val="green"/>
          <w:u w:val="single"/>
        </w:rPr>
        <w:t>complex biological products</w:t>
      </w:r>
      <w:r w:rsidRPr="009B0415">
        <w:rPr>
          <w:sz w:val="16"/>
          <w:highlight w:val="green"/>
        </w:rPr>
        <w:t xml:space="preserve">. </w:t>
      </w:r>
      <w:r w:rsidRPr="009B0415">
        <w:rPr>
          <w:highlight w:val="green"/>
          <w:u w:val="single"/>
        </w:rPr>
        <w:t>Observing</w:t>
      </w:r>
      <w:r w:rsidRPr="009B0415">
        <w:rPr>
          <w:u w:val="single"/>
        </w:rPr>
        <w:t xml:space="preserve"> their </w:t>
      </w:r>
      <w:r w:rsidRPr="009B0415">
        <w:rPr>
          <w:highlight w:val="green"/>
          <w:u w:val="single"/>
        </w:rPr>
        <w:t>contents</w:t>
      </w:r>
      <w:r w:rsidRPr="009B0415">
        <w:rPr>
          <w:u w:val="single"/>
        </w:rPr>
        <w:t xml:space="preserve"> is </w:t>
      </w:r>
      <w:r w:rsidRPr="009B0415">
        <w:rPr>
          <w:highlight w:val="green"/>
          <w:u w:val="single"/>
        </w:rPr>
        <w:lastRenderedPageBreak/>
        <w:t>insufficient to allow for imitation</w:t>
      </w:r>
      <w:r w:rsidRPr="009B0415">
        <w:rPr>
          <w:u w:val="single"/>
        </w:rPr>
        <w:t>.</w:t>
      </w:r>
      <w:r w:rsidRPr="009B0415">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9B0415">
        <w:rPr>
          <w:u w:val="single"/>
        </w:rPr>
        <w:t>Even with the nonconsensual release of the soft IP held by the regulator, the process of trial and error would cause long delays in a best-case scenario. Most likely, the effort would end in expensive failure. Manufacturers also need certain raw ingredients and other materials, like glass vials and filtration equipment; overwhelming demand, paired with disruptive export restrictions, has constricted the global availability of some of these items</w:t>
      </w:r>
      <w:r w:rsidRPr="009B0415">
        <w:rPr>
          <w:sz w:val="16"/>
        </w:rPr>
        <w:t xml:space="preserve">. </w:t>
      </w:r>
    </w:p>
    <w:p w14:paraId="2C7DD1B3" w14:textId="77777777" w:rsidR="00D247BC" w:rsidRPr="009B0415" w:rsidRDefault="00D247BC" w:rsidP="00D247BC">
      <w:pPr>
        <w:pStyle w:val="Heading4"/>
      </w:pPr>
      <w:r w:rsidRPr="009B0415">
        <w:t>[</w:t>
      </w:r>
      <w:r w:rsidRPr="009B0415">
        <w:rPr>
          <w:highlight w:val="green"/>
        </w:rPr>
        <w:t>AT Erfani</w:t>
      </w:r>
      <w:r w:rsidRPr="009B0415">
        <w:t xml:space="preserve">] – 1] Doesn’t answer </w:t>
      </w:r>
      <w:r w:rsidRPr="009B0415">
        <w:rPr>
          <w:u w:val="single"/>
        </w:rPr>
        <w:t>limited supplies</w:t>
      </w:r>
      <w:r w:rsidRPr="009B0415">
        <w:t xml:space="preserve"> and 2] </w:t>
      </w:r>
      <w:r w:rsidRPr="009B0415">
        <w:rPr>
          <w:u w:val="single"/>
        </w:rPr>
        <w:t>Trade Secrets</w:t>
      </w:r>
      <w:r w:rsidRPr="009B0415">
        <w:t xml:space="preserve"> still </w:t>
      </w:r>
      <w:r w:rsidRPr="009B0415">
        <w:rPr>
          <w:u w:val="single"/>
        </w:rPr>
        <w:t>thump</w:t>
      </w:r>
      <w:r w:rsidRPr="009B0415">
        <w:t xml:space="preserve"> – your ev only says “domestic manufacturers agree” but ZERO evidence that COVID pharma companies sign-on.</w:t>
      </w:r>
    </w:p>
    <w:p w14:paraId="71E286FB" w14:textId="77777777" w:rsidR="00D247BC" w:rsidRPr="009B0415" w:rsidRDefault="00D247BC" w:rsidP="00D247BC">
      <w:pPr>
        <w:pStyle w:val="Heading4"/>
      </w:pPr>
      <w:r w:rsidRPr="009B0415">
        <w:t>[</w:t>
      </w:r>
      <w:r w:rsidRPr="009B0415">
        <w:rPr>
          <w:highlight w:val="green"/>
        </w:rPr>
        <w:t>AT Gurgula Strategic Patenting</w:t>
      </w:r>
      <w:r w:rsidRPr="009B0415">
        <w:t xml:space="preserve">] – Zero example of Strategic Patenting in the context of COVID – makes this </w:t>
      </w:r>
      <w:r w:rsidRPr="009B0415">
        <w:rPr>
          <w:u w:val="single"/>
        </w:rPr>
        <w:t>purely theoretical</w:t>
      </w:r>
      <w:r w:rsidRPr="009B0415">
        <w:t xml:space="preserve"> so prefer our empirical backing.</w:t>
      </w:r>
    </w:p>
    <w:p w14:paraId="1A614BEA" w14:textId="77777777" w:rsidR="00D247BC" w:rsidRPr="009B0415" w:rsidRDefault="00D247BC" w:rsidP="00D247BC">
      <w:pPr>
        <w:pStyle w:val="Heading4"/>
      </w:pPr>
      <w:r w:rsidRPr="009B0415">
        <w:t>The Impact:</w:t>
      </w:r>
    </w:p>
    <w:p w14:paraId="21AA05E2" w14:textId="77777777" w:rsidR="00D247BC" w:rsidRPr="009B0415" w:rsidRDefault="00D247BC" w:rsidP="00D247BC">
      <w:pPr>
        <w:pStyle w:val="Heading4"/>
      </w:pPr>
      <w:r w:rsidRPr="009B0415">
        <w:t xml:space="preserve">1] Be extremely skeptical of the </w:t>
      </w:r>
      <w:r w:rsidRPr="009B0415">
        <w:rPr>
          <w:u w:val="single"/>
        </w:rPr>
        <w:t>brink</w:t>
      </w:r>
      <w:r w:rsidRPr="009B0415">
        <w:t xml:space="preserve"> or </w:t>
      </w:r>
      <w:r w:rsidRPr="009B0415">
        <w:rPr>
          <w:u w:val="single"/>
        </w:rPr>
        <w:t>uniqueness</w:t>
      </w:r>
      <w:r w:rsidRPr="009B0415">
        <w:t xml:space="preserve"> for this – COVID has happened for nearly </w:t>
      </w:r>
      <w:r w:rsidRPr="009B0415">
        <w:rPr>
          <w:u w:val="single"/>
        </w:rPr>
        <w:t>two years</w:t>
      </w:r>
      <w:r w:rsidRPr="009B0415">
        <w:t xml:space="preserve"> and we have yet to see a </w:t>
      </w:r>
      <w:r w:rsidRPr="009B0415">
        <w:rPr>
          <w:u w:val="single"/>
        </w:rPr>
        <w:t>great power conflict</w:t>
      </w:r>
      <w:r w:rsidRPr="009B0415">
        <w:t>.</w:t>
      </w:r>
    </w:p>
    <w:p w14:paraId="12B07995" w14:textId="77777777" w:rsidR="00D247BC" w:rsidRPr="009B0415" w:rsidRDefault="00D247BC" w:rsidP="00D247BC">
      <w:pPr>
        <w:pStyle w:val="Heading4"/>
      </w:pPr>
      <w:r w:rsidRPr="009B0415">
        <w:t xml:space="preserve">2] No Correlation and </w:t>
      </w:r>
      <w:r w:rsidRPr="009B0415">
        <w:rPr>
          <w:u w:val="single"/>
        </w:rPr>
        <w:t>best studies</w:t>
      </w:r>
      <w:r w:rsidRPr="009B0415">
        <w:t xml:space="preserve"> show COVID </w:t>
      </w:r>
      <w:r w:rsidRPr="009B0415">
        <w:rPr>
          <w:u w:val="single"/>
        </w:rPr>
        <w:t>decreases Conflict</w:t>
      </w:r>
      <w:r w:rsidRPr="009B0415">
        <w:t>.</w:t>
      </w:r>
    </w:p>
    <w:p w14:paraId="173511BD" w14:textId="77777777" w:rsidR="00D247BC" w:rsidRPr="009B0415" w:rsidRDefault="00D247BC" w:rsidP="00D247BC">
      <w:r w:rsidRPr="009B0415">
        <w:rPr>
          <w:rStyle w:val="Style13ptBold"/>
        </w:rPr>
        <w:t>Salemi 20</w:t>
      </w:r>
      <w:r w:rsidRPr="009B0415">
        <w:t xml:space="preserve"> Colette Salemi 10-15-2020 "Does COVID-19 raise the risk of violent conflict? Not everywhere" </w:t>
      </w:r>
      <w:hyperlink r:id="rId14" w:anchor="selection-309.0-312.0" w:history="1">
        <w:r w:rsidRPr="009B0415">
          <w:rPr>
            <w:rStyle w:val="Hyperlink"/>
          </w:rPr>
          <w:t>https://archive.is/h591O#selection-309.0-312.0</w:t>
        </w:r>
      </w:hyperlink>
      <w:r w:rsidRPr="009B0415">
        <w:t xml:space="preserve"> (Colette Salemi is a PhD student in applied economics at the University of Minnesota. Her research focuses on conflict, forced displacement, environmental degradation and their intersections.)//Elmer </w:t>
      </w:r>
    </w:p>
    <w:p w14:paraId="69F63382" w14:textId="77777777" w:rsidR="00D247BC" w:rsidRPr="009B0415" w:rsidRDefault="00D247BC" w:rsidP="00D247BC">
      <w:pPr>
        <w:rPr>
          <w:sz w:val="16"/>
        </w:rPr>
      </w:pPr>
      <w:r w:rsidRPr="009B0415">
        <w:rPr>
          <w:sz w:val="16"/>
        </w:rPr>
        <w:t xml:space="preserve">How we did our research We </w:t>
      </w:r>
      <w:r w:rsidRPr="009B0415">
        <w:rPr>
          <w:b/>
          <w:sz w:val="26"/>
          <w:highlight w:val="green"/>
          <w:u w:val="single"/>
        </w:rPr>
        <w:t>used</w:t>
      </w:r>
      <w:r w:rsidRPr="009B0415">
        <w:rPr>
          <w:sz w:val="16"/>
          <w:highlight w:val="green"/>
        </w:rPr>
        <w:t xml:space="preserve"> </w:t>
      </w:r>
      <w:r w:rsidRPr="009B0415">
        <w:rPr>
          <w:sz w:val="16"/>
        </w:rPr>
        <w:t>the Armed Conflict Location and Event Data (</w:t>
      </w:r>
      <w:r w:rsidRPr="009B0415">
        <w:rPr>
          <w:b/>
          <w:sz w:val="26"/>
          <w:highlight w:val="green"/>
          <w:u w:val="single"/>
        </w:rPr>
        <w:t>ACLED</w:t>
      </w:r>
      <w:r w:rsidRPr="009B0415">
        <w:rPr>
          <w:sz w:val="16"/>
        </w:rPr>
        <w:t xml:space="preserve">), a </w:t>
      </w:r>
      <w:r w:rsidRPr="009B0415">
        <w:rPr>
          <w:b/>
          <w:sz w:val="26"/>
          <w:highlight w:val="green"/>
          <w:u w:val="single"/>
        </w:rPr>
        <w:t>database</w:t>
      </w:r>
      <w:r w:rsidRPr="009B0415">
        <w:rPr>
          <w:sz w:val="16"/>
          <w:highlight w:val="green"/>
        </w:rPr>
        <w:t xml:space="preserve"> </w:t>
      </w:r>
      <w:r w:rsidRPr="009B0415">
        <w:rPr>
          <w:b/>
          <w:sz w:val="26"/>
          <w:highlight w:val="green"/>
          <w:u w:val="single"/>
        </w:rPr>
        <w:t>that counts</w:t>
      </w:r>
      <w:r w:rsidRPr="009B0415">
        <w:rPr>
          <w:sz w:val="16"/>
          <w:highlight w:val="green"/>
        </w:rPr>
        <w:t xml:space="preserve"> </w:t>
      </w:r>
      <w:r w:rsidRPr="009B0415">
        <w:rPr>
          <w:sz w:val="16"/>
        </w:rPr>
        <w:t xml:space="preserve">the </w:t>
      </w:r>
      <w:r w:rsidRPr="009B0415">
        <w:rPr>
          <w:b/>
          <w:sz w:val="26"/>
          <w:highlight w:val="green"/>
          <w:u w:val="single"/>
          <w:bdr w:val="single" w:sz="18" w:space="0" w:color="auto"/>
        </w:rPr>
        <w:t>number of conflict events daily around the world</w:t>
      </w:r>
      <w:r w:rsidRPr="009B0415">
        <w:rPr>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9B0415">
        <w:rPr>
          <w:b/>
          <w:sz w:val="26"/>
          <w:highlight w:val="green"/>
          <w:u w:val="single"/>
        </w:rPr>
        <w:t xml:space="preserve">relationship between pandemics and conflict is </w:t>
      </w:r>
      <w:r w:rsidRPr="009B0415">
        <w:rPr>
          <w:b/>
          <w:sz w:val="26"/>
          <w:highlight w:val="green"/>
          <w:u w:val="single"/>
          <w:bdr w:val="single" w:sz="18" w:space="0" w:color="auto"/>
        </w:rPr>
        <w:t>theoretically unclear</w:t>
      </w:r>
      <w:r w:rsidRPr="009B0415">
        <w:rPr>
          <w:b/>
          <w:sz w:val="26"/>
          <w:highlight w:val="green"/>
          <w:u w:val="single"/>
        </w:rPr>
        <w:t>.</w:t>
      </w:r>
      <w:r w:rsidRPr="009B0415">
        <w:rPr>
          <w:sz w:val="16"/>
          <w:highlight w:val="green"/>
        </w:rPr>
        <w:t xml:space="preserve"> </w:t>
      </w:r>
      <w:r w:rsidRPr="009B0415">
        <w:rPr>
          <w:sz w:val="16"/>
        </w:rPr>
        <w:t xml:space="preserve">In some countries, job losses from the covid-19 pandemic mean people have fewer income-generating options — that can make participation in violence seem a more viable alternative. </w:t>
      </w:r>
      <w:r w:rsidRPr="009B0415">
        <w:rPr>
          <w:u w:val="single"/>
        </w:rPr>
        <w:t xml:space="preserve">But if </w:t>
      </w:r>
      <w:r w:rsidRPr="009B0415">
        <w:rPr>
          <w:b/>
          <w:sz w:val="26"/>
          <w:highlight w:val="green"/>
          <w:u w:val="single"/>
        </w:rPr>
        <w:t>market disruptions</w:t>
      </w:r>
      <w:r w:rsidRPr="009B0415">
        <w:rPr>
          <w:highlight w:val="green"/>
          <w:u w:val="single"/>
        </w:rPr>
        <w:t xml:space="preserve"> </w:t>
      </w:r>
      <w:r w:rsidRPr="009B0415">
        <w:rPr>
          <w:u w:val="single"/>
        </w:rPr>
        <w:t xml:space="preserve">and reduced global demand are </w:t>
      </w:r>
      <w:r w:rsidRPr="009B0415">
        <w:rPr>
          <w:b/>
          <w:sz w:val="26"/>
          <w:highlight w:val="green"/>
          <w:u w:val="single"/>
        </w:rPr>
        <w:t>driving down</w:t>
      </w:r>
      <w:r w:rsidRPr="009B0415">
        <w:rPr>
          <w:highlight w:val="green"/>
          <w:u w:val="single"/>
        </w:rPr>
        <w:t xml:space="preserve"> </w:t>
      </w:r>
      <w:r w:rsidRPr="009B0415">
        <w:rPr>
          <w:u w:val="single"/>
        </w:rPr>
        <w:t xml:space="preserve">the </w:t>
      </w:r>
      <w:r w:rsidRPr="009B0415">
        <w:rPr>
          <w:b/>
          <w:sz w:val="26"/>
          <w:highlight w:val="green"/>
          <w:u w:val="single"/>
        </w:rPr>
        <w:t>value of natural resources</w:t>
      </w:r>
      <w:r w:rsidRPr="009B0415">
        <w:rPr>
          <w:highlight w:val="green"/>
          <w:u w:val="single"/>
        </w:rPr>
        <w:t xml:space="preserve"> </w:t>
      </w:r>
      <w:r w:rsidRPr="009B0415">
        <w:rPr>
          <w:u w:val="single"/>
        </w:rPr>
        <w:t xml:space="preserve">such as oil wells, then </w:t>
      </w:r>
      <w:r w:rsidRPr="009B0415">
        <w:rPr>
          <w:b/>
          <w:sz w:val="26"/>
          <w:highlight w:val="green"/>
          <w:u w:val="single"/>
        </w:rPr>
        <w:t>we</w:t>
      </w:r>
      <w:r w:rsidRPr="009B0415">
        <w:rPr>
          <w:highlight w:val="green"/>
          <w:u w:val="single"/>
        </w:rPr>
        <w:t xml:space="preserve"> </w:t>
      </w:r>
      <w:r w:rsidRPr="009B0415">
        <w:rPr>
          <w:u w:val="single"/>
        </w:rPr>
        <w:t xml:space="preserve">may </w:t>
      </w:r>
      <w:r w:rsidRPr="009B0415">
        <w:rPr>
          <w:b/>
          <w:sz w:val="26"/>
          <w:highlight w:val="green"/>
          <w:u w:val="single"/>
        </w:rPr>
        <w:t>see less conflict</w:t>
      </w:r>
      <w:r w:rsidRPr="009B0415">
        <w:rPr>
          <w:highlight w:val="green"/>
          <w:u w:val="single"/>
        </w:rPr>
        <w:t xml:space="preserve"> </w:t>
      </w:r>
      <w:r w:rsidRPr="009B0415">
        <w:rPr>
          <w:u w:val="single"/>
        </w:rPr>
        <w:t xml:space="preserve">over control of such resources. We then </w:t>
      </w:r>
      <w:r w:rsidRPr="009B0415">
        <w:rPr>
          <w:b/>
          <w:sz w:val="26"/>
          <w:highlight w:val="green"/>
          <w:u w:val="single"/>
        </w:rPr>
        <w:t>conducted</w:t>
      </w:r>
      <w:r w:rsidRPr="009B0415">
        <w:rPr>
          <w:highlight w:val="green"/>
          <w:u w:val="single"/>
        </w:rPr>
        <w:t xml:space="preserve"> </w:t>
      </w:r>
      <w:r w:rsidRPr="009B0415">
        <w:rPr>
          <w:u w:val="single"/>
        </w:rPr>
        <w:t xml:space="preserve">case </w:t>
      </w:r>
      <w:r w:rsidRPr="009B0415">
        <w:rPr>
          <w:b/>
          <w:sz w:val="26"/>
          <w:highlight w:val="green"/>
          <w:u w:val="single"/>
        </w:rPr>
        <w:t>studies</w:t>
      </w:r>
      <w:r w:rsidRPr="009B0415">
        <w:rPr>
          <w:highlight w:val="green"/>
          <w:u w:val="single"/>
        </w:rPr>
        <w:t xml:space="preserve"> </w:t>
      </w:r>
      <w:r w:rsidRPr="009B0415">
        <w:rPr>
          <w:u w:val="single"/>
        </w:rPr>
        <w:t xml:space="preserve">based </w:t>
      </w:r>
      <w:r w:rsidRPr="009B0415">
        <w:rPr>
          <w:b/>
          <w:sz w:val="26"/>
          <w:highlight w:val="green"/>
          <w:u w:val="single"/>
        </w:rPr>
        <w:t>on</w:t>
      </w:r>
      <w:r w:rsidRPr="009B0415">
        <w:rPr>
          <w:highlight w:val="green"/>
          <w:u w:val="single"/>
        </w:rPr>
        <w:t xml:space="preserve"> </w:t>
      </w:r>
      <w:r w:rsidRPr="009B0415">
        <w:rPr>
          <w:u w:val="single"/>
        </w:rPr>
        <w:t xml:space="preserve">our knowledge of countries with high rates of violent conflict before </w:t>
      </w:r>
      <w:r w:rsidRPr="009B0415">
        <w:rPr>
          <w:b/>
          <w:sz w:val="26"/>
          <w:highlight w:val="green"/>
          <w:u w:val="single"/>
        </w:rPr>
        <w:t>covid</w:t>
      </w:r>
      <w:r w:rsidRPr="009B0415">
        <w:rPr>
          <w:u w:val="single"/>
        </w:rPr>
        <w:t>-19.</w:t>
      </w:r>
      <w:r w:rsidRPr="009B0415">
        <w:rPr>
          <w:sz w:val="16"/>
        </w:rPr>
        <w:t xml:space="preserve"> These include countries with active civil wars (such as Syria) as well as countries with violent militia groups (such as the Philippines). Conflict during the coronavirus pandemic varies greatly </w:t>
      </w:r>
      <w:r w:rsidRPr="009B0415">
        <w:rPr>
          <w:b/>
          <w:sz w:val="26"/>
          <w:highlight w:val="green"/>
          <w:u w:val="single"/>
        </w:rPr>
        <w:t>Worldwide</w:t>
      </w:r>
      <w:r w:rsidRPr="009B0415">
        <w:rPr>
          <w:u w:val="single"/>
        </w:rPr>
        <w:t xml:space="preserve">, </w:t>
      </w:r>
      <w:r w:rsidRPr="009B0415">
        <w:rPr>
          <w:b/>
          <w:sz w:val="26"/>
          <w:highlight w:val="green"/>
          <w:u w:val="single"/>
        </w:rPr>
        <w:t>we didn’t observe an increase in violent conflict</w:t>
      </w:r>
      <w:r w:rsidRPr="009B0415">
        <w:rPr>
          <w:u w:val="single"/>
        </w:rPr>
        <w:t xml:space="preserve">. </w:t>
      </w:r>
      <w:r w:rsidRPr="009B0415">
        <w:rPr>
          <w:b/>
          <w:sz w:val="26"/>
          <w:highlight w:val="green"/>
          <w:u w:val="single"/>
          <w:bdr w:val="single" w:sz="18" w:space="0" w:color="auto"/>
        </w:rPr>
        <w:t>If anything, conflict has decreased</w:t>
      </w:r>
      <w:r w:rsidRPr="009B0415">
        <w:rPr>
          <w:u w:val="single"/>
        </w:rPr>
        <w:t xml:space="preserve">, as the figure below shows. </w:t>
      </w:r>
      <w:r w:rsidRPr="009B0415">
        <w:rPr>
          <w:b/>
          <w:sz w:val="26"/>
          <w:highlight w:val="green"/>
          <w:u w:val="single"/>
        </w:rPr>
        <w:t>Violent conflict</w:t>
      </w:r>
      <w:r w:rsidRPr="009B0415">
        <w:rPr>
          <w:highlight w:val="green"/>
          <w:u w:val="single"/>
        </w:rPr>
        <w:t xml:space="preserve"> </w:t>
      </w:r>
      <w:r w:rsidRPr="009B0415">
        <w:rPr>
          <w:u w:val="single"/>
        </w:rPr>
        <w:t xml:space="preserve">between March and August 2020 </w:t>
      </w:r>
      <w:r w:rsidRPr="009B0415">
        <w:rPr>
          <w:b/>
          <w:sz w:val="26"/>
          <w:highlight w:val="green"/>
          <w:u w:val="single"/>
          <w:bdr w:val="single" w:sz="18" w:space="0" w:color="auto"/>
        </w:rPr>
        <w:t>was 23 percent lower</w:t>
      </w:r>
      <w:r w:rsidRPr="009B0415">
        <w:rPr>
          <w:highlight w:val="green"/>
          <w:u w:val="single"/>
        </w:rPr>
        <w:t xml:space="preserve"> </w:t>
      </w:r>
      <w:r w:rsidRPr="009B0415">
        <w:rPr>
          <w:u w:val="single"/>
        </w:rPr>
        <w:t xml:space="preserve">than violent conflict during the same period in 2019. Comparing these time periods, battles are down 20 percent and remote violence and bombings are </w:t>
      </w:r>
      <w:r w:rsidRPr="009B0415">
        <w:rPr>
          <w:u w:val="single"/>
        </w:rPr>
        <w:lastRenderedPageBreak/>
        <w:t>down 40 percent</w:t>
      </w:r>
      <w:r w:rsidRPr="009B0415">
        <w:rPr>
          <w:sz w:val="16"/>
        </w:rPr>
        <w:t>. But violence against civilians — the deliberate attack of unarmed noncombatants by armed groups — continued at similar rates globally.</w:t>
      </w:r>
    </w:p>
    <w:p w14:paraId="2522F6BE" w14:textId="77777777" w:rsidR="00D247BC" w:rsidRPr="009B0415" w:rsidRDefault="00D247BC" w:rsidP="00D247BC">
      <w:r w:rsidRPr="009B0415">
        <w:rPr>
          <w:noProof/>
        </w:rPr>
        <w:drawing>
          <wp:inline distT="0" distB="0" distL="0" distR="0" wp14:anchorId="3AA9C120" wp14:editId="1D62BB0C">
            <wp:extent cx="3134298" cy="1746929"/>
            <wp:effectExtent l="0" t="0" r="952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49609BCF" w14:textId="77777777" w:rsidR="00D247BC" w:rsidRPr="009B0415" w:rsidRDefault="00D247BC" w:rsidP="00D247BC">
      <w:pPr>
        <w:pStyle w:val="Heading4"/>
      </w:pPr>
      <w:r w:rsidRPr="009B0415">
        <w:t>3] Cooperation and Solidarity Check.</w:t>
      </w:r>
    </w:p>
    <w:p w14:paraId="1A46244D" w14:textId="77777777" w:rsidR="00D247BC" w:rsidRPr="009B0415" w:rsidRDefault="00D247BC" w:rsidP="00D247BC">
      <w:r w:rsidRPr="009B0415">
        <w:rPr>
          <w:rStyle w:val="Style13ptBold"/>
        </w:rPr>
        <w:t>Ide 21</w:t>
      </w:r>
      <w:r w:rsidRPr="009B0415">
        <w:t xml:space="preserve">, Tobias. "COVID-19 and armed conflict." World development 140 (2021): 105355. (School of Geography, The University of Melbourne, 221 Bouverie St, Carlton, VIC 3053, Australia Institute of International Relations, Brunswick University of Technology)//Elmer </w:t>
      </w:r>
    </w:p>
    <w:p w14:paraId="0FEB581F" w14:textId="77777777" w:rsidR="00D247BC" w:rsidRPr="009B0415" w:rsidRDefault="00D247BC" w:rsidP="00D247BC">
      <w:pPr>
        <w:rPr>
          <w:sz w:val="16"/>
        </w:rPr>
      </w:pPr>
      <w:r w:rsidRPr="009B0415">
        <w:rPr>
          <w:b/>
          <w:sz w:val="26"/>
          <w:highlight w:val="green"/>
          <w:u w:val="single"/>
        </w:rPr>
        <w:t>COVID</w:t>
      </w:r>
      <w:r w:rsidRPr="009B0415">
        <w:rPr>
          <w:u w:val="single"/>
        </w:rPr>
        <w:t xml:space="preserve">-19 might also </w:t>
      </w:r>
      <w:r w:rsidRPr="009B0415">
        <w:rPr>
          <w:b/>
          <w:sz w:val="26"/>
          <w:highlight w:val="green"/>
          <w:u w:val="single"/>
        </w:rPr>
        <w:t>provide</w:t>
      </w:r>
      <w:r w:rsidRPr="009B0415">
        <w:rPr>
          <w:highlight w:val="green"/>
          <w:u w:val="single"/>
        </w:rPr>
        <w:t xml:space="preserve"> </w:t>
      </w:r>
      <w:r w:rsidRPr="009B0415">
        <w:rPr>
          <w:u w:val="single"/>
        </w:rPr>
        <w:t xml:space="preserve">a </w:t>
      </w:r>
      <w:r w:rsidRPr="009B0415">
        <w:rPr>
          <w:b/>
          <w:sz w:val="26"/>
          <w:highlight w:val="green"/>
          <w:u w:val="single"/>
          <w:bdr w:val="single" w:sz="18" w:space="0" w:color="auto"/>
        </w:rPr>
        <w:t>chance to demonstrate solidarity and good intentions</w:t>
      </w:r>
      <w:r w:rsidRPr="009B0415">
        <w:rPr>
          <w:u w:val="single"/>
        </w:rPr>
        <w:t xml:space="preserve">, and hence lessen grievances. </w:t>
      </w:r>
      <w:r w:rsidRPr="009B0415">
        <w:rPr>
          <w:sz w:val="16"/>
        </w:rPr>
        <w:t xml:space="preserve">The literature on health diplomacy, for example, discusses how </w:t>
      </w:r>
      <w:r w:rsidRPr="009B0415">
        <w:rPr>
          <w:b/>
          <w:sz w:val="26"/>
          <w:highlight w:val="green"/>
          <w:u w:val="single"/>
        </w:rPr>
        <w:t>cooperation on</w:t>
      </w:r>
      <w:r w:rsidRPr="009B0415">
        <w:rPr>
          <w:sz w:val="16"/>
          <w:highlight w:val="green"/>
        </w:rPr>
        <w:t xml:space="preserve"> </w:t>
      </w:r>
      <w:r w:rsidRPr="009B0415">
        <w:rPr>
          <w:sz w:val="16"/>
        </w:rPr>
        <w:t>shared h</w:t>
      </w:r>
      <w:r w:rsidRPr="009B0415">
        <w:rPr>
          <w:b/>
          <w:sz w:val="26"/>
          <w:highlight w:val="green"/>
          <w:u w:val="single"/>
        </w:rPr>
        <w:t xml:space="preserve">ealth challenges can increase </w:t>
      </w:r>
      <w:r w:rsidRPr="009B0415">
        <w:rPr>
          <w:sz w:val="16"/>
        </w:rPr>
        <w:t xml:space="preserve">the </w:t>
      </w:r>
      <w:r w:rsidRPr="009B0415">
        <w:rPr>
          <w:b/>
          <w:sz w:val="26"/>
          <w:highlight w:val="green"/>
          <w:u w:val="single"/>
        </w:rPr>
        <w:t>prospects for peaceful relations</w:t>
      </w:r>
      <w:r w:rsidRPr="009B0415">
        <w:rPr>
          <w:sz w:val="16"/>
        </w:rPr>
        <w:t xml:space="preserve">. The empirical success of such efforts is so far been limited (Kelman, 2019). However, research on environmental peacebuilding has revealed that low-level, mutually beneficial cooperation can yield peace dividends in certain contexts (Ide, 2019). </w:t>
      </w:r>
      <w:r w:rsidRPr="009B0415">
        <w:rPr>
          <w:u w:val="single"/>
        </w:rPr>
        <w:t xml:space="preserve">Furthermore, </w:t>
      </w:r>
      <w:r w:rsidRPr="009B0415">
        <w:rPr>
          <w:b/>
          <w:sz w:val="26"/>
          <w:highlight w:val="green"/>
          <w:u w:val="single"/>
        </w:rPr>
        <w:t>ceasefires</w:t>
      </w:r>
      <w:r w:rsidRPr="009B0415">
        <w:rPr>
          <w:highlight w:val="green"/>
          <w:u w:val="single"/>
        </w:rPr>
        <w:t xml:space="preserve"> </w:t>
      </w:r>
      <w:r w:rsidRPr="009B0415">
        <w:rPr>
          <w:b/>
          <w:sz w:val="26"/>
          <w:highlight w:val="green"/>
          <w:u w:val="single"/>
        </w:rPr>
        <w:t>to deliver health benefits</w:t>
      </w:r>
      <w:r w:rsidRPr="009B0415">
        <w:rPr>
          <w:highlight w:val="green"/>
          <w:u w:val="single"/>
        </w:rPr>
        <w:t xml:space="preserve"> </w:t>
      </w:r>
      <w:r w:rsidRPr="009B0415">
        <w:rPr>
          <w:b/>
          <w:sz w:val="26"/>
          <w:highlight w:val="green"/>
          <w:u w:val="single"/>
        </w:rPr>
        <w:t>have</w:t>
      </w:r>
      <w:r w:rsidRPr="009B0415">
        <w:rPr>
          <w:highlight w:val="green"/>
          <w:u w:val="single"/>
        </w:rPr>
        <w:t xml:space="preserve"> </w:t>
      </w:r>
      <w:r w:rsidRPr="009B0415">
        <w:rPr>
          <w:u w:val="single"/>
        </w:rPr>
        <w:t xml:space="preserve">at least temporally </w:t>
      </w:r>
      <w:r w:rsidRPr="009B0415">
        <w:rPr>
          <w:b/>
          <w:sz w:val="26"/>
          <w:highlight w:val="green"/>
          <w:u w:val="single"/>
          <w:bdr w:val="single" w:sz="18" w:space="0" w:color="auto"/>
        </w:rPr>
        <w:t>reduced armed conflict intensity</w:t>
      </w:r>
      <w:r w:rsidRPr="009B0415">
        <w:rPr>
          <w:highlight w:val="green"/>
          <w:u w:val="single"/>
        </w:rPr>
        <w:t xml:space="preserve"> </w:t>
      </w:r>
      <w:r w:rsidRPr="009B0415">
        <w:rPr>
          <w:u w:val="single"/>
        </w:rPr>
        <w:t xml:space="preserve">on several occasions </w:t>
      </w:r>
      <w:r w:rsidRPr="009B0415">
        <w:rPr>
          <w:b/>
          <w:sz w:val="26"/>
          <w:highlight w:val="green"/>
          <w:u w:val="single"/>
        </w:rPr>
        <w:t>in the past</w:t>
      </w:r>
      <w:r w:rsidRPr="009B0415">
        <w:rPr>
          <w:highlight w:val="green"/>
          <w:u w:val="single"/>
        </w:rPr>
        <w:t xml:space="preserve"> </w:t>
      </w:r>
      <w:r w:rsidRPr="009B0415">
        <w:rPr>
          <w:u w:val="single"/>
        </w:rPr>
        <w:t xml:space="preserve">(Chattu &amp; Knight, 2019). </w:t>
      </w:r>
      <w:r w:rsidRPr="009B0415">
        <w:rPr>
          <w:b/>
          <w:sz w:val="26"/>
          <w:highlight w:val="green"/>
          <w:u w:val="single"/>
        </w:rPr>
        <w:t>In response to the pandemic</w:t>
      </w:r>
      <w:r w:rsidRPr="009B0415">
        <w:rPr>
          <w:highlight w:val="green"/>
          <w:u w:val="single"/>
        </w:rPr>
        <w:t xml:space="preserve"> </w:t>
      </w:r>
      <w:r w:rsidRPr="009B0415">
        <w:rPr>
          <w:u w:val="single"/>
        </w:rPr>
        <w:t xml:space="preserve">(and António Guterres’ call), </w:t>
      </w:r>
      <w:r w:rsidRPr="009B0415">
        <w:rPr>
          <w:b/>
          <w:sz w:val="26"/>
          <w:highlight w:val="green"/>
          <w:u w:val="single"/>
          <w:bdr w:val="single" w:sz="18" w:space="0" w:color="auto"/>
        </w:rPr>
        <w:t>armed groups in 14 countries have announced ceasefires</w:t>
      </w:r>
      <w:r w:rsidRPr="009B0415">
        <w:rPr>
          <w:highlight w:val="green"/>
          <w:u w:val="single"/>
        </w:rPr>
        <w:t xml:space="preserve"> </w:t>
      </w:r>
      <w:r w:rsidRPr="009B0415">
        <w:rPr>
          <w:u w:val="single"/>
        </w:rPr>
        <w:t>to support responses to COVID-19 (Rustad, 2020).</w:t>
      </w:r>
    </w:p>
    <w:p w14:paraId="52A04EF0" w14:textId="77777777" w:rsidR="00D247BC" w:rsidRPr="009B0415" w:rsidRDefault="00D247BC" w:rsidP="00D247BC">
      <w:pPr>
        <w:pStyle w:val="Heading4"/>
      </w:pPr>
      <w:r w:rsidRPr="009B0415">
        <w:t xml:space="preserve">4] Actors </w:t>
      </w:r>
      <w:r w:rsidRPr="009B0415">
        <w:rPr>
          <w:u w:val="single"/>
        </w:rPr>
        <w:t>turn inward</w:t>
      </w:r>
      <w:r w:rsidRPr="009B0415">
        <w:t xml:space="preserve"> NOT </w:t>
      </w:r>
      <w:r w:rsidRPr="009B0415">
        <w:rPr>
          <w:u w:val="single"/>
        </w:rPr>
        <w:t>outward</w:t>
      </w:r>
      <w:r w:rsidRPr="009B0415">
        <w:t>.</w:t>
      </w:r>
    </w:p>
    <w:p w14:paraId="6B01376F" w14:textId="77777777" w:rsidR="00D247BC" w:rsidRPr="009B0415" w:rsidRDefault="00D247BC" w:rsidP="00D247BC">
      <w:r w:rsidRPr="009B0415">
        <w:rPr>
          <w:rStyle w:val="Style13ptBold"/>
        </w:rPr>
        <w:t>Ide 21</w:t>
      </w:r>
      <w:r w:rsidRPr="009B0415">
        <w:t xml:space="preserve">, Tobias. "COVID-19 and armed conflict." World development 140 (2021): 105355. (School of Geography, The University of Melbourne, 221 Bouverie St, Carlton, VIC 3053, Australia Institute of International Relations, Brunswick University of Technology)//Elmer </w:t>
      </w:r>
    </w:p>
    <w:p w14:paraId="28B88CE5" w14:textId="77777777" w:rsidR="00D247BC" w:rsidRPr="009B0415" w:rsidRDefault="00D247BC" w:rsidP="00D247BC">
      <w:pPr>
        <w:rPr>
          <w:u w:val="single"/>
        </w:rPr>
      </w:pPr>
      <w:r w:rsidRPr="009B0415">
        <w:rPr>
          <w:sz w:val="16"/>
        </w:rPr>
        <w:t xml:space="preserve">However, </w:t>
      </w:r>
      <w:r w:rsidRPr="009B0415">
        <w:rPr>
          <w:b/>
          <w:sz w:val="26"/>
          <w:highlight w:val="green"/>
          <w:u w:val="single"/>
        </w:rPr>
        <w:t>COVID</w:t>
      </w:r>
      <w:r w:rsidRPr="009B0415">
        <w:rPr>
          <w:u w:val="single"/>
        </w:rPr>
        <w:t xml:space="preserve">-19 might also </w:t>
      </w:r>
      <w:r w:rsidRPr="009B0415">
        <w:rPr>
          <w:b/>
          <w:sz w:val="26"/>
          <w:highlight w:val="green"/>
          <w:u w:val="single"/>
        </w:rPr>
        <w:t>shape</w:t>
      </w:r>
      <w:r w:rsidRPr="009B0415">
        <w:rPr>
          <w:highlight w:val="green"/>
          <w:u w:val="single"/>
        </w:rPr>
        <w:t xml:space="preserve"> </w:t>
      </w:r>
      <w:r w:rsidRPr="009B0415">
        <w:rPr>
          <w:b/>
          <w:sz w:val="26"/>
          <w:highlight w:val="green"/>
          <w:u w:val="single"/>
        </w:rPr>
        <w:t>opportunity costs in a way</w:t>
      </w:r>
      <w:r w:rsidRPr="009B0415">
        <w:rPr>
          <w:highlight w:val="green"/>
          <w:u w:val="single"/>
        </w:rPr>
        <w:t xml:space="preserve"> </w:t>
      </w:r>
      <w:r w:rsidRPr="009B0415">
        <w:rPr>
          <w:b/>
          <w:sz w:val="26"/>
          <w:highlight w:val="green"/>
          <w:u w:val="single"/>
          <w:bdr w:val="single" w:sz="18" w:space="0" w:color="auto"/>
        </w:rPr>
        <w:t>to reduce armed conflict risks</w:t>
      </w:r>
      <w:r w:rsidRPr="009B0415">
        <w:rPr>
          <w:sz w:val="16"/>
        </w:rPr>
        <w:t>, at least temporarily. If a</w:t>
      </w:r>
      <w:r w:rsidRPr="009B0415">
        <w:rPr>
          <w:u w:val="single"/>
        </w:rPr>
        <w:t xml:space="preserve"> </w:t>
      </w:r>
      <w:r w:rsidRPr="009B0415">
        <w:rPr>
          <w:b/>
          <w:sz w:val="26"/>
          <w:highlight w:val="green"/>
          <w:u w:val="single"/>
        </w:rPr>
        <w:t>state’s capability is strained</w:t>
      </w:r>
      <w:r w:rsidRPr="009B0415">
        <w:rPr>
          <w:highlight w:val="green"/>
          <w:u w:val="single"/>
        </w:rPr>
        <w:t xml:space="preserve"> </w:t>
      </w:r>
      <w:r w:rsidRPr="009B0415">
        <w:rPr>
          <w:u w:val="single"/>
        </w:rPr>
        <w:t xml:space="preserve">and there is an </w:t>
      </w:r>
      <w:r w:rsidRPr="009B0415">
        <w:rPr>
          <w:b/>
          <w:sz w:val="26"/>
          <w:highlight w:val="green"/>
          <w:u w:val="single"/>
        </w:rPr>
        <w:t>urgent need to deal with a health emergency</w:t>
      </w:r>
      <w:r w:rsidRPr="009B0415">
        <w:rPr>
          <w:u w:val="single"/>
        </w:rPr>
        <w:t xml:space="preserve">, </w:t>
      </w:r>
      <w:r w:rsidRPr="009B0415">
        <w:rPr>
          <w:b/>
          <w:sz w:val="26"/>
          <w:highlight w:val="green"/>
          <w:u w:val="single"/>
        </w:rPr>
        <w:t>military offensives are</w:t>
      </w:r>
      <w:r w:rsidRPr="009B0415">
        <w:rPr>
          <w:u w:val="single"/>
        </w:rPr>
        <w:t xml:space="preserve"> certainly </w:t>
      </w:r>
      <w:r w:rsidRPr="009B0415">
        <w:rPr>
          <w:b/>
          <w:sz w:val="26"/>
          <w:highlight w:val="green"/>
          <w:u w:val="single"/>
          <w:bdr w:val="single" w:sz="18" w:space="0" w:color="auto"/>
        </w:rPr>
        <w:t>unlikely</w:t>
      </w:r>
      <w:r w:rsidRPr="009B0415">
        <w:rPr>
          <w:highlight w:val="green"/>
          <w:u w:val="single"/>
        </w:rPr>
        <w:t xml:space="preserve"> </w:t>
      </w:r>
      <w:r w:rsidRPr="009B0415">
        <w:rPr>
          <w:sz w:val="16"/>
        </w:rPr>
        <w:t>(Price-Smith, 2009).</w:t>
      </w:r>
      <w:r w:rsidRPr="009B0415">
        <w:rPr>
          <w:u w:val="single"/>
        </w:rPr>
        <w:t xml:space="preserve"> Furthermore, existing as well as potential </w:t>
      </w:r>
      <w:r w:rsidRPr="009B0415">
        <w:rPr>
          <w:b/>
          <w:sz w:val="26"/>
          <w:highlight w:val="green"/>
          <w:u w:val="single"/>
        </w:rPr>
        <w:t>rebel groups</w:t>
      </w:r>
      <w:r w:rsidRPr="009B0415">
        <w:rPr>
          <w:highlight w:val="green"/>
          <w:u w:val="single"/>
        </w:rPr>
        <w:t xml:space="preserve"> </w:t>
      </w:r>
      <w:r w:rsidRPr="009B0415">
        <w:rPr>
          <w:u w:val="single"/>
        </w:rPr>
        <w:t xml:space="preserve">and militias </w:t>
      </w:r>
      <w:r w:rsidRPr="009B0415">
        <w:rPr>
          <w:b/>
          <w:sz w:val="26"/>
          <w:highlight w:val="green"/>
          <w:u w:val="single"/>
        </w:rPr>
        <w:t>face similar challenges</w:t>
      </w:r>
      <w:r w:rsidRPr="009B0415">
        <w:rPr>
          <w:highlight w:val="green"/>
          <w:u w:val="single"/>
        </w:rPr>
        <w:t xml:space="preserve"> </w:t>
      </w:r>
      <w:r w:rsidRPr="009B0415">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9B0415">
        <w:rPr>
          <w:sz w:val="16"/>
        </w:rPr>
        <w:t xml:space="preserve"> </w:t>
      </w:r>
      <w:r w:rsidRPr="009B0415">
        <w:rPr>
          <w:b/>
          <w:sz w:val="26"/>
          <w:highlight w:val="green"/>
          <w:u w:val="single"/>
        </w:rPr>
        <w:t>Starting</w:t>
      </w:r>
      <w:r w:rsidRPr="009B0415">
        <w:rPr>
          <w:highlight w:val="green"/>
          <w:u w:val="single"/>
        </w:rPr>
        <w:t xml:space="preserve"> </w:t>
      </w:r>
      <w:r w:rsidRPr="009B0415">
        <w:rPr>
          <w:u w:val="single"/>
        </w:rPr>
        <w:t xml:space="preserve">or intensifying </w:t>
      </w:r>
      <w:r w:rsidRPr="009B0415">
        <w:rPr>
          <w:b/>
          <w:sz w:val="26"/>
          <w:highlight w:val="green"/>
          <w:u w:val="single"/>
        </w:rPr>
        <w:t>attacks</w:t>
      </w:r>
      <w:r w:rsidRPr="009B0415">
        <w:rPr>
          <w:highlight w:val="green"/>
          <w:u w:val="single"/>
        </w:rPr>
        <w:t xml:space="preserve"> </w:t>
      </w:r>
      <w:r w:rsidRPr="009B0415">
        <w:rPr>
          <w:b/>
          <w:sz w:val="26"/>
          <w:highlight w:val="green"/>
          <w:u w:val="single"/>
        </w:rPr>
        <w:t>during</w:t>
      </w:r>
      <w:r w:rsidRPr="009B0415">
        <w:rPr>
          <w:highlight w:val="green"/>
          <w:u w:val="single"/>
        </w:rPr>
        <w:t xml:space="preserve"> </w:t>
      </w:r>
      <w:r w:rsidRPr="009B0415">
        <w:rPr>
          <w:u w:val="single"/>
        </w:rPr>
        <w:t xml:space="preserve">the </w:t>
      </w:r>
      <w:r w:rsidRPr="009B0415">
        <w:rPr>
          <w:b/>
          <w:sz w:val="26"/>
          <w:highlight w:val="green"/>
          <w:u w:val="single"/>
        </w:rPr>
        <w:t>COVID</w:t>
      </w:r>
      <w:r w:rsidRPr="009B0415">
        <w:rPr>
          <w:u w:val="single"/>
        </w:rPr>
        <w:t xml:space="preserve">-19 crisis is </w:t>
      </w:r>
      <w:r w:rsidRPr="009B0415">
        <w:rPr>
          <w:b/>
          <w:sz w:val="26"/>
          <w:highlight w:val="green"/>
          <w:u w:val="single"/>
        </w:rPr>
        <w:t>likely to decrease</w:t>
      </w:r>
      <w:r w:rsidRPr="009B0415">
        <w:rPr>
          <w:highlight w:val="green"/>
          <w:u w:val="single"/>
        </w:rPr>
        <w:t xml:space="preserve"> </w:t>
      </w:r>
      <w:r w:rsidRPr="009B0415">
        <w:rPr>
          <w:u w:val="single"/>
        </w:rPr>
        <w:t xml:space="preserve">the </w:t>
      </w:r>
      <w:r w:rsidRPr="009B0415">
        <w:rPr>
          <w:u w:val="single"/>
        </w:rPr>
        <w:lastRenderedPageBreak/>
        <w:t xml:space="preserve">local (and international) </w:t>
      </w:r>
      <w:r w:rsidRPr="009B0415">
        <w:rPr>
          <w:b/>
          <w:sz w:val="26"/>
          <w:highlight w:val="green"/>
          <w:u w:val="single"/>
        </w:rPr>
        <w:t>legitimacy</w:t>
      </w:r>
      <w:r w:rsidRPr="009B0415">
        <w:rPr>
          <w:highlight w:val="green"/>
          <w:u w:val="single"/>
        </w:rPr>
        <w:t xml:space="preserve"> </w:t>
      </w:r>
      <w:r w:rsidRPr="009B0415">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4B01F280" w14:textId="77777777" w:rsidR="00D247BC" w:rsidRPr="009B0415" w:rsidRDefault="00D247BC" w:rsidP="00D247BC">
      <w:pPr>
        <w:pStyle w:val="Heading4"/>
      </w:pPr>
      <w:r w:rsidRPr="009B0415">
        <w:t>LBL 1AC Recna Warrants:</w:t>
      </w:r>
    </w:p>
    <w:p w14:paraId="24C0F304" w14:textId="77777777" w:rsidR="00D247BC" w:rsidRPr="009B0415" w:rsidRDefault="00D247BC" w:rsidP="00D247BC">
      <w:pPr>
        <w:pStyle w:val="Heading4"/>
      </w:pPr>
      <w:r w:rsidRPr="009B0415">
        <w:t>1] Commander Miscalc Warrant is literally “they die” – a] other diseases like Flu also cause death and b] natural causes – chain of command solves.</w:t>
      </w:r>
    </w:p>
    <w:p w14:paraId="1937A41E" w14:textId="77777777" w:rsidR="00D247BC" w:rsidRPr="009B0415" w:rsidRDefault="00D247BC" w:rsidP="00D247BC">
      <w:pPr>
        <w:pStyle w:val="Heading4"/>
      </w:pPr>
      <w:r w:rsidRPr="009B0415">
        <w:t xml:space="preserve">2] Confusion as Aggressive Cover Warrant doesn’t account for </w:t>
      </w:r>
      <w:r w:rsidRPr="009B0415">
        <w:rPr>
          <w:u w:val="single"/>
        </w:rPr>
        <w:t>double-edged effects of pandemics</w:t>
      </w:r>
      <w:r w:rsidRPr="009B0415">
        <w:t>.</w:t>
      </w:r>
    </w:p>
    <w:p w14:paraId="069FC734" w14:textId="77777777" w:rsidR="00D247BC" w:rsidRPr="009B0415" w:rsidRDefault="00D247BC" w:rsidP="00D247BC">
      <w:pPr>
        <w:pStyle w:val="Heading4"/>
      </w:pPr>
      <w:r w:rsidRPr="009B0415">
        <w:t>3] Zero warrant for this Proliferation Warrant – less likely in pandemics since technology and money is re-directed at social and health spending.</w:t>
      </w:r>
    </w:p>
    <w:p w14:paraId="4541E765" w14:textId="77777777" w:rsidR="00D247BC" w:rsidRPr="009B0415" w:rsidRDefault="00D247BC" w:rsidP="00D247BC">
      <w:pPr>
        <w:rPr>
          <w:vanish/>
        </w:rPr>
      </w:pPr>
    </w:p>
    <w:sectPr w:rsidR="00D247BC" w:rsidRPr="009B04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467F7"/>
    <w:rsid w:val="000139A3"/>
    <w:rsid w:val="000B2398"/>
    <w:rsid w:val="00100833"/>
    <w:rsid w:val="00104529"/>
    <w:rsid w:val="00105942"/>
    <w:rsid w:val="00107396"/>
    <w:rsid w:val="00127AB2"/>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67F7"/>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7C64"/>
    <w:rsid w:val="009B041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47BC"/>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A9BE9"/>
  <w15:chartTrackingRefBased/>
  <w15:docId w15:val="{10D19BA1-7CCE-492E-82EA-493562AB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67F7"/>
    <w:rPr>
      <w:rFonts w:ascii="Calibri" w:hAnsi="Calibri"/>
    </w:rPr>
  </w:style>
  <w:style w:type="paragraph" w:styleId="Heading1">
    <w:name w:val="heading 1"/>
    <w:aliases w:val="Pocket"/>
    <w:basedOn w:val="Normal"/>
    <w:next w:val="Normal"/>
    <w:link w:val="Heading1Char"/>
    <w:qFormat/>
    <w:rsid w:val="003467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67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3467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3467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67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67F7"/>
  </w:style>
  <w:style w:type="character" w:customStyle="1" w:styleId="Heading1Char">
    <w:name w:val="Heading 1 Char"/>
    <w:aliases w:val="Pocket Char"/>
    <w:basedOn w:val="DefaultParagraphFont"/>
    <w:link w:val="Heading1"/>
    <w:rsid w:val="003467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67F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Text 7 Char,Block Writing Char"/>
    <w:basedOn w:val="DefaultParagraphFont"/>
    <w:link w:val="Heading3"/>
    <w:uiPriority w:val="2"/>
    <w:rsid w:val="003467F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3467F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3467F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3467F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Bo"/>
    <w:basedOn w:val="DefaultParagraphFont"/>
    <w:uiPriority w:val="6"/>
    <w:qFormat/>
    <w:rsid w:val="003467F7"/>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ard Text"/>
    <w:basedOn w:val="DefaultParagraphFont"/>
    <w:link w:val="NoSpacing"/>
    <w:uiPriority w:val="99"/>
    <w:unhideWhenUsed/>
    <w:rsid w:val="003467F7"/>
    <w:rPr>
      <w:color w:val="auto"/>
      <w:u w:val="none"/>
    </w:rPr>
  </w:style>
  <w:style w:type="character" w:styleId="FollowedHyperlink">
    <w:name w:val="FollowedHyperlink"/>
    <w:basedOn w:val="DefaultParagraphFont"/>
    <w:uiPriority w:val="99"/>
    <w:semiHidden/>
    <w:unhideWhenUsed/>
    <w:rsid w:val="003467F7"/>
    <w:rPr>
      <w:color w:val="auto"/>
      <w:u w:val="none"/>
    </w:rPr>
  </w:style>
  <w:style w:type="paragraph" w:customStyle="1" w:styleId="textbold">
    <w:name w:val="text bold"/>
    <w:basedOn w:val="Normal"/>
    <w:link w:val="Emphasis"/>
    <w:uiPriority w:val="7"/>
    <w:qFormat/>
    <w:rsid w:val="003467F7"/>
    <w:pP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3467F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247BC"/>
    <w:pPr>
      <w:spacing w:after="0" w:line="240" w:lineRule="auto"/>
    </w:pPr>
    <w:rPr>
      <w:rFonts w:eastAsiaTheme="minorEastAsia"/>
      <w:szCs w:val="24"/>
      <w:u w:val="single"/>
    </w:rPr>
  </w:style>
  <w:style w:type="character" w:customStyle="1" w:styleId="verdana">
    <w:name w:val="verdana"/>
    <w:basedOn w:val="DefaultParagraphFont"/>
    <w:rsid w:val="00D247BC"/>
    <w:rPr>
      <w:rFonts w:cs="Times New Roman"/>
    </w:rPr>
  </w:style>
  <w:style w:type="character" w:customStyle="1" w:styleId="italic">
    <w:name w:val="italic"/>
    <w:basedOn w:val="DefaultParagraphFont"/>
    <w:rsid w:val="00D247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5/05/tai-says-united-states-will-back-india-southafrica-proposal-waive-ip-rights-trips/id=133224/" TargetMode="External"/><Relationship Id="rId13" Type="http://schemas.openxmlformats.org/officeDocument/2006/relationships/hyperlink" Target="https://www.washingtonpost.com/outlook/2021/03/15/vaccine-coronavirus-patents-waive-global-equity/" TargetMode="External"/><Relationship Id="rId3" Type="http://schemas.openxmlformats.org/officeDocument/2006/relationships/styles" Target="styles.xm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hyperlink" Target="https://archive.is/pvuz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11" Type="http://schemas.openxmlformats.org/officeDocument/2006/relationships/hyperlink" Target="https://archive.is/vsNXv"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4ipcouncil.com/application/files/4516/0399/1622/Intellectual_Property_and_Renewable_Energy.pdf" TargetMode="External"/><Relationship Id="rId4" Type="http://schemas.openxmlformats.org/officeDocument/2006/relationships/settings" Target="settings.xml"/><Relationship Id="rId9" Type="http://schemas.openxmlformats.org/officeDocument/2006/relationships/hyperlink" Target="https://www.bio.org/sites/default/files/2021-04/Climate%20Report_FINAL.pdf" TargetMode="External"/><Relationship Id="rId14" Type="http://schemas.openxmlformats.org/officeDocument/2006/relationships/hyperlink" Target="https://archive.is/h591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9415</Words>
  <Characters>53667</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4</cp:revision>
  <dcterms:created xsi:type="dcterms:W3CDTF">2021-10-18T15:03:00Z</dcterms:created>
  <dcterms:modified xsi:type="dcterms:W3CDTF">2021-10-18T15:45:00Z</dcterms:modified>
</cp:coreProperties>
</file>