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774E5" w14:textId="731F9975" w:rsidR="00904A46" w:rsidRDefault="00904A46" w:rsidP="00904A46">
      <w:pPr>
        <w:pStyle w:val="Heading2"/>
      </w:pPr>
      <w:r>
        <w:t>NC</w:t>
      </w:r>
    </w:p>
    <w:p w14:paraId="0128C626" w14:textId="10EE7B93" w:rsidR="00904A46" w:rsidRPr="00904A46" w:rsidRDefault="00904A46" w:rsidP="00904A46">
      <w:pPr>
        <w:pStyle w:val="Heading4"/>
        <w:rPr>
          <w:highlight w:val="white"/>
        </w:rPr>
      </w:pPr>
      <w:r w:rsidRPr="00AC6174">
        <w:t xml:space="preserve">I </w:t>
      </w:r>
      <w:r>
        <w:t>Negate</w:t>
      </w:r>
      <w:r w:rsidRPr="00AC6174">
        <w:t xml:space="preserve"> the resolution Resolved: Private appropriation of outer space is unjust</w:t>
      </w:r>
    </w:p>
    <w:p w14:paraId="348975FE" w14:textId="7E1ED1B5" w:rsidR="00A303A8" w:rsidRDefault="00A303A8" w:rsidP="00904A46">
      <w:pPr>
        <w:pStyle w:val="Heading4"/>
        <w:rPr>
          <w:rFonts w:asciiTheme="minorHAnsi" w:hAnsiTheme="minorHAnsi" w:cstheme="minorHAnsi"/>
        </w:rPr>
      </w:pPr>
      <w:r>
        <w:rPr>
          <w:rFonts w:asciiTheme="minorHAnsi" w:hAnsiTheme="minorHAnsi" w:cstheme="minorHAnsi"/>
        </w:rPr>
        <w:t>I value Morality.</w:t>
      </w:r>
    </w:p>
    <w:p w14:paraId="0203C94A" w14:textId="2D8263FE" w:rsidR="00904A46" w:rsidRDefault="00904A46" w:rsidP="00904A46">
      <w:pPr>
        <w:pStyle w:val="Heading4"/>
        <w:rPr>
          <w:rFonts w:asciiTheme="minorHAnsi" w:hAnsiTheme="minorHAnsi" w:cstheme="minorHAnsi"/>
          <w:u w:val="single"/>
        </w:rPr>
      </w:pPr>
      <w:r w:rsidRPr="00904A46">
        <w:rPr>
          <w:rFonts w:asciiTheme="minorHAnsi" w:hAnsiTheme="minorHAnsi" w:cstheme="minorHAnsi"/>
        </w:rPr>
        <w:t xml:space="preserve">The standard is </w:t>
      </w:r>
      <w:r w:rsidR="00A303A8">
        <w:rPr>
          <w:rFonts w:asciiTheme="minorHAnsi" w:hAnsiTheme="minorHAnsi" w:cstheme="minorHAnsi"/>
          <w:u w:val="single"/>
        </w:rPr>
        <w:t>utilitarianism</w:t>
      </w:r>
    </w:p>
    <w:p w14:paraId="664DD25B" w14:textId="77777777" w:rsidR="00904A46" w:rsidRPr="00904A46" w:rsidRDefault="00904A46" w:rsidP="00904A46">
      <w:pPr>
        <w:pStyle w:val="Heading4"/>
        <w:rPr>
          <w:rFonts w:asciiTheme="minorHAnsi" w:hAnsiTheme="minorHAnsi" w:cstheme="minorHAnsi"/>
        </w:rPr>
      </w:pPr>
      <w:r w:rsidRPr="00904A46">
        <w:rPr>
          <w:rFonts w:asciiTheme="minorHAnsi" w:hAnsiTheme="minorHAnsi" w:cstheme="minorHAnsi"/>
        </w:rPr>
        <w:t>[1] Pleasure and pain are the starting point for moral reasoning—they’re our most baseline desires and the only things that explain the intrinsic value of objects or actions</w:t>
      </w:r>
    </w:p>
    <w:p w14:paraId="528BC8EC" w14:textId="77777777" w:rsidR="00904A46" w:rsidRPr="00904A46" w:rsidRDefault="00904A46" w:rsidP="00904A46">
      <w:pPr>
        <w:rPr>
          <w:rFonts w:asciiTheme="minorHAnsi" w:hAnsiTheme="minorHAnsi" w:cstheme="minorHAnsi"/>
        </w:rPr>
      </w:pPr>
      <w:r w:rsidRPr="00904A46">
        <w:rPr>
          <w:rStyle w:val="Style13ptBold"/>
          <w:rFonts w:asciiTheme="minorHAnsi" w:hAnsiTheme="minorHAnsi" w:cstheme="minorHAnsi"/>
        </w:rPr>
        <w:t>Moen 16</w:t>
      </w:r>
      <w:r w:rsidRPr="00904A46">
        <w:rPr>
          <w:rFonts w:asciiTheme="minorHAnsi" w:hAnsiTheme="minorHAnsi" w:cstheme="minorHAnsi"/>
          <w:shd w:val="clear" w:color="auto" w:fill="FFFFFF"/>
        </w:rPr>
        <w:t>, Ole M</w:t>
      </w:r>
      <w:r w:rsidRPr="00904A46">
        <w:rPr>
          <w:rFonts w:asciiTheme="minorHAnsi" w:hAnsiTheme="minorHAnsi" w:cstheme="minorHAnsi"/>
        </w:rPr>
        <w:t xml:space="preserve">artin (PhD, Research Fellow in Philosophy at University of Oslo). "An Argument for Hedonism." Journal of Value Inquiry 50.2 (2016): 267. </w:t>
      </w:r>
    </w:p>
    <w:p w14:paraId="57A7EABD" w14:textId="77777777" w:rsidR="00904A46" w:rsidRPr="00904A46" w:rsidRDefault="00904A46" w:rsidP="00904A46">
      <w:pPr>
        <w:rPr>
          <w:rFonts w:asciiTheme="minorHAnsi" w:hAnsiTheme="minorHAnsi" w:cstheme="minorHAnsi"/>
          <w:sz w:val="12"/>
        </w:rPr>
      </w:pPr>
      <w:r w:rsidRPr="00904A46">
        <w:rPr>
          <w:rFonts w:asciiTheme="minorHAnsi" w:hAnsiTheme="minorHAnsi" w:cstheme="minorHAnsi"/>
          <w:sz w:val="12"/>
        </w:rPr>
        <w:t xml:space="preserve">Let us start by observing, empirically, that </w:t>
      </w:r>
      <w:r w:rsidRPr="00904A46">
        <w:rPr>
          <w:rStyle w:val="TitleChar"/>
          <w:rFonts w:asciiTheme="minorHAnsi" w:hAnsiTheme="minorHAnsi" w:cstheme="minorHAnsi"/>
          <w:b/>
        </w:rPr>
        <w:t>a widely shared judgment about intrinsic value</w:t>
      </w:r>
      <w:r w:rsidRPr="00904A46">
        <w:rPr>
          <w:rFonts w:asciiTheme="minorHAnsi" w:hAnsiTheme="minorHAnsi" w:cstheme="minorHAnsi"/>
          <w:sz w:val="12"/>
        </w:rPr>
        <w:t xml:space="preserve"> and disvalue </w:t>
      </w:r>
      <w:r w:rsidRPr="00904A46">
        <w:rPr>
          <w:rStyle w:val="TitleChar"/>
          <w:rFonts w:asciiTheme="minorHAnsi" w:hAnsiTheme="minorHAnsi" w:cstheme="minorHAnsi"/>
          <w:b/>
        </w:rPr>
        <w:t xml:space="preserve">is that </w:t>
      </w:r>
      <w:r w:rsidRPr="00904A46">
        <w:rPr>
          <w:rStyle w:val="TitleChar"/>
          <w:rFonts w:asciiTheme="minorHAnsi" w:hAnsiTheme="minorHAnsi" w:cstheme="minorHAnsi"/>
          <w:b/>
          <w:highlight w:val="green"/>
        </w:rPr>
        <w:t xml:space="preserve">pleasure is intrinsically valuable and pain is </w:t>
      </w:r>
      <w:r w:rsidRPr="00904A46">
        <w:rPr>
          <w:rStyle w:val="TitleChar"/>
          <w:rFonts w:asciiTheme="minorHAnsi" w:hAnsiTheme="minorHAnsi" w:cstheme="minorHAnsi"/>
          <w:b/>
        </w:rPr>
        <w:t xml:space="preserve">intrinsically </w:t>
      </w:r>
      <w:proofErr w:type="spellStart"/>
      <w:r w:rsidRPr="00904A46">
        <w:rPr>
          <w:rStyle w:val="TitleChar"/>
          <w:rFonts w:asciiTheme="minorHAnsi" w:hAnsiTheme="minorHAnsi" w:cstheme="minorHAnsi"/>
          <w:b/>
          <w:highlight w:val="green"/>
        </w:rPr>
        <w:t>disvaluable</w:t>
      </w:r>
      <w:proofErr w:type="spellEnd"/>
      <w:r w:rsidRPr="00904A46">
        <w:rPr>
          <w:rFonts w:asciiTheme="minorHAnsi" w:hAnsiTheme="minorHAnsi"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04A46">
        <w:rPr>
          <w:rStyle w:val="TitleChar"/>
          <w:rFonts w:asciiTheme="minorHAnsi" w:hAnsiTheme="minorHAnsi" w:cstheme="minorHAnsi"/>
          <w:b/>
          <w:highlight w:val="green"/>
        </w:rPr>
        <w:t xml:space="preserve">there is something </w:t>
      </w:r>
      <w:r w:rsidRPr="00904A46">
        <w:rPr>
          <w:rStyle w:val="TitleChar"/>
          <w:rFonts w:asciiTheme="minorHAnsi" w:hAnsiTheme="minorHAnsi" w:cstheme="minorHAnsi"/>
          <w:b/>
        </w:rPr>
        <w:t xml:space="preserve">undeniably </w:t>
      </w:r>
      <w:r w:rsidRPr="00904A46">
        <w:rPr>
          <w:rStyle w:val="TitleChar"/>
          <w:rFonts w:asciiTheme="minorHAnsi" w:hAnsiTheme="minorHAnsi" w:cstheme="minorHAnsi"/>
          <w:b/>
          <w:highlight w:val="green"/>
        </w:rPr>
        <w:t xml:space="preserve">good about </w:t>
      </w:r>
      <w:r w:rsidRPr="00904A46">
        <w:rPr>
          <w:rStyle w:val="TitleChar"/>
          <w:rFonts w:asciiTheme="minorHAnsi" w:hAnsiTheme="minorHAnsi" w:cstheme="minorHAnsi"/>
          <w:b/>
        </w:rPr>
        <w:t xml:space="preserve">the way </w:t>
      </w:r>
      <w:r w:rsidRPr="00904A46">
        <w:rPr>
          <w:rStyle w:val="TitleChar"/>
          <w:rFonts w:asciiTheme="minorHAnsi" w:hAnsiTheme="minorHAnsi" w:cstheme="minorHAnsi"/>
          <w:b/>
          <w:highlight w:val="green"/>
        </w:rPr>
        <w:t xml:space="preserve">pleasure </w:t>
      </w:r>
      <w:r w:rsidRPr="00904A46">
        <w:rPr>
          <w:rStyle w:val="TitleChar"/>
          <w:rFonts w:asciiTheme="minorHAnsi" w:hAnsiTheme="minorHAnsi" w:cstheme="minorHAnsi"/>
          <w:b/>
        </w:rPr>
        <w:t xml:space="preserve">feels </w:t>
      </w:r>
      <w:r w:rsidRPr="00904A46">
        <w:rPr>
          <w:rStyle w:val="TitleChar"/>
          <w:rFonts w:asciiTheme="minorHAnsi" w:hAnsiTheme="minorHAnsi" w:cstheme="minorHAnsi"/>
          <w:b/>
          <w:highlight w:val="green"/>
        </w:rPr>
        <w:t xml:space="preserve">and something </w:t>
      </w:r>
      <w:r w:rsidRPr="00904A46">
        <w:rPr>
          <w:rStyle w:val="TitleChar"/>
          <w:rFonts w:asciiTheme="minorHAnsi" w:hAnsiTheme="minorHAnsi" w:cstheme="minorHAnsi"/>
          <w:b/>
        </w:rPr>
        <w:t xml:space="preserve">undeniably </w:t>
      </w:r>
      <w:r w:rsidRPr="00904A46">
        <w:rPr>
          <w:rStyle w:val="TitleChar"/>
          <w:rFonts w:asciiTheme="minorHAnsi" w:hAnsiTheme="minorHAnsi" w:cstheme="minorHAnsi"/>
          <w:b/>
          <w:highlight w:val="green"/>
        </w:rPr>
        <w:t xml:space="preserve">bad about </w:t>
      </w:r>
      <w:r w:rsidRPr="00904A46">
        <w:rPr>
          <w:rStyle w:val="TitleChar"/>
          <w:rFonts w:asciiTheme="minorHAnsi" w:hAnsiTheme="minorHAnsi" w:cstheme="minorHAnsi"/>
          <w:b/>
        </w:rPr>
        <w:t>the way</w:t>
      </w:r>
      <w:r w:rsidRPr="00904A46">
        <w:rPr>
          <w:rStyle w:val="TitleChar"/>
          <w:rFonts w:asciiTheme="minorHAnsi" w:hAnsiTheme="minorHAnsi" w:cstheme="minorHAnsi"/>
          <w:b/>
          <w:highlight w:val="green"/>
        </w:rPr>
        <w:t xml:space="preserve"> pain </w:t>
      </w:r>
      <w:r w:rsidRPr="00904A46">
        <w:rPr>
          <w:rStyle w:val="TitleChar"/>
          <w:rFonts w:asciiTheme="minorHAnsi" w:hAnsiTheme="minorHAnsi" w:cstheme="minorHAnsi"/>
          <w:b/>
        </w:rPr>
        <w:t>feels</w:t>
      </w:r>
      <w:r w:rsidRPr="00904A46">
        <w:rPr>
          <w:rFonts w:asciiTheme="minorHAnsi" w:hAnsiTheme="minorHAnsi" w:cstheme="minorHAnsi"/>
          <w:sz w:val="12"/>
        </w:rPr>
        <w:t xml:space="preserve">, and neither the goodness of pleasure nor the badness of pain seems to be exhausted by the further effects that these experiences might have. “Pleasure” and “pain” </w:t>
      </w:r>
      <w:r w:rsidRPr="00904A46">
        <w:rPr>
          <w:rStyle w:val="TitleChar"/>
          <w:rFonts w:asciiTheme="minorHAnsi" w:hAnsiTheme="minorHAnsi" w:cstheme="minorHAnsi"/>
          <w:b/>
        </w:rPr>
        <w:t>are</w:t>
      </w:r>
      <w:r w:rsidRPr="00904A46">
        <w:rPr>
          <w:rFonts w:asciiTheme="minorHAnsi" w:hAnsiTheme="minorHAnsi" w:cstheme="minorHAnsi"/>
          <w:sz w:val="12"/>
        </w:rPr>
        <w:t xml:space="preserve"> here </w:t>
      </w:r>
      <w:r w:rsidRPr="00904A46">
        <w:rPr>
          <w:rStyle w:val="TitleChar"/>
          <w:rFonts w:asciiTheme="minorHAnsi" w:hAnsiTheme="minorHAnsi" w:cstheme="minorHAnsi"/>
          <w:b/>
        </w:rPr>
        <w:t>understood inclusively</w:t>
      </w:r>
      <w:r w:rsidRPr="00904A46">
        <w:rPr>
          <w:rFonts w:asciiTheme="minorHAnsi" w:hAnsiTheme="minorHAnsi"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04A46">
        <w:rPr>
          <w:rStyle w:val="TitleChar"/>
          <w:rFonts w:asciiTheme="minorHAnsi" w:hAnsiTheme="minorHAnsi" w:cstheme="minorHAnsi"/>
          <w:b/>
        </w:rPr>
        <w:t>, I might ask: “What for</w:t>
      </w:r>
      <w:r w:rsidRPr="00904A46">
        <w:rPr>
          <w:rFonts w:asciiTheme="minorHAnsi" w:hAnsiTheme="minorHAnsi"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904A46">
        <w:rPr>
          <w:rStyle w:val="TitleChar"/>
          <w:rFonts w:asciiTheme="minorHAnsi" w:hAnsiTheme="minorHAnsi" w:cstheme="minorHAnsi"/>
          <w:b/>
        </w:rPr>
        <w:t>The reason is that the pleasure is not good for anything further; it is simply that for which going to the convenience store and buying the soda is good</w:t>
      </w:r>
      <w:r w:rsidRPr="00904A46">
        <w:rPr>
          <w:rFonts w:asciiTheme="minorHAnsi" w:hAnsiTheme="minorHAnsi" w:cstheme="minorHAnsi"/>
          <w:sz w:val="12"/>
        </w:rPr>
        <w:t>. 3 As Aristotle observes: “</w:t>
      </w:r>
      <w:r w:rsidRPr="00904A46">
        <w:rPr>
          <w:rStyle w:val="TitleChar"/>
          <w:rFonts w:asciiTheme="minorHAnsi" w:hAnsiTheme="minorHAnsi" w:cstheme="minorHAnsi"/>
          <w:b/>
          <w:highlight w:val="green"/>
        </w:rPr>
        <w:t>We never ask</w:t>
      </w:r>
      <w:r w:rsidRPr="00904A46">
        <w:rPr>
          <w:rFonts w:asciiTheme="minorHAnsi" w:hAnsiTheme="minorHAnsi" w:cstheme="minorHAnsi"/>
          <w:sz w:val="12"/>
        </w:rPr>
        <w:t xml:space="preserve"> [a man] </w:t>
      </w:r>
      <w:r w:rsidRPr="00904A46">
        <w:rPr>
          <w:rStyle w:val="TitleChar"/>
          <w:rFonts w:asciiTheme="minorHAnsi" w:hAnsiTheme="minorHAnsi" w:cstheme="minorHAnsi"/>
          <w:b/>
          <w:highlight w:val="green"/>
        </w:rPr>
        <w:t>what</w:t>
      </w:r>
      <w:r w:rsidRPr="00904A46">
        <w:rPr>
          <w:rFonts w:asciiTheme="minorHAnsi" w:hAnsiTheme="minorHAnsi" w:cstheme="minorHAnsi"/>
          <w:sz w:val="12"/>
        </w:rPr>
        <w:t xml:space="preserve"> his </w:t>
      </w:r>
      <w:r w:rsidRPr="00904A46">
        <w:rPr>
          <w:rStyle w:val="TitleChar"/>
          <w:rFonts w:asciiTheme="minorHAnsi" w:hAnsiTheme="minorHAnsi" w:cstheme="minorHAnsi"/>
          <w:b/>
          <w:highlight w:val="green"/>
        </w:rPr>
        <w:t>end is in being pleased, because we assume that pleasure is choice worthy in itself</w:t>
      </w:r>
      <w:r w:rsidRPr="00904A46">
        <w:rPr>
          <w:rFonts w:asciiTheme="minorHAnsi" w:hAnsiTheme="minorHAnsi" w:cstheme="minorHAnsi"/>
          <w:sz w:val="12"/>
        </w:rPr>
        <w:t xml:space="preserve">.”4 Presumably, a similar story can be told in the case of pains, for if someone says “This is painful!” we never respond by asking: “And why is that a problem?” We take for granted that </w:t>
      </w:r>
      <w:r w:rsidRPr="00904A46">
        <w:rPr>
          <w:rStyle w:val="TitleChar"/>
          <w:rFonts w:asciiTheme="minorHAnsi" w:hAnsiTheme="minorHAnsi" w:cstheme="minorHAnsi"/>
          <w:b/>
          <w:highlight w:val="green"/>
        </w:rPr>
        <w:t>if something is painful, we have a sufficient explanation of why it is bad</w:t>
      </w:r>
      <w:r w:rsidRPr="00904A46">
        <w:rPr>
          <w:rFonts w:asciiTheme="minorHAnsi" w:hAnsiTheme="minorHAnsi" w:cstheme="minorHAnsi"/>
          <w:sz w:val="12"/>
        </w:rPr>
        <w:t xml:space="preserve">. If we are onto something in our everyday reasoning about values, it seems that </w:t>
      </w:r>
      <w:r w:rsidRPr="00904A46">
        <w:rPr>
          <w:rStyle w:val="TitleChar"/>
          <w:rFonts w:asciiTheme="minorHAnsi" w:hAnsiTheme="minorHAnsi" w:cstheme="minorHAnsi"/>
          <w:b/>
          <w:highlight w:val="green"/>
        </w:rPr>
        <w:t xml:space="preserve">pleasure and pain are both places where we reach the end </w:t>
      </w:r>
      <w:r w:rsidRPr="00904A46">
        <w:rPr>
          <w:rStyle w:val="TitleChar"/>
          <w:rFonts w:asciiTheme="minorHAnsi" w:hAnsiTheme="minorHAnsi" w:cstheme="minorHAnsi"/>
          <w:b/>
        </w:rPr>
        <w:t xml:space="preserve">of the line </w:t>
      </w:r>
      <w:r w:rsidRPr="00904A46">
        <w:rPr>
          <w:rStyle w:val="TitleChar"/>
          <w:rFonts w:asciiTheme="minorHAnsi" w:hAnsiTheme="minorHAnsi" w:cstheme="minorHAnsi"/>
          <w:b/>
          <w:highlight w:val="green"/>
        </w:rPr>
        <w:t>in matters of value</w:t>
      </w:r>
      <w:r w:rsidRPr="00904A46">
        <w:rPr>
          <w:rFonts w:asciiTheme="minorHAnsi" w:hAnsiTheme="minorHAnsi" w:cstheme="minorHAnsi"/>
          <w:sz w:val="12"/>
        </w:rPr>
        <w:t xml:space="preserve">. Although </w:t>
      </w:r>
      <w:r w:rsidRPr="00904A46">
        <w:rPr>
          <w:rStyle w:val="TitleChar"/>
          <w:rFonts w:asciiTheme="minorHAnsi" w:hAnsiTheme="minorHAnsi" w:cstheme="minorHAnsi"/>
          <w:b/>
        </w:rPr>
        <w:t>pleasure and pain thus seem to be good candidates for intrinsic value and disvalue</w:t>
      </w:r>
      <w:r w:rsidRPr="00904A46">
        <w:rPr>
          <w:rFonts w:asciiTheme="minorHAnsi" w:hAnsiTheme="minorHAnsi"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904A46">
        <w:rPr>
          <w:rFonts w:asciiTheme="minorHAnsi" w:hAnsiTheme="minorHAnsi" w:cstheme="minorHAnsi"/>
          <w:sz w:val="12"/>
        </w:rPr>
        <w:t>disvaluable</w:t>
      </w:r>
      <w:proofErr w:type="spellEnd"/>
      <w:r w:rsidRPr="00904A46">
        <w:rPr>
          <w:rFonts w:asciiTheme="minorHAnsi" w:hAnsiTheme="minorHAnsi" w:cstheme="minorHAnsi"/>
          <w:sz w:val="12"/>
        </w:rPr>
        <w:t xml:space="preserve"> (so-called “noble pains”), and (4) that pain asymbolia, masochism, and practices such as wiggling a loose tooth render it implausible that pain is intrinsically </w:t>
      </w:r>
      <w:proofErr w:type="spellStart"/>
      <w:r w:rsidRPr="00904A46">
        <w:rPr>
          <w:rFonts w:asciiTheme="minorHAnsi" w:hAnsiTheme="minorHAnsi" w:cstheme="minorHAnsi"/>
          <w:sz w:val="12"/>
        </w:rPr>
        <w:t>disvaluable</w:t>
      </w:r>
      <w:proofErr w:type="spellEnd"/>
      <w:r w:rsidRPr="00904A46">
        <w:rPr>
          <w:rFonts w:asciiTheme="minorHAnsi" w:hAnsiTheme="minorHAnsi" w:cstheme="minorHAnsi"/>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w:t>
      </w:r>
      <w:r w:rsidRPr="00904A46">
        <w:rPr>
          <w:rFonts w:asciiTheme="minorHAnsi" w:hAnsiTheme="minorHAnsi" w:cstheme="minorHAnsi"/>
          <w:sz w:val="12"/>
        </w:rPr>
        <w:lastRenderedPageBreak/>
        <w:t>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FE528CE" w14:textId="1F392566" w:rsidR="00904A46" w:rsidRDefault="00904A46" w:rsidP="00904A46">
      <w:pPr>
        <w:pStyle w:val="Heading4"/>
        <w:rPr>
          <w:rFonts w:asciiTheme="minorHAnsi" w:hAnsiTheme="minorHAnsi" w:cstheme="minorHAnsi"/>
        </w:rPr>
      </w:pPr>
      <w:bookmarkStart w:id="0" w:name="_Hlk94956259"/>
      <w:r w:rsidRPr="00904A46">
        <w:rPr>
          <w:rFonts w:asciiTheme="minorHAnsi" w:hAnsiTheme="minorHAnsi" w:cstheme="minorHAnsi"/>
        </w:rPr>
        <w:t>[2] Extinction is bad and outweighs</w:t>
      </w:r>
    </w:p>
    <w:p w14:paraId="6E5C7D6A" w14:textId="37751F22" w:rsidR="00A51603" w:rsidRPr="00A51603" w:rsidRDefault="00A51603" w:rsidP="00A51603">
      <w:pPr>
        <w:pStyle w:val="Heading4"/>
      </w:pPr>
      <w:r>
        <w:t>[a] It’s Irreversible</w:t>
      </w:r>
    </w:p>
    <w:p w14:paraId="755B3FFF" w14:textId="77777777" w:rsidR="00904A46" w:rsidRPr="00904A46" w:rsidRDefault="00904A46" w:rsidP="00904A46">
      <w:pPr>
        <w:rPr>
          <w:rFonts w:asciiTheme="minorHAnsi" w:hAnsiTheme="minorHAnsi" w:cstheme="minorHAnsi"/>
        </w:rPr>
      </w:pPr>
      <w:r w:rsidRPr="00904A46">
        <w:rPr>
          <w:rStyle w:val="Heading4Char"/>
          <w:rFonts w:asciiTheme="minorHAnsi" w:hAnsiTheme="minorHAnsi" w:cstheme="minorHAnsi"/>
        </w:rPr>
        <w:t>MacAskill 14</w:t>
      </w:r>
      <w:r w:rsidRPr="00904A46">
        <w:rPr>
          <w:rFonts w:asciiTheme="minorHAnsi" w:hAnsiTheme="minorHAnsi" w:cstheme="minorHAnsi"/>
        </w:rPr>
        <w:t xml:space="preserve"> </w:t>
      </w:r>
      <w:r w:rsidRPr="00904A46">
        <w:rPr>
          <w:rFonts w:asciiTheme="minorHAnsi" w:hAnsiTheme="minorHAnsi" w:cstheme="minorHAnsi"/>
          <w:sz w:val="16"/>
          <w:szCs w:val="16"/>
        </w:rPr>
        <w:t>[William, Oxford Philosopher and youngest tenured philosopher in the world, Normative Uncertainty, 2014]</w:t>
      </w:r>
    </w:p>
    <w:p w14:paraId="48B31FAF" w14:textId="2338386A" w:rsidR="00904A46" w:rsidRDefault="00904A46" w:rsidP="00904A46">
      <w:pPr>
        <w:rPr>
          <w:rFonts w:asciiTheme="minorHAnsi" w:hAnsiTheme="minorHAnsi" w:cstheme="minorHAnsi"/>
          <w:sz w:val="14"/>
        </w:rPr>
      </w:pPr>
      <w:r w:rsidRPr="00904A46">
        <w:rPr>
          <w:rStyle w:val="TitleChar"/>
          <w:rFonts w:asciiTheme="minorHAnsi" w:hAnsiTheme="minorHAnsi" w:cstheme="minorHAnsi"/>
        </w:rPr>
        <w:t xml:space="preserve">The human race might go extinct </w:t>
      </w:r>
      <w:r w:rsidRPr="00904A46">
        <w:rPr>
          <w:rFonts w:asciiTheme="minorHAnsi" w:hAnsiTheme="minorHAnsi" w:cstheme="minorHAnsi"/>
          <w:sz w:val="14"/>
        </w:rPr>
        <w:t xml:space="preserve">from a number of causes: asteroids, </w:t>
      </w:r>
      <w:proofErr w:type="spellStart"/>
      <w:r w:rsidRPr="00904A46">
        <w:rPr>
          <w:rFonts w:asciiTheme="minorHAnsi" w:hAnsiTheme="minorHAnsi" w:cstheme="minorHAnsi"/>
          <w:sz w:val="14"/>
        </w:rPr>
        <w:t>supervolcanoes</w:t>
      </w:r>
      <w:proofErr w:type="spellEnd"/>
      <w:r w:rsidRPr="00904A46">
        <w:rPr>
          <w:rFonts w:asciiTheme="minorHAnsi" w:hAnsiTheme="minorHAnsi" w:cstheme="minorHAnsi"/>
          <w:sz w:val="14"/>
        </w:rPr>
        <w:t xml:space="preserve">, runaway climate change, pandemics, nuclear war, and the development and use of dangerous new technologies such as synthetic biology, all pose risks (even if very small) to the continued survival of the human race.184 And </w:t>
      </w:r>
      <w:r w:rsidRPr="00904A46">
        <w:rPr>
          <w:rStyle w:val="TitleChar"/>
          <w:rFonts w:asciiTheme="minorHAnsi" w:hAnsiTheme="minorHAnsi" w:cstheme="minorHAnsi"/>
        </w:rPr>
        <w:t xml:space="preserve">different moral views give opposing answers to question of whether this would be a </w:t>
      </w:r>
      <w:r w:rsidRPr="00904A46">
        <w:rPr>
          <w:rFonts w:asciiTheme="minorHAnsi" w:hAnsiTheme="minorHAnsi" w:cstheme="minorHAnsi"/>
          <w:sz w:val="14"/>
        </w:rPr>
        <w:t>good</w:t>
      </w:r>
      <w:r w:rsidRPr="00904A46">
        <w:rPr>
          <w:rStyle w:val="TitleChar"/>
          <w:rFonts w:asciiTheme="minorHAnsi" w:hAnsiTheme="minorHAnsi" w:cstheme="minorHAnsi"/>
        </w:rPr>
        <w:t xml:space="preserve"> </w:t>
      </w:r>
      <w:r w:rsidRPr="00904A46">
        <w:rPr>
          <w:rFonts w:asciiTheme="minorHAnsi" w:hAnsiTheme="minorHAnsi" w:cstheme="minorHAnsi"/>
          <w:sz w:val="14"/>
        </w:rPr>
        <w:t xml:space="preserve">or a </w:t>
      </w:r>
      <w:r w:rsidRPr="00904A46">
        <w:rPr>
          <w:rStyle w:val="TitleChar"/>
          <w:rFonts w:asciiTheme="minorHAnsi" w:hAnsiTheme="minorHAnsi" w:cstheme="minorHAnsi"/>
        </w:rPr>
        <w:t>bad thing</w:t>
      </w:r>
      <w:r w:rsidRPr="00904A46">
        <w:rPr>
          <w:rFonts w:asciiTheme="minorHAnsi" w:hAnsiTheme="minorHAnsi" w:cstheme="min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04A46">
        <w:rPr>
          <w:rFonts w:asciiTheme="minorHAnsi" w:hAnsiTheme="minorHAnsi" w:cstheme="minorHAnsi"/>
          <w:sz w:val="14"/>
        </w:rPr>
        <w:t>thing.For</w:t>
      </w:r>
      <w:proofErr w:type="spellEnd"/>
      <w:r w:rsidRPr="00904A46">
        <w:rPr>
          <w:rFonts w:asciiTheme="minorHAnsi" w:hAnsiTheme="minorHAnsi" w:cstheme="minorHAnsi"/>
          <w:sz w:val="14"/>
        </w:rPr>
        <w:t xml:space="preserve"> example, one might regard the prevention of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as well as objective goods. So, if one weights the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sufficiently heavily against the goods, or if one is sufficiently pessimistic about humanity’s ability to achieve good outcomes, then one will regard human extinction as a good thing.187 </w:t>
      </w:r>
      <w:r w:rsidRPr="00904A46">
        <w:rPr>
          <w:rStyle w:val="TitleChar"/>
          <w:rFonts w:asciiTheme="minorHAnsi" w:hAnsiTheme="minorHAnsi" w:cstheme="minorHAnsi"/>
        </w:rPr>
        <w:t xml:space="preserve">However, even if we believe in a moral view </w:t>
      </w:r>
      <w:r w:rsidRPr="00904A46">
        <w:rPr>
          <w:rFonts w:asciiTheme="minorHAnsi" w:hAnsiTheme="minorHAnsi" w:cstheme="minorHAnsi"/>
          <w:sz w:val="14"/>
        </w:rPr>
        <w:t xml:space="preserve">according to </w:t>
      </w:r>
      <w:r w:rsidRPr="00904A46">
        <w:rPr>
          <w:rStyle w:val="TitleChar"/>
          <w:rFonts w:asciiTheme="minorHAnsi" w:hAnsiTheme="minorHAnsi" w:cstheme="minorHAnsi"/>
        </w:rPr>
        <w:t xml:space="preserve">which human extinction would be a good thing, </w:t>
      </w:r>
      <w:r w:rsidRPr="00904A46">
        <w:rPr>
          <w:rStyle w:val="TitleChar"/>
          <w:rFonts w:asciiTheme="minorHAnsi" w:hAnsiTheme="minorHAnsi" w:cstheme="minorHAnsi"/>
          <w:highlight w:val="green"/>
        </w:rPr>
        <w:t xml:space="preserve">we </w:t>
      </w:r>
      <w:r w:rsidRPr="00904A46">
        <w:rPr>
          <w:rStyle w:val="TitleChar"/>
          <w:rFonts w:asciiTheme="minorHAnsi" w:hAnsiTheme="minorHAnsi" w:cstheme="minorHAnsi"/>
        </w:rPr>
        <w:t xml:space="preserve">still </w:t>
      </w:r>
      <w:r w:rsidRPr="00904A46">
        <w:rPr>
          <w:rStyle w:val="TitleChar"/>
          <w:rFonts w:asciiTheme="minorHAnsi" w:hAnsiTheme="minorHAnsi" w:cstheme="minorHAnsi"/>
          <w:highlight w:val="green"/>
        </w:rPr>
        <w:t>have strong reason to prevent near-term</w:t>
      </w:r>
      <w:r w:rsidRPr="00904A46">
        <w:rPr>
          <w:rStyle w:val="TitleChar"/>
          <w:rFonts w:asciiTheme="minorHAnsi" w:hAnsiTheme="minorHAnsi" w:cstheme="minorHAnsi"/>
        </w:rPr>
        <w:t xml:space="preserve"> </w:t>
      </w:r>
      <w:r w:rsidRPr="00904A46">
        <w:rPr>
          <w:rFonts w:asciiTheme="minorHAnsi" w:hAnsiTheme="minorHAnsi" w:cstheme="minorHAnsi"/>
          <w:sz w:val="14"/>
        </w:rPr>
        <w:t>human</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extinction</w:t>
      </w:r>
      <w:r w:rsidRPr="00904A46">
        <w:rPr>
          <w:rFonts w:asciiTheme="minorHAnsi" w:hAnsiTheme="minorHAnsi" w:cstheme="minorHAnsi"/>
          <w:sz w:val="14"/>
        </w:rPr>
        <w:t xml:space="preserve">. To see this, we must note three points. </w:t>
      </w:r>
      <w:r w:rsidRPr="00904A46">
        <w:rPr>
          <w:rStyle w:val="TitleChar"/>
          <w:rFonts w:asciiTheme="minorHAnsi" w:hAnsiTheme="minorHAnsi" w:cstheme="minorHAnsi"/>
        </w:rPr>
        <w:t>First</w:t>
      </w:r>
      <w:r w:rsidRPr="00904A46">
        <w:rPr>
          <w:rFonts w:asciiTheme="minorHAnsi" w:hAnsiTheme="minorHAnsi" w:cstheme="minorHAnsi"/>
          <w:sz w:val="14"/>
        </w:rPr>
        <w:t xml:space="preserve">, we should note that the </w:t>
      </w:r>
      <w:r w:rsidRPr="00904A46">
        <w:rPr>
          <w:rStyle w:val="TitleChar"/>
          <w:rFonts w:asciiTheme="minorHAnsi" w:hAnsiTheme="minorHAnsi" w:cstheme="minorHAnsi"/>
        </w:rPr>
        <w:t>extinction</w:t>
      </w:r>
      <w:r w:rsidRPr="00904A46">
        <w:rPr>
          <w:rFonts w:asciiTheme="minorHAnsi" w:hAnsiTheme="minorHAnsi" w:cstheme="minorHAnsi"/>
          <w:sz w:val="14"/>
        </w:rPr>
        <w:t xml:space="preserve"> of the human race </w:t>
      </w:r>
      <w:r w:rsidRPr="00904A46">
        <w:rPr>
          <w:rStyle w:val="TitleChar"/>
          <w:rFonts w:asciiTheme="minorHAnsi" w:hAnsiTheme="minorHAnsi" w:cstheme="minorHAnsi"/>
        </w:rPr>
        <w:t xml:space="preserve">is </w:t>
      </w:r>
      <w:r w:rsidRPr="00904A46">
        <w:rPr>
          <w:rFonts w:asciiTheme="minorHAnsi" w:hAnsiTheme="minorHAnsi" w:cstheme="minorHAnsi"/>
          <w:sz w:val="14"/>
        </w:rPr>
        <w:t xml:space="preserve">an </w:t>
      </w:r>
      <w:r w:rsidRPr="00904A46">
        <w:rPr>
          <w:rStyle w:val="TitleChar"/>
          <w:rFonts w:asciiTheme="minorHAnsi" w:hAnsiTheme="minorHAnsi" w:cstheme="minorHAnsi"/>
          <w:highlight w:val="green"/>
        </w:rPr>
        <w:t>extremely high stakes</w:t>
      </w:r>
      <w:r w:rsidRPr="00904A46">
        <w:rPr>
          <w:rFonts w:asciiTheme="minorHAnsi" w:hAnsiTheme="minorHAnsi" w:cstheme="minorHAnsi"/>
          <w:sz w:val="14"/>
        </w:rPr>
        <w:t xml:space="preserve"> moral issue. Humanity could be around for a very long time: if humans survive as long as the median mammal species, we will last another two million years. On this estimate, </w:t>
      </w:r>
      <w:r w:rsidRPr="00904A46">
        <w:rPr>
          <w:rStyle w:val="TitleChar"/>
          <w:rFonts w:asciiTheme="minorHAnsi" w:hAnsiTheme="minorHAnsi" w:cstheme="minorHAnsi"/>
        </w:rPr>
        <w:t xml:space="preserve">the number of humans in existence </w:t>
      </w:r>
      <w:r w:rsidRPr="00904A46">
        <w:rPr>
          <w:rFonts w:asciiTheme="minorHAnsi" w:hAnsiTheme="minorHAnsi" w:cstheme="minorHAnsi"/>
          <w:sz w:val="14"/>
        </w:rPr>
        <w:t>in the</w:t>
      </w:r>
      <w:r w:rsidRPr="00904A46">
        <w:rPr>
          <w:rStyle w:val="TitleChar"/>
          <w:rFonts w:asciiTheme="minorHAnsi" w:hAnsiTheme="minorHAnsi" w:cstheme="minorHAnsi"/>
        </w:rPr>
        <w:t xml:space="preserve"> </w:t>
      </w:r>
      <w:proofErr w:type="spellStart"/>
      <w:r w:rsidRPr="00904A46">
        <w:rPr>
          <w:rFonts w:asciiTheme="minorHAnsi" w:hAnsiTheme="minorHAnsi" w:cstheme="minorHAnsi"/>
          <w:sz w:val="14"/>
        </w:rPr>
        <w:t>The</w:t>
      </w:r>
      <w:proofErr w:type="spellEnd"/>
      <w:r w:rsidRPr="00904A46">
        <w:rPr>
          <w:rFonts w:asciiTheme="minorHAnsi" w:hAnsiTheme="minorHAnsi" w:cstheme="minorHAnsi"/>
          <w:sz w:val="14"/>
        </w:rPr>
        <w:t xml:space="preserve"> future, </w:t>
      </w:r>
      <w:r w:rsidRPr="00904A46">
        <w:rPr>
          <w:rStyle w:val="TitleChar"/>
          <w:rFonts w:asciiTheme="minorHAnsi" w:hAnsiTheme="minorHAnsi" w:cstheme="minorHAnsi"/>
        </w:rPr>
        <w:t>given that we don’t go extinct</w:t>
      </w:r>
      <w:r w:rsidRPr="00904A46">
        <w:rPr>
          <w:rFonts w:asciiTheme="minorHAnsi" w:hAnsiTheme="minorHAnsi" w:cstheme="minorHAnsi"/>
          <w:sz w:val="14"/>
        </w:rPr>
        <w:t xml:space="preserve"> any time soon, </w:t>
      </w:r>
      <w:r w:rsidRPr="00904A46">
        <w:rPr>
          <w:rStyle w:val="TitleChar"/>
          <w:rFonts w:asciiTheme="minorHAnsi" w:hAnsiTheme="minorHAnsi" w:cstheme="minorHAnsi"/>
        </w:rPr>
        <w:t>would be 2×10^14</w:t>
      </w:r>
      <w:r w:rsidRPr="00904A46">
        <w:rPr>
          <w:rFonts w:asciiTheme="minorHAnsi" w:hAnsiTheme="minorHAnsi" w:cstheme="minorHAnsi"/>
          <w:sz w:val="14"/>
        </w:rPr>
        <w:t xml:space="preserve">. </w:t>
      </w:r>
      <w:r w:rsidRPr="00904A46">
        <w:rPr>
          <w:rStyle w:val="TitleChar"/>
          <w:rFonts w:asciiTheme="minorHAnsi" w:hAnsiTheme="minorHAnsi" w:cstheme="minorHAnsi"/>
        </w:rPr>
        <w:t xml:space="preserve">So if it is good to bring new people into existence, then it’s very good to prevent </w:t>
      </w:r>
      <w:r w:rsidRPr="00904A46">
        <w:rPr>
          <w:rFonts w:asciiTheme="minorHAnsi" w:hAnsiTheme="minorHAnsi" w:cstheme="minorHAnsi"/>
          <w:sz w:val="14"/>
        </w:rPr>
        <w:t>human</w:t>
      </w:r>
      <w:r w:rsidRPr="00904A46">
        <w:rPr>
          <w:rStyle w:val="TitleChar"/>
          <w:rFonts w:asciiTheme="minorHAnsi" w:hAnsiTheme="minorHAnsi" w:cstheme="minorHAnsi"/>
        </w:rPr>
        <w:t xml:space="preserve"> extinction. Second</w:t>
      </w:r>
      <w:r w:rsidRPr="00904A46">
        <w:rPr>
          <w:rFonts w:asciiTheme="minorHAnsi" w:hAnsiTheme="minorHAnsi" w:cstheme="minorHAnsi"/>
          <w:sz w:val="14"/>
        </w:rPr>
        <w:t xml:space="preserve">, human </w:t>
      </w:r>
      <w:r w:rsidRPr="00904A46">
        <w:rPr>
          <w:rStyle w:val="TitleChar"/>
          <w:rFonts w:asciiTheme="minorHAnsi" w:hAnsiTheme="minorHAnsi" w:cstheme="minorHAnsi"/>
          <w:highlight w:val="green"/>
        </w:rPr>
        <w:t>extinction is</w:t>
      </w:r>
      <w:r w:rsidRPr="00904A46">
        <w:rPr>
          <w:rStyle w:val="TitleChar"/>
          <w:rFonts w:asciiTheme="minorHAnsi" w:hAnsiTheme="minorHAnsi" w:cstheme="minorHAnsi"/>
        </w:rPr>
        <w:t xml:space="preserve"> </w:t>
      </w:r>
      <w:r w:rsidRPr="00904A46">
        <w:rPr>
          <w:rFonts w:asciiTheme="minorHAnsi" w:hAnsiTheme="minorHAnsi" w:cstheme="minorHAnsi"/>
          <w:sz w:val="14"/>
        </w:rPr>
        <w:t xml:space="preserve">by its nature an </w:t>
      </w:r>
      <w:r w:rsidRPr="00904A46">
        <w:rPr>
          <w:rStyle w:val="TitleChar"/>
          <w:rFonts w:asciiTheme="minorHAnsi" w:hAnsiTheme="minorHAnsi" w:cstheme="minorHAnsi"/>
          <w:highlight w:val="green"/>
        </w:rPr>
        <w:t>irreversible</w:t>
      </w:r>
      <w:r w:rsidRPr="00904A46">
        <w:rPr>
          <w:rFonts w:asciiTheme="minorHAnsi" w:hAnsiTheme="minorHAnsi" w:cstheme="min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04A46">
        <w:rPr>
          <w:rStyle w:val="TitleChar"/>
          <w:rFonts w:asciiTheme="minorHAnsi" w:hAnsiTheme="minorHAnsi" w:cstheme="minorHAnsi"/>
        </w:rPr>
        <w:t xml:space="preserve">Third, we should </w:t>
      </w:r>
      <w:r w:rsidRPr="00904A46">
        <w:rPr>
          <w:rStyle w:val="TitleChar"/>
          <w:rFonts w:asciiTheme="minorHAnsi" w:hAnsiTheme="minorHAnsi" w:cstheme="minorHAnsi"/>
          <w:highlight w:val="green"/>
        </w:rPr>
        <w:t>expect</w:t>
      </w:r>
      <w:r w:rsidRPr="00904A46">
        <w:rPr>
          <w:rFonts w:asciiTheme="minorHAnsi" w:hAnsiTheme="minorHAnsi" w:cstheme="minorHAnsi"/>
          <w:sz w:val="14"/>
        </w:rPr>
        <w:t xml:space="preserve"> ourselves </w:t>
      </w:r>
      <w:r w:rsidRPr="00904A46">
        <w:rPr>
          <w:rStyle w:val="TitleChar"/>
          <w:rFonts w:asciiTheme="minorHAnsi" w:hAnsiTheme="minorHAnsi" w:cstheme="minorHAnsi"/>
          <w:highlight w:val="green"/>
        </w:rPr>
        <w:t>to progress, morally</w:t>
      </w:r>
      <w:r w:rsidRPr="00904A46">
        <w:rPr>
          <w:rFonts w:asciiTheme="minorHAnsi" w:hAnsiTheme="minorHAnsi" w:cstheme="minorHAnsi"/>
          <w:sz w:val="14"/>
        </w:rPr>
        <w:t xml:space="preserve">, over the next few centuries, </w:t>
      </w:r>
      <w:r w:rsidRPr="00904A46">
        <w:rPr>
          <w:rStyle w:val="TitleChar"/>
          <w:rFonts w:asciiTheme="minorHAnsi" w:hAnsiTheme="minorHAnsi" w:cstheme="minorHAnsi"/>
          <w:highlight w:val="green"/>
        </w:rPr>
        <w:t xml:space="preserve">as </w:t>
      </w:r>
      <w:r w:rsidRPr="00904A46">
        <w:rPr>
          <w:rStyle w:val="TitleChar"/>
          <w:rFonts w:asciiTheme="minorHAnsi" w:hAnsiTheme="minorHAnsi" w:cstheme="minorHAnsi"/>
        </w:rPr>
        <w:t>we have</w:t>
      </w:r>
      <w:r w:rsidRPr="00904A46">
        <w:rPr>
          <w:rFonts w:asciiTheme="minorHAnsi" w:hAnsiTheme="minorHAnsi" w:cstheme="minorHAnsi"/>
          <w:sz w:val="14"/>
        </w:rPr>
        <w:t xml:space="preserve"> progressed </w:t>
      </w:r>
      <w:r w:rsidRPr="00904A46">
        <w:rPr>
          <w:rStyle w:val="TitleChar"/>
          <w:rFonts w:asciiTheme="minorHAnsi" w:hAnsiTheme="minorHAnsi" w:cstheme="minorHAnsi"/>
          <w:highlight w:val="green"/>
        </w:rPr>
        <w:t>in the past</w:t>
      </w:r>
      <w:r w:rsidRPr="00904A46">
        <w:rPr>
          <w:rStyle w:val="TitleChar"/>
          <w:rFonts w:asciiTheme="minorHAnsi" w:hAnsiTheme="minorHAnsi" w:cstheme="minorHAnsi"/>
        </w:rPr>
        <w:t>.</w:t>
      </w:r>
      <w:r w:rsidRPr="00904A46">
        <w:rPr>
          <w:rFonts w:asciiTheme="minorHAnsi" w:hAnsiTheme="minorHAnsi" w:cstheme="minorHAnsi"/>
          <w:sz w:val="14"/>
        </w:rPr>
        <w:t xml:space="preserve"> So we should expect that </w:t>
      </w:r>
      <w:r w:rsidRPr="00904A46">
        <w:rPr>
          <w:rStyle w:val="TitleChar"/>
          <w:rFonts w:asciiTheme="minorHAnsi" w:hAnsiTheme="minorHAnsi" w:cstheme="minorHAnsi"/>
          <w:highlight w:val="green"/>
        </w:rPr>
        <w:t xml:space="preserve">in </w:t>
      </w:r>
      <w:r w:rsidRPr="00904A46">
        <w:rPr>
          <w:rStyle w:val="TitleChar"/>
          <w:rFonts w:asciiTheme="minorHAnsi" w:hAnsiTheme="minorHAnsi" w:cstheme="minorHAnsi"/>
        </w:rPr>
        <w:t xml:space="preserve">a few centuries’ </w:t>
      </w:r>
      <w:r w:rsidRPr="00904A46">
        <w:rPr>
          <w:rStyle w:val="TitleChar"/>
          <w:rFonts w:asciiTheme="minorHAnsi" w:hAnsiTheme="minorHAnsi" w:cstheme="minorHAnsi"/>
          <w:highlight w:val="green"/>
        </w:rPr>
        <w:t>time we will have better evidence about how to evaluate</w:t>
      </w:r>
      <w:r w:rsidRPr="00904A46">
        <w:rPr>
          <w:rFonts w:asciiTheme="minorHAnsi" w:hAnsiTheme="minorHAnsi" w:cstheme="minorHAnsi"/>
          <w:sz w:val="14"/>
        </w:rPr>
        <w:t xml:space="preserve"> human </w:t>
      </w:r>
      <w:r w:rsidRPr="00904A46">
        <w:rPr>
          <w:rStyle w:val="TitleChar"/>
          <w:rFonts w:asciiTheme="minorHAnsi" w:hAnsiTheme="minorHAnsi" w:cstheme="minorHAnsi"/>
          <w:highlight w:val="green"/>
        </w:rPr>
        <w:t>extinction</w:t>
      </w:r>
      <w:r w:rsidRPr="00904A46">
        <w:rPr>
          <w:rFonts w:asciiTheme="minorHAnsi" w:hAnsiTheme="minorHAnsi" w:cstheme="min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04A46">
        <w:rPr>
          <w:rStyle w:val="TitleChar"/>
          <w:rFonts w:asciiTheme="minorHAnsi" w:hAnsiTheme="minorHAnsi" w:cstheme="minorHAnsi"/>
        </w:rPr>
        <w:t>Suppose that we have</w:t>
      </w:r>
      <w:r w:rsidRPr="00904A46">
        <w:rPr>
          <w:rFonts w:asciiTheme="minorHAnsi" w:hAnsiTheme="minorHAnsi" w:cstheme="minorHAnsi"/>
          <w:sz w:val="14"/>
        </w:rPr>
        <w:t xml:space="preserve"> 0.8 credence that it is a bad thing to produce new people, and </w:t>
      </w:r>
      <w:r w:rsidRPr="00904A46">
        <w:rPr>
          <w:rStyle w:val="TitleChar"/>
          <w:rFonts w:asciiTheme="minorHAnsi" w:hAnsiTheme="minorHAnsi" w:cstheme="minorHAnsi"/>
        </w:rPr>
        <w:t>0.2</w:t>
      </w:r>
      <w:r w:rsidRPr="00904A46">
        <w:rPr>
          <w:rFonts w:asciiTheme="minorHAnsi" w:hAnsiTheme="minorHAnsi" w:cstheme="minorHAnsi"/>
          <w:sz w:val="14"/>
        </w:rPr>
        <w:t xml:space="preserve"> </w:t>
      </w:r>
      <w:r w:rsidRPr="00904A46">
        <w:rPr>
          <w:rStyle w:val="TitleChar"/>
          <w:rFonts w:asciiTheme="minorHAnsi" w:hAnsiTheme="minorHAnsi" w:cstheme="minorHAnsi"/>
        </w:rPr>
        <w:t>certain that it’s a good thing to produce new people</w:t>
      </w:r>
      <w:r w:rsidRPr="00904A46">
        <w:rPr>
          <w:rFonts w:asciiTheme="minorHAnsi" w:hAnsiTheme="minorHAnsi" w:cstheme="minorHAnsi"/>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04A46">
        <w:rPr>
          <w:rFonts w:asciiTheme="minorHAnsi" w:hAnsiTheme="minorHAnsi" w:cstheme="minorHAnsi"/>
          <w:sz w:val="14"/>
        </w:rPr>
        <w:t>credences</w:t>
      </w:r>
      <w:proofErr w:type="spellEnd"/>
      <w:r w:rsidRPr="00904A46">
        <w:rPr>
          <w:rFonts w:asciiTheme="minorHAnsi" w:hAnsiTheme="minorHAnsi" w:cstheme="minorHAnsi"/>
          <w:sz w:val="14"/>
        </w:rPr>
        <w:t>, the expected benefit of letting the human race go extinct now would be (.8-.2)×(2×10^14) = 1.2×(10^14). Suppose that,</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if we</w:t>
      </w:r>
      <w:r w:rsidRPr="00904A46">
        <w:rPr>
          <w:rStyle w:val="TitleChar"/>
          <w:rFonts w:asciiTheme="minorHAnsi" w:hAnsiTheme="minorHAnsi" w:cstheme="minorHAnsi"/>
        </w:rPr>
        <w:t xml:space="preserve"> </w:t>
      </w:r>
      <w:r w:rsidRPr="00904A46">
        <w:rPr>
          <w:rFonts w:asciiTheme="minorHAnsi" w:hAnsiTheme="minorHAnsi" w:cstheme="minorHAnsi"/>
          <w:sz w:val="14"/>
        </w:rPr>
        <w:t>let the human race continue and</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did research</w:t>
      </w:r>
      <w:r w:rsidRPr="00904A46">
        <w:rPr>
          <w:rStyle w:val="TitleChar"/>
          <w:rFonts w:asciiTheme="minorHAnsi" w:hAnsiTheme="minorHAnsi" w:cstheme="minorHAnsi"/>
        </w:rPr>
        <w:t xml:space="preserve"> for 300 years, </w:t>
      </w:r>
      <w:r w:rsidRPr="00904A46">
        <w:rPr>
          <w:rStyle w:val="TitleChar"/>
          <w:rFonts w:asciiTheme="minorHAnsi" w:hAnsiTheme="minorHAnsi" w:cstheme="minorHAnsi"/>
          <w:highlight w:val="green"/>
        </w:rPr>
        <w:t xml:space="preserve">we would know for certain whether or not </w:t>
      </w:r>
      <w:r w:rsidRPr="00904A46">
        <w:rPr>
          <w:rStyle w:val="TitleChar"/>
          <w:rFonts w:asciiTheme="minorHAnsi" w:hAnsiTheme="minorHAnsi" w:cstheme="minorHAnsi"/>
        </w:rPr>
        <w:t xml:space="preserve">additional </w:t>
      </w:r>
      <w:r w:rsidRPr="00904A46">
        <w:rPr>
          <w:rStyle w:val="TitleChar"/>
          <w:rFonts w:asciiTheme="minorHAnsi" w:hAnsiTheme="minorHAnsi" w:cstheme="minorHAnsi"/>
          <w:highlight w:val="green"/>
        </w:rPr>
        <w:t>people</w:t>
      </w:r>
      <w:r w:rsidRPr="00904A46">
        <w:rPr>
          <w:rStyle w:val="TitleChar"/>
          <w:rFonts w:asciiTheme="minorHAnsi" w:hAnsiTheme="minorHAnsi" w:cstheme="minorHAnsi"/>
        </w:rPr>
        <w:t xml:space="preserve"> are of </w:t>
      </w:r>
      <w:r w:rsidRPr="00904A46">
        <w:rPr>
          <w:rStyle w:val="TitleChar"/>
          <w:rFonts w:asciiTheme="minorHAnsi" w:hAnsiTheme="minorHAnsi" w:cstheme="minorHAnsi"/>
          <w:highlight w:val="green"/>
        </w:rPr>
        <w:t>positive</w:t>
      </w:r>
      <w:r w:rsidRPr="00904A46">
        <w:rPr>
          <w:rFonts w:asciiTheme="minorHAnsi" w:hAnsiTheme="minorHAnsi" w:cstheme="minorHAnsi"/>
          <w:sz w:val="14"/>
        </w:rPr>
        <w:t xml:space="preserve"> or negative </w:t>
      </w:r>
      <w:r w:rsidRPr="00904A46">
        <w:rPr>
          <w:rStyle w:val="TitleChar"/>
          <w:rFonts w:asciiTheme="minorHAnsi" w:hAnsiTheme="minorHAnsi" w:cstheme="minorHAnsi"/>
        </w:rPr>
        <w:t>value</w:t>
      </w:r>
      <w:r w:rsidRPr="00904A46">
        <w:rPr>
          <w:rFonts w:asciiTheme="minorHAnsi" w:hAnsiTheme="minorHAnsi" w:cstheme="minorHAnsi"/>
          <w:sz w:val="14"/>
        </w:rPr>
        <w:t xml:space="preserve">. If so, then with the </w:t>
      </w:r>
      <w:proofErr w:type="spellStart"/>
      <w:r w:rsidRPr="00904A46">
        <w:rPr>
          <w:rFonts w:asciiTheme="minorHAnsi" w:hAnsiTheme="minorHAnsi" w:cstheme="minorHAnsi"/>
          <w:sz w:val="14"/>
        </w:rPr>
        <w:t>credences</w:t>
      </w:r>
      <w:proofErr w:type="spellEnd"/>
      <w:r w:rsidRPr="00904A46">
        <w:rPr>
          <w:rFonts w:asciiTheme="minorHAnsi" w:hAnsiTheme="minorHAnsi" w:cstheme="minorHAnsi"/>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04A46">
        <w:rPr>
          <w:rStyle w:val="TitleChar"/>
          <w:rFonts w:asciiTheme="minorHAnsi" w:hAnsiTheme="minorHAnsi" w:cstheme="minorHAnsi"/>
        </w:rPr>
        <w:t>there’s</w:t>
      </w:r>
      <w:r w:rsidRPr="00904A46">
        <w:rPr>
          <w:rFonts w:asciiTheme="minorHAnsi" w:hAnsiTheme="minorHAnsi" w:cstheme="minorHAnsi"/>
          <w:sz w:val="14"/>
        </w:rPr>
        <w:t xml:space="preserve"> also </w:t>
      </w:r>
      <w:r w:rsidRPr="00904A46">
        <w:rPr>
          <w:rStyle w:val="TitleChar"/>
          <w:rFonts w:asciiTheme="minorHAnsi" w:hAnsiTheme="minorHAnsi" w:cstheme="minorHAnsi"/>
        </w:rPr>
        <w:t>a 20% chance of a gain of 2×(10^14),</w:t>
      </w:r>
      <w:r w:rsidRPr="00904A46">
        <w:rPr>
          <w:rFonts w:asciiTheme="minorHAnsi" w:hAnsiTheme="minorHAnsi" w:cstheme="minorHAnsi"/>
          <w:sz w:val="14"/>
        </w:rPr>
        <w:t xml:space="preserve"> </w:t>
      </w:r>
      <w:r w:rsidRPr="00904A46">
        <w:rPr>
          <w:rStyle w:val="TitleChar"/>
          <w:rFonts w:asciiTheme="minorHAnsi" w:hAnsiTheme="minorHAnsi" w:cstheme="minorHAnsi"/>
        </w:rPr>
        <w:t>the expected value of which is 4×(10^13).</w:t>
      </w:r>
      <w:r w:rsidRPr="00904A46">
        <w:rPr>
          <w:rFonts w:asciiTheme="minorHAnsi" w:hAnsiTheme="minorHAnsi" w:cstheme="minorHAnsi"/>
          <w:sz w:val="14"/>
        </w:rPr>
        <w:t xml:space="preserve"> That is, </w:t>
      </w:r>
      <w:r w:rsidRPr="00904A46">
        <w:rPr>
          <w:rStyle w:val="TitleChar"/>
          <w:rFonts w:asciiTheme="minorHAnsi" w:hAnsiTheme="minorHAnsi" w:cstheme="minorHAnsi"/>
        </w:rPr>
        <w:t xml:space="preserve">in expected value terms, </w:t>
      </w:r>
      <w:r w:rsidRPr="00904A46">
        <w:rPr>
          <w:rStyle w:val="TitleChar"/>
          <w:rFonts w:asciiTheme="minorHAnsi" w:hAnsiTheme="minorHAnsi" w:cstheme="minorHAnsi"/>
          <w:highlight w:val="green"/>
        </w:rPr>
        <w:t>the cost of waiting</w:t>
      </w:r>
      <w:r w:rsidRPr="00904A46">
        <w:rPr>
          <w:rStyle w:val="TitleChar"/>
          <w:rFonts w:asciiTheme="minorHAnsi" w:hAnsiTheme="minorHAnsi" w:cstheme="minorHAnsi"/>
        </w:rPr>
        <w:t xml:space="preserve"> </w:t>
      </w:r>
      <w:r w:rsidRPr="00904A46">
        <w:rPr>
          <w:rFonts w:asciiTheme="minorHAnsi" w:hAnsiTheme="minorHAnsi" w:cstheme="minorHAnsi"/>
          <w:sz w:val="14"/>
        </w:rPr>
        <w:t>for a few hundred years</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 xml:space="preserve">is </w:t>
      </w:r>
      <w:r w:rsidRPr="00904A46">
        <w:rPr>
          <w:rStyle w:val="TitleChar"/>
          <w:rFonts w:asciiTheme="minorHAnsi" w:hAnsiTheme="minorHAnsi" w:cstheme="minorHAnsi"/>
        </w:rPr>
        <w:t xml:space="preserve">vanishingly </w:t>
      </w:r>
      <w:r w:rsidRPr="00904A46">
        <w:rPr>
          <w:rStyle w:val="TitleChar"/>
          <w:rFonts w:asciiTheme="minorHAnsi" w:hAnsiTheme="minorHAnsi" w:cstheme="minorHAnsi"/>
          <w:highlight w:val="green"/>
        </w:rPr>
        <w:t>small compared with</w:t>
      </w:r>
      <w:r w:rsidRPr="00904A46">
        <w:rPr>
          <w:rStyle w:val="TitleChar"/>
          <w:rFonts w:asciiTheme="minorHAnsi" w:hAnsiTheme="minorHAnsi" w:cstheme="minorHAnsi"/>
        </w:rPr>
        <w:t xml:space="preserve"> </w:t>
      </w:r>
      <w:r w:rsidRPr="00904A46">
        <w:rPr>
          <w:rFonts w:asciiTheme="minorHAnsi" w:hAnsiTheme="minorHAnsi" w:cstheme="minorHAnsi"/>
          <w:sz w:val="14"/>
        </w:rPr>
        <w:t>the benefit of</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 xml:space="preserve">keeping </w:t>
      </w:r>
      <w:r w:rsidRPr="00904A46">
        <w:rPr>
          <w:rStyle w:val="TitleChar"/>
          <w:rFonts w:asciiTheme="minorHAnsi" w:hAnsiTheme="minorHAnsi" w:cstheme="minorHAnsi"/>
        </w:rPr>
        <w:t xml:space="preserve">one’s </w:t>
      </w:r>
      <w:r w:rsidRPr="00904A46">
        <w:rPr>
          <w:rStyle w:val="TitleChar"/>
          <w:rFonts w:asciiTheme="minorHAnsi" w:hAnsiTheme="minorHAnsi" w:cstheme="minorHAnsi"/>
          <w:highlight w:val="green"/>
        </w:rPr>
        <w:t>options open</w:t>
      </w:r>
      <w:r w:rsidRPr="00904A46">
        <w:rPr>
          <w:rStyle w:val="TitleChar"/>
          <w:rFonts w:asciiTheme="minorHAnsi" w:hAnsiTheme="minorHAnsi" w:cstheme="minorHAnsi"/>
        </w:rPr>
        <w:t xml:space="preserve"> </w:t>
      </w:r>
      <w:r w:rsidRPr="00904A46">
        <w:rPr>
          <w:rFonts w:asciiTheme="minorHAnsi" w:hAnsiTheme="minorHAnsi" w:cstheme="minorHAnsi"/>
          <w:sz w:val="14"/>
        </w:rPr>
        <w:t>while one gains new information.</w:t>
      </w:r>
    </w:p>
    <w:p w14:paraId="21090647" w14:textId="61F14A65" w:rsidR="00A51603" w:rsidRPr="00A8719E" w:rsidRDefault="00A51603" w:rsidP="00A51603">
      <w:pPr>
        <w:pStyle w:val="Heading4"/>
        <w:rPr>
          <w:rFonts w:asciiTheme="minorHAnsi" w:hAnsiTheme="minorHAnsi" w:cstheme="minorHAnsi"/>
        </w:rPr>
      </w:pPr>
      <w:r>
        <w:rPr>
          <w:rFonts w:asciiTheme="minorHAnsi" w:hAnsiTheme="minorHAnsi" w:cstheme="minorHAnsi"/>
        </w:rPr>
        <w:t>[B]</w:t>
      </w:r>
      <w:r w:rsidRPr="00A8719E">
        <w:rPr>
          <w:rFonts w:asciiTheme="minorHAnsi" w:hAnsiTheme="minorHAnsi" w:cstheme="minorHAnsi"/>
        </w:rPr>
        <w:t xml:space="preserve"> – Forecloses future improvement – we can never improve society because our impact is irreversible</w:t>
      </w:r>
    </w:p>
    <w:p w14:paraId="72429F91" w14:textId="22D5B8DE" w:rsidR="00A51603" w:rsidRPr="00A8719E" w:rsidRDefault="00A51603" w:rsidP="00A51603">
      <w:pPr>
        <w:pStyle w:val="Heading4"/>
        <w:rPr>
          <w:rFonts w:asciiTheme="minorHAnsi" w:hAnsiTheme="minorHAnsi" w:cstheme="minorHAnsi"/>
        </w:rPr>
      </w:pPr>
      <w:r>
        <w:rPr>
          <w:rFonts w:asciiTheme="minorHAnsi" w:hAnsiTheme="minorHAnsi" w:cstheme="minorHAnsi"/>
        </w:rPr>
        <w:t>[C]</w:t>
      </w:r>
      <w:r w:rsidRPr="00A8719E">
        <w:rPr>
          <w:rFonts w:asciiTheme="minorHAnsi" w:hAnsiTheme="minorHAnsi" w:cstheme="minorHAnsi"/>
        </w:rPr>
        <w:t xml:space="preserve"> – Turns suffering – mass death causes suffering because people can’t get access to resources and basic necessities </w:t>
      </w:r>
    </w:p>
    <w:p w14:paraId="00F06C59" w14:textId="7D14C05A" w:rsidR="00A51603" w:rsidRPr="00A8719E" w:rsidRDefault="00A51603" w:rsidP="00A51603">
      <w:pPr>
        <w:pStyle w:val="Heading4"/>
        <w:rPr>
          <w:rFonts w:asciiTheme="minorHAnsi" w:hAnsiTheme="minorHAnsi" w:cstheme="minorHAnsi"/>
        </w:rPr>
      </w:pPr>
      <w:r>
        <w:rPr>
          <w:rFonts w:asciiTheme="minorHAnsi" w:hAnsiTheme="minorHAnsi" w:cstheme="minorHAnsi"/>
        </w:rPr>
        <w:t>[D]</w:t>
      </w:r>
      <w:r w:rsidRPr="00A8719E">
        <w:rPr>
          <w:rFonts w:asciiTheme="minorHAnsi" w:hAnsiTheme="minorHAnsi" w:cstheme="minorHAnsi"/>
        </w:rPr>
        <w:t xml:space="preserve"> – Objectivity – body count is the most objective way to calculate impacts because comparing suffering is unethical</w:t>
      </w:r>
    </w:p>
    <w:bookmarkEnd w:id="0"/>
    <w:p w14:paraId="3ED904E9" w14:textId="77777777" w:rsidR="00A51603" w:rsidRPr="00904A46" w:rsidRDefault="00A51603" w:rsidP="00904A46">
      <w:pPr>
        <w:rPr>
          <w:rFonts w:asciiTheme="minorHAnsi" w:hAnsiTheme="minorHAnsi" w:cstheme="minorHAnsi"/>
          <w:sz w:val="14"/>
        </w:rPr>
      </w:pPr>
    </w:p>
    <w:p w14:paraId="1AD354C4" w14:textId="77777777" w:rsidR="00904A46" w:rsidRPr="00904A46" w:rsidRDefault="00904A46" w:rsidP="00904A46">
      <w:pPr>
        <w:pStyle w:val="Heading4"/>
        <w:rPr>
          <w:rFonts w:asciiTheme="minorHAnsi" w:hAnsiTheme="minorHAnsi" w:cstheme="minorHAnsi"/>
        </w:rPr>
      </w:pPr>
      <w:r w:rsidRPr="00904A46">
        <w:rPr>
          <w:rFonts w:asciiTheme="minorHAnsi" w:hAnsiTheme="minorHAnsi" w:cstheme="minorHAnsi"/>
        </w:rPr>
        <w:lastRenderedPageBreak/>
        <w:t xml:space="preserve">Prefer – </w:t>
      </w:r>
    </w:p>
    <w:p w14:paraId="3867B507" w14:textId="7629AF85" w:rsidR="00904A46" w:rsidRDefault="00904A46" w:rsidP="00904A46">
      <w:pPr>
        <w:pStyle w:val="Heading4"/>
        <w:rPr>
          <w:rFonts w:asciiTheme="minorHAnsi" w:hAnsiTheme="minorHAnsi" w:cstheme="minorHAnsi"/>
        </w:rPr>
      </w:pPr>
      <w:r w:rsidRPr="00904A46">
        <w:rPr>
          <w:rFonts w:asciiTheme="minorHAnsi" w:hAnsiTheme="minorHAnsi" w:cstheme="minorHAnsi"/>
        </w:rPr>
        <w:t xml:space="preserve">[1] Actor Specificity – Util is the best in the context of governments which is the actor </w:t>
      </w:r>
      <w:r w:rsidR="00022250">
        <w:rPr>
          <w:rFonts w:asciiTheme="minorHAnsi" w:hAnsiTheme="minorHAnsi" w:cstheme="minorHAnsi"/>
        </w:rPr>
        <w:t>they use</w:t>
      </w:r>
    </w:p>
    <w:p w14:paraId="7D988E81" w14:textId="77777777" w:rsidR="00904A46" w:rsidRPr="00904A46" w:rsidRDefault="00904A46" w:rsidP="00904A46">
      <w:pPr>
        <w:pStyle w:val="Heading4"/>
        <w:rPr>
          <w:rFonts w:asciiTheme="minorHAnsi" w:hAnsiTheme="minorHAnsi" w:cstheme="minorHAnsi"/>
          <w:color w:val="000000" w:themeColor="text1"/>
        </w:rPr>
      </w:pPr>
      <w:r w:rsidRPr="00904A46">
        <w:rPr>
          <w:rFonts w:asciiTheme="minorHAnsi" w:hAnsiTheme="minorHAnsi" w:cstheme="minorHAnsi"/>
          <w:color w:val="000000" w:themeColor="text1"/>
        </w:rPr>
        <w:t xml:space="preserve">A] Governments must aggregate since every policy benefits some and harms others, which also means side constraints freeze action. </w:t>
      </w:r>
    </w:p>
    <w:p w14:paraId="1ECD95C3" w14:textId="09DA25F2" w:rsidR="00904A46" w:rsidRPr="00904A46" w:rsidRDefault="00904A46" w:rsidP="00904A46">
      <w:pPr>
        <w:pStyle w:val="Heading4"/>
        <w:rPr>
          <w:rFonts w:asciiTheme="minorHAnsi" w:eastAsia="Times New Roman" w:hAnsiTheme="minorHAnsi" w:cstheme="minorHAnsi"/>
          <w:color w:val="000000" w:themeColor="text1"/>
          <w:shd w:val="clear" w:color="auto" w:fill="FFFFFF"/>
        </w:rPr>
      </w:pPr>
      <w:r w:rsidRPr="00904A46">
        <w:rPr>
          <w:rFonts w:asciiTheme="minorHAnsi" w:eastAsia="Times New Roman" w:hAnsiTheme="minorHAnsi" w:cstheme="minorHAnsi"/>
          <w:color w:val="000000" w:themeColor="text1"/>
          <w:shd w:val="clear" w:color="auto" w:fill="FFFFFF"/>
        </w:rPr>
        <w:t>D] Actor-specificity comes first since different agents have different ethical standings. Takes out util calc indicts since they’re empirically denied and link turns them because the alt would be no action</w:t>
      </w:r>
    </w:p>
    <w:p w14:paraId="4FF71A21" w14:textId="77777777" w:rsidR="00904A46" w:rsidRDefault="00904A46" w:rsidP="00904A46">
      <w:pPr>
        <w:pStyle w:val="Heading3"/>
      </w:pPr>
      <w:r>
        <w:lastRenderedPageBreak/>
        <w:t>Contention 1: Defensive Satellites</w:t>
      </w:r>
    </w:p>
    <w:p w14:paraId="55B237FB" w14:textId="4F68BEA5" w:rsidR="00904A46" w:rsidRDefault="00904A46" w:rsidP="00904A46">
      <w:pPr>
        <w:pStyle w:val="Heading4"/>
        <w:rPr>
          <w:u w:val="single"/>
        </w:rPr>
      </w:pPr>
      <w:r>
        <w:t xml:space="preserve">New </w:t>
      </w:r>
      <w:proofErr w:type="spellStart"/>
      <w:r>
        <w:t>satallites</w:t>
      </w:r>
      <w:proofErr w:type="spellEnd"/>
      <w:r>
        <w:t xml:space="preserve"> are key to defense against </w:t>
      </w:r>
      <w:r>
        <w:rPr>
          <w:u w:val="single"/>
        </w:rPr>
        <w:t xml:space="preserve">hypersonic missile systems. </w:t>
      </w:r>
    </w:p>
    <w:p w14:paraId="311A89C7" w14:textId="77777777" w:rsidR="00904A46" w:rsidRDefault="00904A46" w:rsidP="00904A46">
      <w:proofErr w:type="spellStart"/>
      <w:r>
        <w:rPr>
          <w:b/>
          <w:sz w:val="26"/>
          <w:szCs w:val="26"/>
        </w:rPr>
        <w:t>Dangwal</w:t>
      </w:r>
      <w:proofErr w:type="spellEnd"/>
      <w:r>
        <w:rPr>
          <w:b/>
          <w:sz w:val="26"/>
          <w:szCs w:val="26"/>
        </w:rPr>
        <w:t xml:space="preserve"> 21</w:t>
      </w:r>
      <w:r>
        <w:t xml:space="preserve"> [Ashish </w:t>
      </w:r>
      <w:proofErr w:type="spellStart"/>
      <w:r>
        <w:t>Dangwal</w:t>
      </w:r>
      <w:proofErr w:type="spellEnd"/>
      <w:r>
        <w:t xml:space="preserve">, Ashish </w:t>
      </w:r>
      <w:proofErr w:type="spellStart"/>
      <w:r>
        <w:t>Dangwal</w:t>
      </w:r>
      <w:proofErr w:type="spellEnd"/>
      <w:r>
        <w:t xml:space="preserve"> holds a Master's degree in East-Asian studies and has a deep interest in </w:t>
      </w:r>
      <w:proofErr w:type="spellStart"/>
      <w:r>
        <w:t>Defence</w:t>
      </w:r>
      <w:proofErr w:type="spellEnd"/>
      <w:r>
        <w:t xml:space="preserve"> and Geopolitics related issues. He is interested in the impact of technology on foreign policy objectives as well as geopolitical operationality in the Indo-Pacific. Contact: ashishmichel@gmail.com, 12-9-2021, Latest Asian, Middle-East, </w:t>
      </w:r>
      <w:proofErr w:type="spellStart"/>
      <w:r>
        <w:t>EurAsian</w:t>
      </w:r>
      <w:proofErr w:type="spellEnd"/>
      <w:r>
        <w:t xml:space="preserve">, Indian News, "US Plans To Build 'Constellation Of Satellites' To Identify, Detect &amp; Track Russian, Chinese Hypersonic Missiles", </w:t>
      </w:r>
      <w:hyperlink r:id="rId6">
        <w:r>
          <w:rPr>
            <w:color w:val="000000"/>
          </w:rPr>
          <w:t>https://eurasiantimes.com/us-plans-to-build-constellation-of-satellites-russian-chinese-hypersonic-missiles/?amp</w:t>
        </w:r>
      </w:hyperlink>
      <w:r>
        <w:t xml:space="preserve"> accessed on 12-22-2021] Adam</w:t>
      </w:r>
    </w:p>
    <w:p w14:paraId="622458DA" w14:textId="77777777" w:rsidR="00904A46" w:rsidRDefault="00904A46" w:rsidP="00904A46">
      <w:pPr>
        <w:rPr>
          <w:u w:val="single"/>
        </w:rPr>
      </w:pPr>
      <w:r>
        <w:t xml:space="preserve">The </w:t>
      </w:r>
      <w:r>
        <w:rPr>
          <w:highlight w:val="cyan"/>
          <w:u w:val="single"/>
        </w:rPr>
        <w:t>Pentagon</w:t>
      </w:r>
      <w:r>
        <w:rPr>
          <w:u w:val="single"/>
        </w:rPr>
        <w:t xml:space="preserve">’s Space Development Agency may </w:t>
      </w:r>
      <w:r>
        <w:rPr>
          <w:highlight w:val="cyan"/>
          <w:u w:val="single"/>
        </w:rPr>
        <w:t>acquire</w:t>
      </w:r>
      <w:r>
        <w:rPr>
          <w:u w:val="single"/>
        </w:rPr>
        <w:t xml:space="preserve"> new </w:t>
      </w:r>
      <w:r>
        <w:rPr>
          <w:highlight w:val="cyan"/>
          <w:u w:val="single"/>
        </w:rPr>
        <w:t>satellites</w:t>
      </w:r>
      <w:r>
        <w:rPr>
          <w:u w:val="single"/>
        </w:rPr>
        <w:t xml:space="preserve"> as </w:t>
      </w:r>
      <w:r>
        <w:rPr>
          <w:highlight w:val="cyan"/>
          <w:u w:val="single"/>
        </w:rPr>
        <w:t>part of a global missile-tracking</w:t>
      </w:r>
      <w:r>
        <w:rPr>
          <w:u w:val="single"/>
        </w:rPr>
        <w:t xml:space="preserve"> space </w:t>
      </w:r>
      <w:r>
        <w:rPr>
          <w:highlight w:val="cyan"/>
          <w:u w:val="single"/>
        </w:rPr>
        <w:t>sensor</w:t>
      </w:r>
      <w:r>
        <w:rPr>
          <w:u w:val="single"/>
        </w:rPr>
        <w:t xml:space="preserve"> array</w:t>
      </w:r>
      <w:r>
        <w:t xml:space="preserve"> aimed at </w:t>
      </w:r>
      <w:r>
        <w:rPr>
          <w:u w:val="single"/>
        </w:rPr>
        <w:t xml:space="preserve">providing a </w:t>
      </w:r>
      <w:r>
        <w:rPr>
          <w:highlight w:val="cyan"/>
          <w:u w:val="single"/>
        </w:rPr>
        <w:t>defense shield against</w:t>
      </w:r>
      <w:r>
        <w:rPr>
          <w:u w:val="single"/>
        </w:rPr>
        <w:t xml:space="preserve"> Russian and Chinese ballistic and </w:t>
      </w:r>
      <w:r>
        <w:rPr>
          <w:highlight w:val="cyan"/>
          <w:u w:val="single"/>
        </w:rPr>
        <w:t>hypersonic missiles</w:t>
      </w:r>
      <w:r>
        <w:rPr>
          <w:u w:val="single"/>
        </w:rPr>
        <w:t>.</w:t>
      </w:r>
    </w:p>
    <w:p w14:paraId="2771A0ED" w14:textId="77777777" w:rsidR="00904A46" w:rsidRDefault="00904A46" w:rsidP="00904A46">
      <w:r>
        <w:rPr>
          <w:highlight w:val="cyan"/>
          <w:u w:val="single"/>
        </w:rPr>
        <w:t>Current</w:t>
      </w:r>
      <w:r>
        <w:rPr>
          <w:u w:val="single"/>
        </w:rPr>
        <w:t xml:space="preserve"> missile defense </w:t>
      </w:r>
      <w:r>
        <w:rPr>
          <w:highlight w:val="cyan"/>
          <w:u w:val="single"/>
        </w:rPr>
        <w:t>systems</w:t>
      </w:r>
      <w:r>
        <w:rPr>
          <w:u w:val="single"/>
        </w:rPr>
        <w:t xml:space="preserve"> </w:t>
      </w:r>
      <w:r>
        <w:rPr>
          <w:highlight w:val="cyan"/>
          <w:u w:val="single"/>
        </w:rPr>
        <w:t>lack</w:t>
      </w:r>
      <w:r>
        <w:rPr>
          <w:u w:val="single"/>
        </w:rPr>
        <w:t xml:space="preserve"> the </w:t>
      </w:r>
      <w:r>
        <w:rPr>
          <w:highlight w:val="cyan"/>
          <w:u w:val="single"/>
        </w:rPr>
        <w:t>capability</w:t>
      </w:r>
      <w:r>
        <w:rPr>
          <w:u w:val="single"/>
        </w:rPr>
        <w:t xml:space="preserve"> required </w:t>
      </w:r>
      <w:r>
        <w:rPr>
          <w:highlight w:val="cyan"/>
          <w:u w:val="single"/>
        </w:rPr>
        <w:t>to effectively track and destroy</w:t>
      </w:r>
      <w:r>
        <w:rPr>
          <w:u w:val="single"/>
        </w:rPr>
        <w:t xml:space="preserve"> </w:t>
      </w:r>
      <w:r>
        <w:rPr>
          <w:highlight w:val="cyan"/>
          <w:u w:val="single"/>
        </w:rPr>
        <w:t>hypersonic</w:t>
      </w:r>
      <w:r>
        <w:rPr>
          <w:u w:val="single"/>
        </w:rPr>
        <w:t xml:space="preserve"> weapons</w:t>
      </w:r>
      <w:r>
        <w:t xml:space="preserve">. Due to its </w:t>
      </w:r>
      <w:r>
        <w:rPr>
          <w:highlight w:val="cyan"/>
          <w:u w:val="single"/>
        </w:rPr>
        <w:t>speed</w:t>
      </w:r>
      <w:r>
        <w:rPr>
          <w:u w:val="single"/>
        </w:rPr>
        <w:t xml:space="preserve"> and hyper-maneuverability</w:t>
      </w:r>
      <w:r>
        <w:t xml:space="preserve">, hypersonic weaponry is </w:t>
      </w:r>
      <w:r>
        <w:rPr>
          <w:u w:val="single"/>
        </w:rPr>
        <w:t xml:space="preserve">designed to </w:t>
      </w:r>
      <w:r>
        <w:rPr>
          <w:highlight w:val="cyan"/>
          <w:u w:val="single"/>
        </w:rPr>
        <w:t>outmaneuver current detection</w:t>
      </w:r>
      <w:r>
        <w:rPr>
          <w:u w:val="single"/>
        </w:rPr>
        <w:t xml:space="preserve"> systems</w:t>
      </w:r>
      <w:r>
        <w:t>.</w:t>
      </w:r>
    </w:p>
    <w:p w14:paraId="4D3775FE" w14:textId="77777777" w:rsidR="00904A46" w:rsidRDefault="00904A46" w:rsidP="00904A46">
      <w:pPr>
        <w:rPr>
          <w:u w:val="single"/>
        </w:rPr>
      </w:pPr>
      <w:r>
        <w:t xml:space="preserve">The </w:t>
      </w:r>
      <w:r>
        <w:rPr>
          <w:u w:val="single"/>
        </w:rPr>
        <w:t>growing capabilities of China and Russia in space have sparked</w:t>
      </w:r>
      <w:r>
        <w:t xml:space="preserve"> </w:t>
      </w:r>
      <w:r>
        <w:rPr>
          <w:u w:val="single"/>
        </w:rPr>
        <w:t>concerns</w:t>
      </w:r>
      <w:r>
        <w:t xml:space="preserve"> in the United States about </w:t>
      </w:r>
      <w:r>
        <w:rPr>
          <w:u w:val="single"/>
        </w:rPr>
        <w:t>potential threats to US assets. </w:t>
      </w:r>
    </w:p>
    <w:p w14:paraId="63B67F91" w14:textId="77777777" w:rsidR="00904A46" w:rsidRDefault="00904A46" w:rsidP="00904A46">
      <w:pPr>
        <w:rPr>
          <w:u w:val="single"/>
        </w:rPr>
      </w:pPr>
      <w:r>
        <w:t xml:space="preserve">The </w:t>
      </w:r>
      <w:r>
        <w:rPr>
          <w:highlight w:val="cyan"/>
          <w:u w:val="single"/>
        </w:rPr>
        <w:t>precision</w:t>
      </w:r>
      <w:r>
        <w:rPr>
          <w:u w:val="single"/>
        </w:rPr>
        <w:t xml:space="preserve"> attack </w:t>
      </w:r>
      <w:r>
        <w:rPr>
          <w:highlight w:val="cyan"/>
          <w:u w:val="single"/>
        </w:rPr>
        <w:t>capabilities</w:t>
      </w:r>
      <w:r>
        <w:rPr>
          <w:u w:val="single"/>
        </w:rPr>
        <w:t xml:space="preserve"> of the US military are predominantly </w:t>
      </w:r>
      <w:r>
        <w:rPr>
          <w:highlight w:val="cyan"/>
          <w:u w:val="single"/>
        </w:rPr>
        <w:t>dependent on satellite</w:t>
      </w:r>
      <w:r>
        <w:rPr>
          <w:u w:val="single"/>
        </w:rPr>
        <w:t xml:space="preserve"> technology</w:t>
      </w:r>
      <w:r>
        <w:t xml:space="preserve">. Infrared </w:t>
      </w:r>
      <w:r>
        <w:rPr>
          <w:u w:val="single"/>
        </w:rPr>
        <w:t xml:space="preserve">satellites also provide </w:t>
      </w:r>
      <w:r>
        <w:rPr>
          <w:highlight w:val="cyan"/>
          <w:u w:val="single"/>
        </w:rPr>
        <w:t>crucial intelligence for early warning</w:t>
      </w:r>
      <w:r>
        <w:rPr>
          <w:u w:val="single"/>
        </w:rPr>
        <w:t xml:space="preserve"> systems that </w:t>
      </w:r>
      <w:r>
        <w:rPr>
          <w:highlight w:val="cyan"/>
          <w:u w:val="single"/>
        </w:rPr>
        <w:t>trace and identify</w:t>
      </w:r>
      <w:r>
        <w:rPr>
          <w:u w:val="single"/>
        </w:rPr>
        <w:t xml:space="preserve"> nuclear </w:t>
      </w:r>
      <w:r>
        <w:rPr>
          <w:highlight w:val="cyan"/>
          <w:u w:val="single"/>
        </w:rPr>
        <w:t>warheads</w:t>
      </w:r>
      <w:r>
        <w:rPr>
          <w:u w:val="single"/>
        </w:rPr>
        <w:t>. I</w:t>
      </w:r>
      <w:r>
        <w:t xml:space="preserve">n the last few years, the </w:t>
      </w:r>
      <w:r>
        <w:rPr>
          <w:u w:val="single"/>
        </w:rPr>
        <w:t>United States’ prime focus has been shifted to securing these assets.</w:t>
      </w:r>
    </w:p>
    <w:p w14:paraId="6B48C5E6" w14:textId="77777777" w:rsidR="00904A46" w:rsidRDefault="00904A46" w:rsidP="00904A46">
      <w:pPr>
        <w:rPr>
          <w:u w:val="single"/>
        </w:rPr>
      </w:pPr>
      <w:r>
        <w:t>According to a new proposal </w:t>
      </w:r>
      <w:hyperlink r:id="rId7">
        <w:r>
          <w:rPr>
            <w:color w:val="000000"/>
          </w:rPr>
          <w:t>released</w:t>
        </w:r>
      </w:hyperlink>
      <w:r>
        <w:t xml:space="preserve"> on December 6, </w:t>
      </w:r>
      <w:r>
        <w:rPr>
          <w:u w:val="single"/>
        </w:rPr>
        <w:t xml:space="preserve">the Space Development Agency </w:t>
      </w:r>
      <w:r>
        <w:rPr>
          <w:highlight w:val="cyan"/>
          <w:u w:val="single"/>
        </w:rPr>
        <w:t>plans</w:t>
      </w:r>
      <w:r>
        <w:rPr>
          <w:u w:val="single"/>
        </w:rPr>
        <w:t xml:space="preserve"> </w:t>
      </w:r>
      <w:r>
        <w:rPr>
          <w:highlight w:val="cyan"/>
          <w:u w:val="single"/>
        </w:rPr>
        <w:t>to buy</w:t>
      </w:r>
      <w:r>
        <w:rPr>
          <w:u w:val="single"/>
        </w:rPr>
        <w:t xml:space="preserve"> </w:t>
      </w:r>
      <w:r>
        <w:rPr>
          <w:highlight w:val="cyan"/>
          <w:u w:val="single"/>
        </w:rPr>
        <w:t>28 satellites</w:t>
      </w:r>
      <w:r>
        <w:rPr>
          <w:u w:val="single"/>
        </w:rPr>
        <w:t xml:space="preserve"> </w:t>
      </w:r>
      <w:r>
        <w:rPr>
          <w:highlight w:val="cyan"/>
          <w:u w:val="single"/>
        </w:rPr>
        <w:t>for</w:t>
      </w:r>
      <w:r>
        <w:rPr>
          <w:u w:val="single"/>
        </w:rPr>
        <w:t xml:space="preserve"> a </w:t>
      </w:r>
      <w:r>
        <w:rPr>
          <w:highlight w:val="cyan"/>
          <w:u w:val="single"/>
        </w:rPr>
        <w:t>constellation</w:t>
      </w:r>
      <w:r>
        <w:rPr>
          <w:u w:val="single"/>
        </w:rPr>
        <w:t xml:space="preserve"> known as Tracking Layer Tranche 1</w:t>
      </w:r>
      <w:r>
        <w:t xml:space="preserve">, which is expected to </w:t>
      </w:r>
      <w:r>
        <w:rPr>
          <w:highlight w:val="cyan"/>
          <w:u w:val="single"/>
        </w:rPr>
        <w:t>aid in</w:t>
      </w:r>
      <w:r>
        <w:rPr>
          <w:u w:val="single"/>
        </w:rPr>
        <w:t xml:space="preserve"> the </w:t>
      </w:r>
      <w:r>
        <w:rPr>
          <w:highlight w:val="cyan"/>
          <w:u w:val="single"/>
        </w:rPr>
        <w:t>detection</w:t>
      </w:r>
      <w:r>
        <w:rPr>
          <w:u w:val="single"/>
        </w:rPr>
        <w:t xml:space="preserve">, identification, </w:t>
      </w:r>
      <w:r>
        <w:rPr>
          <w:highlight w:val="cyan"/>
          <w:u w:val="single"/>
        </w:rPr>
        <w:t>and tracking</w:t>
      </w:r>
      <w:r>
        <w:rPr>
          <w:u w:val="single"/>
        </w:rPr>
        <w:t xml:space="preserve"> of hypersonic weapons and other </w:t>
      </w:r>
      <w:r>
        <w:rPr>
          <w:highlight w:val="cyan"/>
          <w:u w:val="single"/>
        </w:rPr>
        <w:t>advanced missile threats</w:t>
      </w:r>
      <w:r>
        <w:rPr>
          <w:u w:val="single"/>
        </w:rPr>
        <w:t>.</w:t>
      </w:r>
    </w:p>
    <w:p w14:paraId="61DCFBCB" w14:textId="77777777" w:rsidR="00904A46" w:rsidRDefault="00904A46" w:rsidP="00904A46">
      <w:r>
        <w:rPr>
          <w:u w:val="single"/>
        </w:rPr>
        <w:t>SDA plans to award contracts to multiple vendors</w:t>
      </w:r>
      <w:r>
        <w:t xml:space="preserve"> to </w:t>
      </w:r>
      <w:r>
        <w:rPr>
          <w:u w:val="single"/>
        </w:rPr>
        <w:t>build a constellation of up to 28 satellites</w:t>
      </w:r>
      <w:r>
        <w:t xml:space="preserve"> divided into four orbital planes at an altitude of about 1,200 kilometers above Earth. Current Developments</w:t>
      </w:r>
    </w:p>
    <w:p w14:paraId="75B482AB" w14:textId="77777777" w:rsidR="00904A46" w:rsidRDefault="00904A46" w:rsidP="00904A46">
      <w:pPr>
        <w:rPr>
          <w:u w:val="single"/>
        </w:rPr>
      </w:pPr>
      <w:r>
        <w:t xml:space="preserve">The launch of these 28 spacecraft is expected to begin in late 2024. It </w:t>
      </w:r>
      <w:r>
        <w:rPr>
          <w:u w:val="single"/>
        </w:rPr>
        <w:t>would increase the number of missile-detection satellites in the Tracking Layer Tranche</w:t>
      </w:r>
      <w:r>
        <w:t xml:space="preserve"> 0, a batch of </w:t>
      </w:r>
      <w:r>
        <w:rPr>
          <w:u w:val="single"/>
        </w:rPr>
        <w:t xml:space="preserve">eight </w:t>
      </w:r>
      <w:r>
        <w:rPr>
          <w:highlight w:val="cyan"/>
          <w:u w:val="single"/>
        </w:rPr>
        <w:t>satellites</w:t>
      </w:r>
      <w:r>
        <w:rPr>
          <w:u w:val="single"/>
        </w:rPr>
        <w:t xml:space="preserve"> currently being </w:t>
      </w:r>
      <w:r>
        <w:rPr>
          <w:highlight w:val="cyan"/>
          <w:u w:val="single"/>
        </w:rPr>
        <w:t>built by L3Harris and SpaceX</w:t>
      </w:r>
      <w:r>
        <w:rPr>
          <w:u w:val="single"/>
        </w:rPr>
        <w:t xml:space="preserve"> for launch in 2023.</w:t>
      </w:r>
    </w:p>
    <w:p w14:paraId="2905D7DA" w14:textId="77777777" w:rsidR="00904A46" w:rsidRDefault="00904A46" w:rsidP="00904A46">
      <w:pPr>
        <w:rPr>
          <w:u w:val="single"/>
        </w:rPr>
      </w:pPr>
      <w:r>
        <w:t xml:space="preserve">The </w:t>
      </w:r>
      <w:r>
        <w:rPr>
          <w:u w:val="single"/>
        </w:rPr>
        <w:t xml:space="preserve">tracking layer would be used as a </w:t>
      </w:r>
      <w:r>
        <w:rPr>
          <w:highlight w:val="cyan"/>
          <w:u w:val="single"/>
        </w:rPr>
        <w:t>worldwide network</w:t>
      </w:r>
      <w:r>
        <w:rPr>
          <w:u w:val="single"/>
        </w:rPr>
        <w:t xml:space="preserve"> of eyes to establish a </w:t>
      </w:r>
      <w:r>
        <w:rPr>
          <w:highlight w:val="cyan"/>
          <w:u w:val="single"/>
        </w:rPr>
        <w:t>defense shield against</w:t>
      </w:r>
      <w:r>
        <w:rPr>
          <w:u w:val="single"/>
        </w:rPr>
        <w:t xml:space="preserve"> the ballistic and hypersonic </w:t>
      </w:r>
      <w:r>
        <w:rPr>
          <w:highlight w:val="cyan"/>
          <w:u w:val="single"/>
        </w:rPr>
        <w:t>missiles from Russia and China</w:t>
      </w:r>
      <w:r>
        <w:rPr>
          <w:u w:val="single"/>
        </w:rPr>
        <w:t>. </w:t>
      </w:r>
    </w:p>
    <w:p w14:paraId="6036983D" w14:textId="77777777" w:rsidR="00904A46" w:rsidRDefault="00904A46" w:rsidP="00904A46">
      <w:pPr>
        <w:rPr>
          <w:u w:val="single"/>
        </w:rPr>
      </w:pPr>
      <w:r>
        <w:t xml:space="preserve">The </w:t>
      </w:r>
      <w:r>
        <w:rPr>
          <w:u w:val="single"/>
        </w:rPr>
        <w:t>data acquired by missile-tracking satellites</w:t>
      </w:r>
      <w:r>
        <w:t xml:space="preserve"> would be </w:t>
      </w:r>
      <w:r>
        <w:rPr>
          <w:u w:val="single"/>
        </w:rPr>
        <w:t>transferred through optical links to the </w:t>
      </w:r>
      <w:hyperlink r:id="rId8">
        <w:r>
          <w:rPr>
            <w:u w:val="single"/>
          </w:rPr>
          <w:t>Transport Layer</w:t>
        </w:r>
      </w:hyperlink>
      <w:r>
        <w:rPr>
          <w:u w:val="single"/>
        </w:rPr>
        <w:t xml:space="preserve">, a communications satellite constellation that SDA is also developing. If a missile </w:t>
      </w:r>
      <w:r>
        <w:rPr>
          <w:highlight w:val="cyan"/>
          <w:u w:val="single"/>
        </w:rPr>
        <w:t>threat is detected</w:t>
      </w:r>
      <w:r>
        <w:rPr>
          <w:u w:val="single"/>
        </w:rPr>
        <w:t>,</w:t>
      </w:r>
      <w:r>
        <w:t xml:space="preserve"> the </w:t>
      </w:r>
      <w:r>
        <w:rPr>
          <w:u w:val="single"/>
        </w:rPr>
        <w:t>location and trajectory</w:t>
      </w:r>
      <w:r>
        <w:t xml:space="preserve"> </w:t>
      </w:r>
      <w:r>
        <w:rPr>
          <w:highlight w:val="cyan"/>
          <w:u w:val="single"/>
        </w:rPr>
        <w:t>data</w:t>
      </w:r>
      <w:r>
        <w:t xml:space="preserve"> can be </w:t>
      </w:r>
      <w:r>
        <w:rPr>
          <w:u w:val="single"/>
        </w:rPr>
        <w:t xml:space="preserve">securely </w:t>
      </w:r>
      <w:r>
        <w:rPr>
          <w:highlight w:val="cyan"/>
          <w:u w:val="single"/>
        </w:rPr>
        <w:t>relayed</w:t>
      </w:r>
      <w:r>
        <w:rPr>
          <w:u w:val="single"/>
        </w:rPr>
        <w:t xml:space="preserve"> over space and downlinked </w:t>
      </w:r>
      <w:r>
        <w:rPr>
          <w:highlight w:val="cyan"/>
          <w:u w:val="single"/>
        </w:rPr>
        <w:t>to</w:t>
      </w:r>
      <w:r>
        <w:rPr>
          <w:u w:val="single"/>
        </w:rPr>
        <w:t xml:space="preserve"> military </w:t>
      </w:r>
      <w:r>
        <w:rPr>
          <w:highlight w:val="cyan"/>
          <w:u w:val="single"/>
        </w:rPr>
        <w:t>command centers</w:t>
      </w:r>
      <w:r>
        <w:rPr>
          <w:u w:val="single"/>
        </w:rPr>
        <w:t>. </w:t>
      </w:r>
    </w:p>
    <w:p w14:paraId="297B5865" w14:textId="77777777" w:rsidR="00904A46" w:rsidRDefault="00904A46" w:rsidP="00904A46">
      <w:pPr>
        <w:rPr>
          <w:u w:val="single"/>
        </w:rPr>
      </w:pPr>
      <w:r>
        <w:t xml:space="preserve">The Transport Layer, which is </w:t>
      </w:r>
      <w:r>
        <w:rPr>
          <w:u w:val="single"/>
        </w:rPr>
        <w:t>the backbone of National Defense Space Architecture (NDSA),</w:t>
      </w:r>
      <w:r>
        <w:t xml:space="preserve"> is responsible for ground and marine targets, while the Tracking Layer–the Next-Generation Overhead </w:t>
      </w:r>
      <w:r>
        <w:lastRenderedPageBreak/>
        <w:t xml:space="preserve">Persistent Reconnaissance (Next-Gen OPIR) </w:t>
      </w:r>
      <w:r>
        <w:rPr>
          <w:u w:val="single"/>
        </w:rPr>
        <w:t>constellation by Lockheed Martin and Northrop Grumman [NOC]–is to establish effective targeting of advanced missiles.</w:t>
      </w:r>
    </w:p>
    <w:p w14:paraId="7BFAD44F" w14:textId="77777777" w:rsidR="00904A46" w:rsidRDefault="00904A46" w:rsidP="00904A46">
      <w:pPr>
        <w:pStyle w:val="Heading4"/>
      </w:pPr>
      <w:r>
        <w:t xml:space="preserve">Private companies are key to building </w:t>
      </w:r>
      <w:proofErr w:type="spellStart"/>
      <w:r>
        <w:t>satallites</w:t>
      </w:r>
      <w:proofErr w:type="spellEnd"/>
      <w:r>
        <w:t>-only they have the tech and intel</w:t>
      </w:r>
    </w:p>
    <w:p w14:paraId="60AFCEB0" w14:textId="77777777" w:rsidR="00904A46" w:rsidRDefault="00904A46" w:rsidP="00904A46">
      <w:r>
        <w:rPr>
          <w:b/>
          <w:sz w:val="26"/>
          <w:szCs w:val="26"/>
        </w:rPr>
        <w:t>O'Callaghan 20</w:t>
      </w:r>
      <w:r>
        <w:t xml:space="preserve"> [Jonathan O'Callaghan, Jonathan is a freelance space and science journalist that specializes in commercial spaceflight, space exploration, astronomy, and astrophysics. Alongside Forbes, his work has appeared in The New York Times, Scientific American, Nature, New Scientist, Wired, and a variety of other publications. , 10-6-2020, Forbes, "Elon Musk To Build Missile-Warning Satellites For The U.S. Military After SpaceX Wins Contract", </w:t>
      </w:r>
      <w:hyperlink r:id="rId9">
        <w:r>
          <w:rPr>
            <w:color w:val="000000"/>
          </w:rPr>
          <w:t>https://www.forbes.com/sites/jonathanocallaghan/2020/10/06/elon-musk-to-build-missile-warning-satellites-for-the-us-military-after-spacex-wins-contract/</w:t>
        </w:r>
      </w:hyperlink>
      <w:r>
        <w:t xml:space="preserve"> accessed on 12-22-2021] Adam</w:t>
      </w:r>
    </w:p>
    <w:p w14:paraId="539916AB" w14:textId="77777777" w:rsidR="00904A46" w:rsidRDefault="00904A46" w:rsidP="00904A46">
      <w:r>
        <w:t xml:space="preserve">Elon Musk’s company </w:t>
      </w:r>
      <w:r>
        <w:rPr>
          <w:highlight w:val="cyan"/>
          <w:u w:val="single"/>
        </w:rPr>
        <w:t>SpaceX</w:t>
      </w:r>
      <w:r>
        <w:rPr>
          <w:u w:val="single"/>
        </w:rPr>
        <w:t xml:space="preserve"> has won a contract to build satellites for the U.S. Department of Defense, its first </w:t>
      </w:r>
      <w:r>
        <w:rPr>
          <w:highlight w:val="cyan"/>
          <w:u w:val="single"/>
        </w:rPr>
        <w:t xml:space="preserve">contract </w:t>
      </w:r>
      <w:r>
        <w:rPr>
          <w:u w:val="single"/>
        </w:rPr>
        <w:t xml:space="preserve">to </w:t>
      </w:r>
      <w:r>
        <w:rPr>
          <w:highlight w:val="cyan"/>
          <w:u w:val="single"/>
        </w:rPr>
        <w:t xml:space="preserve">build satellites for </w:t>
      </w:r>
      <w:r>
        <w:rPr>
          <w:u w:val="single"/>
        </w:rPr>
        <w:t xml:space="preserve">the </w:t>
      </w:r>
      <w:r>
        <w:rPr>
          <w:highlight w:val="cyan"/>
          <w:u w:val="single"/>
        </w:rPr>
        <w:t>military</w:t>
      </w:r>
      <w:r>
        <w:t>.</w:t>
      </w:r>
    </w:p>
    <w:p w14:paraId="33078B11" w14:textId="77777777" w:rsidR="00904A46" w:rsidRDefault="00904A46" w:rsidP="00904A46">
      <w:pPr>
        <w:rPr>
          <w:u w:val="single"/>
        </w:rPr>
      </w:pPr>
      <w:r>
        <w:t xml:space="preserve">In the announcement yesterday, October 5 from the Space Development Agency, </w:t>
      </w:r>
      <w:r>
        <w:rPr>
          <w:u w:val="single"/>
        </w:rPr>
        <w:t>SpaceX was awarded $149 million to build four satellites, while defense contractor L3Harris was also awarded $193.5 million for another four satellites.</w:t>
      </w:r>
    </w:p>
    <w:p w14:paraId="436EE910" w14:textId="77777777" w:rsidR="00904A46" w:rsidRDefault="00904A46" w:rsidP="00904A46">
      <w:pPr>
        <w:rPr>
          <w:u w:val="single"/>
        </w:rPr>
      </w:pPr>
      <w:r>
        <w:t xml:space="preserve">The </w:t>
      </w:r>
      <w:r>
        <w:rPr>
          <w:u w:val="single"/>
        </w:rPr>
        <w:t xml:space="preserve">satellites will be </w:t>
      </w:r>
      <w:r>
        <w:rPr>
          <w:highlight w:val="cyan"/>
          <w:u w:val="single"/>
        </w:rPr>
        <w:t>designed to track</w:t>
      </w:r>
      <w:r>
        <w:rPr>
          <w:u w:val="single"/>
        </w:rPr>
        <w:t xml:space="preserve"> intercontinental ballistic missiles (</w:t>
      </w:r>
      <w:r>
        <w:rPr>
          <w:highlight w:val="cyan"/>
          <w:u w:val="single"/>
        </w:rPr>
        <w:t>ICBMs</w:t>
      </w:r>
      <w:r>
        <w:rPr>
          <w:u w:val="single"/>
        </w:rPr>
        <w:t>),</w:t>
      </w:r>
      <w:r>
        <w:t xml:space="preserve"> reported </w:t>
      </w:r>
      <w:hyperlink r:id="rId10">
        <w:r>
          <w:rPr>
            <w:color w:val="000000"/>
          </w:rPr>
          <w:t>Reuters</w:t>
        </w:r>
      </w:hyperlink>
      <w:r>
        <w:t xml:space="preserve">, as part of a </w:t>
      </w:r>
      <w:proofErr w:type="spellStart"/>
      <w:r>
        <w:t>programme</w:t>
      </w:r>
      <w:proofErr w:type="spellEnd"/>
      <w:r>
        <w:t xml:space="preserve"> known as the Tracking Layer. The idea is </w:t>
      </w:r>
      <w:r>
        <w:rPr>
          <w:u w:val="single"/>
        </w:rPr>
        <w:t xml:space="preserve">to use satellites with a wide field of view to </w:t>
      </w:r>
      <w:r>
        <w:rPr>
          <w:highlight w:val="cyan"/>
          <w:u w:val="single"/>
        </w:rPr>
        <w:t xml:space="preserve">provide constant coverage of the </w:t>
      </w:r>
      <w:r>
        <w:rPr>
          <w:u w:val="single"/>
        </w:rPr>
        <w:t xml:space="preserve">entire </w:t>
      </w:r>
      <w:r>
        <w:rPr>
          <w:highlight w:val="cyan"/>
          <w:u w:val="single"/>
        </w:rPr>
        <w:t>world</w:t>
      </w:r>
      <w:r>
        <w:rPr>
          <w:u w:val="single"/>
        </w:rPr>
        <w:t>.</w:t>
      </w:r>
    </w:p>
    <w:p w14:paraId="10EFD525" w14:textId="77777777" w:rsidR="00904A46" w:rsidRDefault="00904A46" w:rsidP="00904A46">
      <w:r>
        <w:t xml:space="preserve">“The </w:t>
      </w:r>
      <w:r>
        <w:rPr>
          <w:u w:val="single"/>
        </w:rPr>
        <w:t xml:space="preserve">capability demonstrated by the Tracking Layer Tranche 0 will </w:t>
      </w:r>
      <w:r>
        <w:rPr>
          <w:highlight w:val="cyan"/>
          <w:u w:val="single"/>
        </w:rPr>
        <w:t xml:space="preserve">provide </w:t>
      </w:r>
      <w:r>
        <w:rPr>
          <w:u w:val="single"/>
        </w:rPr>
        <w:t xml:space="preserve">missile </w:t>
      </w:r>
      <w:r>
        <w:rPr>
          <w:highlight w:val="cyan"/>
          <w:u w:val="single"/>
        </w:rPr>
        <w:t>warning</w:t>
      </w:r>
      <w:r>
        <w:rPr>
          <w:u w:val="single"/>
        </w:rPr>
        <w:t xml:space="preserve"> and tracking information to national defense authorities, </w:t>
      </w:r>
      <w:r>
        <w:rPr>
          <w:highlight w:val="cyan"/>
          <w:u w:val="single"/>
        </w:rPr>
        <w:t>and tracking and cueing data</w:t>
      </w:r>
      <w:r>
        <w:rPr>
          <w:u w:val="single"/>
        </w:rPr>
        <w:t xml:space="preserve"> for missile defense elements,</w:t>
      </w:r>
      <w:r>
        <w:t>” the Space Development Agency said in a </w:t>
      </w:r>
      <w:hyperlink r:id="rId11">
        <w:r>
          <w:rPr>
            <w:color w:val="000000"/>
          </w:rPr>
          <w:t>statement</w:t>
        </w:r>
      </w:hyperlink>
      <w:r>
        <w:t>.</w:t>
      </w:r>
    </w:p>
    <w:p w14:paraId="5BD0A71C" w14:textId="77777777" w:rsidR="00904A46" w:rsidRDefault="00904A46" w:rsidP="00904A46">
      <w:pPr>
        <w:rPr>
          <w:u w:val="single"/>
        </w:rPr>
      </w:pPr>
      <w:r>
        <w:t xml:space="preserve">All </w:t>
      </w:r>
      <w:r>
        <w:rPr>
          <w:u w:val="single"/>
        </w:rPr>
        <w:t xml:space="preserve">eight satellites will need to be </w:t>
      </w:r>
      <w:r>
        <w:rPr>
          <w:highlight w:val="cyan"/>
          <w:u w:val="single"/>
        </w:rPr>
        <w:t>ready by September 2022</w:t>
      </w:r>
      <w:r>
        <w:t>, reported </w:t>
      </w:r>
      <w:hyperlink r:id="rId12">
        <w:r>
          <w:rPr>
            <w:color w:val="000000"/>
          </w:rPr>
          <w:t>Space News</w:t>
        </w:r>
      </w:hyperlink>
      <w:r>
        <w:t xml:space="preserve">, with </w:t>
      </w:r>
      <w:r>
        <w:rPr>
          <w:u w:val="single"/>
        </w:rPr>
        <w:t>each having infrared capabilities for “detecting and tracking advanced missile threats from low Earth orbit”.</w:t>
      </w:r>
    </w:p>
    <w:p w14:paraId="6EA7BFA0" w14:textId="77777777" w:rsidR="00904A46" w:rsidRDefault="00904A46" w:rsidP="00904A46">
      <w:r>
        <w:rPr>
          <w:u w:val="single"/>
        </w:rPr>
        <w:t xml:space="preserve">SpaceX’s design for its satellites will be </w:t>
      </w:r>
      <w:r>
        <w:rPr>
          <w:highlight w:val="cyan"/>
          <w:u w:val="single"/>
        </w:rPr>
        <w:t>based on</w:t>
      </w:r>
      <w:r>
        <w:rPr>
          <w:u w:val="single"/>
        </w:rPr>
        <w:t xml:space="preserve"> its </w:t>
      </w:r>
      <w:proofErr w:type="spellStart"/>
      <w:r>
        <w:rPr>
          <w:highlight w:val="cyan"/>
          <w:u w:val="single"/>
        </w:rPr>
        <w:t>Starlink</w:t>
      </w:r>
      <w:proofErr w:type="spellEnd"/>
      <w:r>
        <w:rPr>
          <w:u w:val="single"/>
        </w:rPr>
        <w:t xml:space="preserve"> </w:t>
      </w:r>
      <w:r>
        <w:rPr>
          <w:highlight w:val="cyan"/>
          <w:u w:val="single"/>
        </w:rPr>
        <w:t>mega constellation</w:t>
      </w:r>
      <w:r>
        <w:t xml:space="preserve">, a proposed </w:t>
      </w:r>
      <w:r>
        <w:rPr>
          <w:u w:val="single"/>
        </w:rPr>
        <w:t>group of more than 12,000 satellites that will beam internet to Earth from orbit</w:t>
      </w:r>
      <w:r>
        <w:t xml:space="preserve">. Already SpaceX has launched more than 700 </w:t>
      </w:r>
      <w:proofErr w:type="spellStart"/>
      <w:r>
        <w:t>Starlink</w:t>
      </w:r>
      <w:proofErr w:type="spellEnd"/>
      <w:r>
        <w:t xml:space="preserve"> satellites across more than a dozen launches, including </w:t>
      </w:r>
      <w:hyperlink r:id="rId13">
        <w:r>
          <w:rPr>
            <w:color w:val="000000"/>
          </w:rPr>
          <w:t>another launch today</w:t>
        </w:r>
      </w:hyperlink>
      <w:r>
        <w:t>.</w:t>
      </w:r>
    </w:p>
    <w:p w14:paraId="346F50E4" w14:textId="77777777" w:rsidR="00904A46" w:rsidRDefault="00904A46" w:rsidP="00904A46">
      <w:pPr>
        <w:rPr>
          <w:u w:val="single"/>
        </w:rPr>
      </w:pPr>
      <w:r>
        <w:t xml:space="preserve">It’s not clear quite how these new military satellites will compare to existing </w:t>
      </w:r>
      <w:proofErr w:type="spellStart"/>
      <w:r>
        <w:t>Starlink</w:t>
      </w:r>
      <w:proofErr w:type="spellEnd"/>
      <w:r>
        <w:t xml:space="preserve"> satellites, and it’s not likely that information will be released. But this contract is a </w:t>
      </w:r>
      <w:r>
        <w:rPr>
          <w:u w:val="single"/>
        </w:rPr>
        <w:t>major boon for SpaceX as it continues to cement its position as the world’s leading private space company.</w:t>
      </w:r>
    </w:p>
    <w:p w14:paraId="2D7F06BB" w14:textId="77777777" w:rsidR="00904A46" w:rsidRDefault="00904A46" w:rsidP="00904A46">
      <w:pPr>
        <w:rPr>
          <w:u w:val="single"/>
        </w:rPr>
      </w:pPr>
      <w:r>
        <w:t xml:space="preserve">SpaceX says it is able to build </w:t>
      </w:r>
      <w:proofErr w:type="spellStart"/>
      <w:r>
        <w:t>Starlink</w:t>
      </w:r>
      <w:proofErr w:type="spellEnd"/>
      <w:r>
        <w:t xml:space="preserve"> satellites rapidly, at a rate of </w:t>
      </w:r>
      <w:hyperlink r:id="rId14">
        <w:r>
          <w:rPr>
            <w:color w:val="000000"/>
          </w:rPr>
          <w:t>120 per month</w:t>
        </w:r>
      </w:hyperlink>
      <w:r>
        <w:t xml:space="preserve">. Their flat-packed design allows them to be launched in stacks of 60, before they are then separated in orbit. </w:t>
      </w:r>
      <w:r>
        <w:rPr>
          <w:u w:val="single"/>
        </w:rPr>
        <w:t>Eventually they will be able to talk to each other via </w:t>
      </w:r>
      <w:hyperlink r:id="rId15">
        <w:r>
          <w:rPr>
            <w:u w:val="single"/>
          </w:rPr>
          <w:t>laser communication</w:t>
        </w:r>
      </w:hyperlink>
      <w:r>
        <w:rPr>
          <w:u w:val="single"/>
        </w:rPr>
        <w:t>.</w:t>
      </w:r>
    </w:p>
    <w:p w14:paraId="7D320DD8" w14:textId="77777777" w:rsidR="00904A46" w:rsidRDefault="00904A46" w:rsidP="00904A46">
      <w:r>
        <w:t xml:space="preserve">Space Development Agency Director Derek </w:t>
      </w:r>
      <w:proofErr w:type="spellStart"/>
      <w:r>
        <w:t>Tournear</w:t>
      </w:r>
      <w:proofErr w:type="spellEnd"/>
      <w:r>
        <w:t xml:space="preserve">, speaking to Space News, said that </w:t>
      </w:r>
      <w:r>
        <w:rPr>
          <w:u w:val="single"/>
        </w:rPr>
        <w:t xml:space="preserve">SpaceX’s proposal to use the same satellite design as its </w:t>
      </w:r>
      <w:proofErr w:type="spellStart"/>
      <w:r>
        <w:rPr>
          <w:u w:val="single"/>
        </w:rPr>
        <w:t>Starlink</w:t>
      </w:r>
      <w:proofErr w:type="spellEnd"/>
      <w:r>
        <w:rPr>
          <w:u w:val="single"/>
        </w:rPr>
        <w:t xml:space="preserve"> satellites was “extremely credible</w:t>
      </w:r>
      <w:r>
        <w:t>”. He added: “The selection is on technical merit but the schedule takes top priority.”</w:t>
      </w:r>
    </w:p>
    <w:p w14:paraId="044A167A" w14:textId="77777777" w:rsidR="00904A46" w:rsidRDefault="00904A46" w:rsidP="00904A46">
      <w:r>
        <w:t>While SpaceX has launched satellites for the U.S. military before, it has not yet built military satellites. Already, however, t</w:t>
      </w:r>
      <w:r>
        <w:rPr>
          <w:u w:val="single"/>
        </w:rPr>
        <w:t xml:space="preserve">he </w:t>
      </w:r>
      <w:r>
        <w:rPr>
          <w:highlight w:val="cyan"/>
          <w:u w:val="single"/>
        </w:rPr>
        <w:t>U.S. Army</w:t>
      </w:r>
      <w:r>
        <w:rPr>
          <w:u w:val="single"/>
        </w:rPr>
        <w:t xml:space="preserve"> has </w:t>
      </w:r>
      <w:hyperlink r:id="rId16" w:anchor=":~:text=SpaceX%20signs%20testing%20agreement%20with%20US%20Army%20for%20use%20of%20Starlink%20network,-Darrell%20Etherington%40etherington&amp;text=SpaceX%20has%20signed%20a%20new,usefulness%20in%20serving%20their%20needs.">
        <w:r>
          <w:rPr>
            <w:highlight w:val="cyan"/>
            <w:u w:val="single"/>
          </w:rPr>
          <w:t>shown interest</w:t>
        </w:r>
      </w:hyperlink>
      <w:r>
        <w:rPr>
          <w:highlight w:val="cyan"/>
          <w:u w:val="single"/>
        </w:rPr>
        <w:t xml:space="preserve"> in using its </w:t>
      </w:r>
      <w:proofErr w:type="spellStart"/>
      <w:r>
        <w:rPr>
          <w:highlight w:val="cyan"/>
          <w:u w:val="single"/>
        </w:rPr>
        <w:t>Starlink</w:t>
      </w:r>
      <w:proofErr w:type="spellEnd"/>
      <w:r>
        <w:rPr>
          <w:highlight w:val="cyan"/>
          <w:u w:val="single"/>
        </w:rPr>
        <w:t xml:space="preserve"> network for </w:t>
      </w:r>
      <w:r>
        <w:rPr>
          <w:u w:val="single"/>
        </w:rPr>
        <w:t xml:space="preserve">its </w:t>
      </w:r>
      <w:r>
        <w:rPr>
          <w:highlight w:val="cyan"/>
          <w:u w:val="single"/>
        </w:rPr>
        <w:t>activities</w:t>
      </w:r>
      <w:r>
        <w:rPr>
          <w:u w:val="single"/>
        </w:rPr>
        <w:t xml:space="preserve"> on Earth</w:t>
      </w:r>
      <w:r>
        <w:t>, and now that same satellite technology looks like it might be used elsewhere too.</w:t>
      </w:r>
    </w:p>
    <w:p w14:paraId="294CF54D" w14:textId="77777777" w:rsidR="00904A46" w:rsidRDefault="00904A46" w:rsidP="00904A46">
      <w:pPr>
        <w:pStyle w:val="Heading4"/>
      </w:pPr>
      <w:r>
        <w:lastRenderedPageBreak/>
        <w:t>Unchecked hypersonic weapons will result in war</w:t>
      </w:r>
    </w:p>
    <w:p w14:paraId="086B608B" w14:textId="77777777" w:rsidR="00904A46" w:rsidRDefault="00904A46" w:rsidP="00904A46">
      <w:pPr>
        <w:rPr>
          <w:color w:val="000000"/>
        </w:rPr>
      </w:pPr>
      <w:proofErr w:type="spellStart"/>
      <w:r>
        <w:rPr>
          <w:b/>
          <w:sz w:val="26"/>
          <w:szCs w:val="26"/>
        </w:rPr>
        <w:t>Lamrani</w:t>
      </w:r>
      <w:proofErr w:type="spellEnd"/>
      <w:r>
        <w:rPr>
          <w:b/>
          <w:sz w:val="26"/>
          <w:szCs w:val="26"/>
        </w:rPr>
        <w:t> 18</w:t>
      </w:r>
      <w:r>
        <w:t xml:space="preserve"> </w:t>
      </w:r>
      <w:r>
        <w:rPr>
          <w:color w:val="000000"/>
        </w:rPr>
        <w:t xml:space="preserve">[Omar </w:t>
      </w:r>
      <w:proofErr w:type="spellStart"/>
      <w:r>
        <w:rPr>
          <w:color w:val="000000"/>
        </w:rPr>
        <w:t>Lamrani</w:t>
      </w:r>
      <w:proofErr w:type="spellEnd"/>
      <w:r>
        <w:rPr>
          <w:color w:val="000000"/>
        </w:rPr>
        <w:t xml:space="preserve">, Omar </w:t>
      </w:r>
      <w:proofErr w:type="spellStart"/>
      <w:r>
        <w:rPr>
          <w:color w:val="000000"/>
        </w:rPr>
        <w:t>Lamrani</w:t>
      </w:r>
      <w:proofErr w:type="spellEnd"/>
      <w:r>
        <w:rPr>
          <w:color w:val="000000"/>
        </w:rPr>
        <w:t xml:space="preserve"> is a reporter that focuses on air power, naval strategy, technology, logistics and military doctrine for a number of regions, including the Middle East and Asia. He studied international relations at Clark University and holds a master's degree from the Diplomatic Academy of Vienna, where his thesis centered on Chinese military doctrine and the balance of power in the Western Pacific. Mr. </w:t>
      </w:r>
      <w:proofErr w:type="spellStart"/>
      <w:r>
        <w:rPr>
          <w:color w:val="000000"/>
        </w:rPr>
        <w:t>Lamrani</w:t>
      </w:r>
      <w:proofErr w:type="spellEnd"/>
      <w:r>
        <w:rPr>
          <w:color w:val="000000"/>
        </w:rPr>
        <w:t xml:space="preserve"> previously worked as an intern with the U.N. Office on Drugs and Crime, where he was assigned to the Afghanistan desk. 2-20-2018, accessed on 12-17-2020, Stratfor, "An Arms Race Toward Global Instability", </w:t>
      </w:r>
      <w:hyperlink r:id="rId17">
        <w:r>
          <w:rPr>
            <w:color w:val="000000"/>
          </w:rPr>
          <w:t>https://worldview.stratfor.com/article/arms-race-toward-global-instability</w:t>
        </w:r>
      </w:hyperlink>
      <w:r>
        <w:rPr>
          <w:color w:val="000000"/>
        </w:rPr>
        <w:t>] Adam</w:t>
      </w:r>
    </w:p>
    <w:p w14:paraId="1A63789C" w14:textId="0C88DCCC" w:rsidR="00904A46" w:rsidRDefault="00904A46" w:rsidP="00904A46">
      <w:pPr>
        <w:rPr>
          <w:u w:val="single"/>
        </w:rPr>
      </w:pPr>
      <w:r>
        <w:t xml:space="preserve">Further complicating matters are </w:t>
      </w:r>
      <w:r>
        <w:rPr>
          <w:highlight w:val="cyan"/>
          <w:u w:val="single"/>
        </w:rPr>
        <w:t>hypersonic</w:t>
      </w:r>
      <w:r>
        <w:rPr>
          <w:u w:val="single"/>
        </w:rPr>
        <w:t xml:space="preserve"> missile</w:t>
      </w:r>
      <w:r>
        <w:rPr>
          <w:highlight w:val="cyan"/>
          <w:u w:val="single"/>
        </w:rPr>
        <w:t>s</w:t>
      </w:r>
      <w:r>
        <w:rPr>
          <w:u w:val="single"/>
        </w:rPr>
        <w:t xml:space="preserve">. </w:t>
      </w:r>
      <w:r>
        <w:t xml:space="preserve">The missiles' high speed — at least five times the speed of sound — </w:t>
      </w:r>
      <w:r>
        <w:rPr>
          <w:u w:val="single"/>
        </w:rPr>
        <w:t>facilitates</w:t>
      </w:r>
      <w:r>
        <w:t xml:space="preserve"> their </w:t>
      </w:r>
      <w:r>
        <w:rPr>
          <w:u w:val="single"/>
        </w:rPr>
        <w:t>rapid use a</w:t>
      </w:r>
      <w:r>
        <w:t xml:space="preserve">nd boosts their rate of survival by </w:t>
      </w:r>
      <w:r>
        <w:rPr>
          <w:u w:val="single"/>
        </w:rPr>
        <w:t xml:space="preserve">making them </w:t>
      </w:r>
      <w:r>
        <w:rPr>
          <w:highlight w:val="cyan"/>
          <w:u w:val="single"/>
        </w:rPr>
        <w:t>difficult to intercept</w:t>
      </w:r>
      <w:r>
        <w:rPr>
          <w:u w:val="single"/>
        </w:rPr>
        <w:t xml:space="preserve">. In addition, some hypersonic weapons come </w:t>
      </w:r>
      <w:r>
        <w:rPr>
          <w:highlight w:val="cyan"/>
          <w:u w:val="single"/>
        </w:rPr>
        <w:t>equipped with a glide vehicle</w:t>
      </w:r>
      <w:r>
        <w:rPr>
          <w:u w:val="single"/>
        </w:rPr>
        <w:t xml:space="preserve"> that </w:t>
      </w:r>
      <w:r>
        <w:rPr>
          <w:highlight w:val="cyan"/>
          <w:u w:val="single"/>
        </w:rPr>
        <w:t>extends their range</w:t>
      </w:r>
      <w:r>
        <w:rPr>
          <w:u w:val="single"/>
        </w:rPr>
        <w:t xml:space="preserve">, enabling forces to </w:t>
      </w:r>
      <w:r>
        <w:rPr>
          <w:highlight w:val="cyan"/>
          <w:u w:val="single"/>
        </w:rPr>
        <w:t>launch the weapons</w:t>
      </w:r>
      <w:r>
        <w:rPr>
          <w:u w:val="single"/>
        </w:rPr>
        <w:t xml:space="preserve"> from </w:t>
      </w:r>
      <w:r>
        <w:rPr>
          <w:highlight w:val="cyan"/>
          <w:u w:val="single"/>
        </w:rPr>
        <w:t>beyond</w:t>
      </w:r>
      <w:r>
        <w:rPr>
          <w:u w:val="single"/>
        </w:rPr>
        <w:t xml:space="preserve"> an enemy's </w:t>
      </w:r>
      <w:r>
        <w:rPr>
          <w:highlight w:val="cyan"/>
          <w:u w:val="single"/>
        </w:rPr>
        <w:t>reach</w:t>
      </w:r>
      <w:r>
        <w:t xml:space="preserve">. These factors offer militaries great incentive to incorporate hypersonic missiles into their arsenals. </w:t>
      </w:r>
      <w:r>
        <w:rPr>
          <w:u w:val="single"/>
        </w:rPr>
        <w:t xml:space="preserve">As more and more countries adopt hypersonic missiles, the weapons' </w:t>
      </w:r>
      <w:r>
        <w:rPr>
          <w:highlight w:val="cyan"/>
          <w:u w:val="single"/>
        </w:rPr>
        <w:t>offensive abilities</w:t>
      </w:r>
      <w:r>
        <w:rPr>
          <w:u w:val="single"/>
        </w:rPr>
        <w:t xml:space="preserve"> may </w:t>
      </w:r>
      <w:r>
        <w:rPr>
          <w:highlight w:val="cyan"/>
          <w:u w:val="single"/>
        </w:rPr>
        <w:t>prove destabilizing</w:t>
      </w:r>
      <w:r>
        <w:t xml:space="preserve">. </w:t>
      </w:r>
      <w:r>
        <w:rPr>
          <w:u w:val="single"/>
        </w:rPr>
        <w:t xml:space="preserve">States may </w:t>
      </w:r>
      <w:r>
        <w:rPr>
          <w:highlight w:val="cyan"/>
          <w:u w:val="single"/>
        </w:rPr>
        <w:t>opt to strike first</w:t>
      </w:r>
      <w:r>
        <w:rPr>
          <w:u w:val="single"/>
        </w:rPr>
        <w:t xml:space="preserve"> — </w:t>
      </w:r>
      <w:r>
        <w:t>perhaps</w:t>
      </w:r>
      <w:r>
        <w:rPr>
          <w:b/>
          <w:u w:val="single"/>
        </w:rPr>
        <w:t xml:space="preserve"> </w:t>
      </w:r>
      <w:r>
        <w:rPr>
          <w:highlight w:val="cyan"/>
          <w:u w:val="single"/>
        </w:rPr>
        <w:t>with nuclear weapons</w:t>
      </w:r>
      <w:r>
        <w:t xml:space="preserve"> — </w:t>
      </w:r>
      <w:r>
        <w:rPr>
          <w:b/>
          <w:highlight w:val="cyan"/>
          <w:u w:val="single"/>
        </w:rPr>
        <w:t>t</w:t>
      </w:r>
      <w:r>
        <w:rPr>
          <w:highlight w:val="cyan"/>
          <w:u w:val="single"/>
        </w:rPr>
        <w:t>o take out</w:t>
      </w:r>
      <w:r>
        <w:rPr>
          <w:u w:val="single"/>
        </w:rPr>
        <w:t xml:space="preserve"> an adversary's hypersonic mis</w:t>
      </w:r>
      <w:r>
        <w:rPr>
          <w:highlight w:val="cyan"/>
          <w:u w:val="single"/>
        </w:rPr>
        <w:t>sile caches before the enemy has a chance to use them</w:t>
      </w:r>
      <w:r>
        <w:rPr>
          <w:u w:val="single"/>
        </w:rPr>
        <w:t xml:space="preserve">. </w:t>
      </w:r>
      <w:r>
        <w:t xml:space="preserve">Losing Control </w:t>
      </w:r>
      <w:r>
        <w:rPr>
          <w:u w:val="single"/>
        </w:rPr>
        <w:t>While weapons technology is developing</w:t>
      </w:r>
      <w:r>
        <w:t xml:space="preserve"> at a rapid clip, </w:t>
      </w:r>
      <w:r>
        <w:rPr>
          <w:u w:val="single"/>
        </w:rPr>
        <w:t>arms control treaties are deteriorating</w:t>
      </w:r>
      <w:r>
        <w:t xml:space="preserve"> just as quickly. </w:t>
      </w:r>
      <w:r>
        <w:rPr>
          <w:u w:val="single"/>
        </w:rPr>
        <w:t>Key agreements</w:t>
      </w:r>
      <w:r>
        <w:t xml:space="preserve"> between the United States and Russia </w:t>
      </w:r>
      <w:r>
        <w:rPr>
          <w:u w:val="single"/>
        </w:rPr>
        <w:t>were foundering</w:t>
      </w:r>
      <w:r>
        <w:t xml:space="preserve"> well before Washington shifted its focus back to great power competition. The United States withdrew from the Anti-Ballistic Missile Treaty in 2002, and the critical Intermediate-Range Nuclear Forces (INF) Treaty is showing signs of considerable strain, which is bound to increase as Washington bolsters its defenses. Alarmed by the United States' growing investment in missile defense and super-</w:t>
      </w:r>
      <w:proofErr w:type="spellStart"/>
      <w:r>
        <w:t>fuze</w:t>
      </w:r>
      <w:proofErr w:type="spellEnd"/>
      <w:r>
        <w:t xml:space="preserve"> technology, </w:t>
      </w:r>
      <w:r>
        <w:rPr>
          <w:highlight w:val="cyan"/>
          <w:u w:val="single"/>
        </w:rPr>
        <w:t>Russia</w:t>
      </w:r>
      <w:r>
        <w:rPr>
          <w:u w:val="single"/>
        </w:rPr>
        <w:t xml:space="preserve"> and China </w:t>
      </w:r>
      <w:r>
        <w:rPr>
          <w:highlight w:val="cyan"/>
          <w:u w:val="single"/>
        </w:rPr>
        <w:t>will</w:t>
      </w:r>
      <w:r>
        <w:rPr>
          <w:u w:val="single"/>
        </w:rPr>
        <w:t xml:space="preserve"> try to </w:t>
      </w:r>
      <w:r>
        <w:rPr>
          <w:highlight w:val="cyan"/>
          <w:u w:val="single"/>
        </w:rPr>
        <w:t>enhance</w:t>
      </w:r>
      <w:r>
        <w:rPr>
          <w:u w:val="single"/>
        </w:rPr>
        <w:t xml:space="preserve"> their offensive </w:t>
      </w:r>
      <w:r>
        <w:rPr>
          <w:highlight w:val="cyan"/>
          <w:u w:val="single"/>
        </w:rPr>
        <w:t>capabilities</w:t>
      </w:r>
      <w:r>
        <w:t xml:space="preserve"> in kind. The resulting arms race would probably drive the last nail into the INF's coffin and perhaps even jeopardize the New Strategic Arms Reduction Treaty. </w:t>
      </w:r>
      <w:r>
        <w:rPr>
          <w:u w:val="single"/>
        </w:rPr>
        <w:t>Beijing</w:t>
      </w:r>
      <w:r>
        <w:t xml:space="preserve">, meanwhile, </w:t>
      </w:r>
      <w:r>
        <w:rPr>
          <w:u w:val="single"/>
        </w:rPr>
        <w:t>will strive to keep its competitive edge in hypersonic weapons development</w:t>
      </w:r>
      <w:r>
        <w:t xml:space="preserve"> in </w:t>
      </w:r>
      <w:r>
        <w:rPr>
          <w:u w:val="single"/>
        </w:rPr>
        <w:t>an effort to get ahead of Washington's advancing missile defense capabilities.</w:t>
      </w:r>
      <w:r>
        <w:t xml:space="preserve"> Though the </w:t>
      </w:r>
      <w:r>
        <w:rPr>
          <w:u w:val="single"/>
        </w:rPr>
        <w:t>countries will try to craft new arms control agreements to accommodate their changing world</w:t>
      </w:r>
      <w:r>
        <w:t>, the challenges of striking a deal among three great powers with disparate strengths will get in the way.</w:t>
      </w:r>
      <w:r>
        <w:rPr>
          <w:u w:val="single"/>
        </w:rPr>
        <w:t xml:space="preserve"> Coupled with the fall of critical arms control regimes and the rise of disruptive weapons technology, the next great power competition could </w:t>
      </w:r>
      <w:r>
        <w:rPr>
          <w:highlight w:val="cyan"/>
          <w:u w:val="single"/>
        </w:rPr>
        <w:t>erode global stability</w:t>
      </w:r>
      <w:r>
        <w:rPr>
          <w:highlight w:val="cyan"/>
        </w:rPr>
        <w:t>.</w:t>
      </w:r>
      <w:r>
        <w:t xml:space="preserve"> </w:t>
      </w:r>
      <w:r>
        <w:rPr>
          <w:u w:val="single"/>
        </w:rPr>
        <w:t xml:space="preserve">Tightening arms races and moribund arms control agreements </w:t>
      </w:r>
      <w:r>
        <w:rPr>
          <w:highlight w:val="cyan"/>
          <w:u w:val="single"/>
        </w:rPr>
        <w:t xml:space="preserve">will undermine the trust between </w:t>
      </w:r>
      <w:r>
        <w:rPr>
          <w:u w:val="single"/>
        </w:rPr>
        <w:t xml:space="preserve">the </w:t>
      </w:r>
      <w:r>
        <w:rPr>
          <w:highlight w:val="cyan"/>
          <w:u w:val="single"/>
        </w:rPr>
        <w:t xml:space="preserve">great </w:t>
      </w:r>
      <w:r>
        <w:rPr>
          <w:u w:val="single"/>
        </w:rPr>
        <w:t xml:space="preserve">global </w:t>
      </w:r>
      <w:r>
        <w:rPr>
          <w:highlight w:val="cyan"/>
          <w:u w:val="single"/>
        </w:rPr>
        <w:t>powers and discourage cooperation</w:t>
      </w:r>
      <w:r>
        <w:rPr>
          <w:u w:val="single"/>
        </w:rPr>
        <w:t xml:space="preserve">. Instead, more discord and </w:t>
      </w:r>
      <w:r>
        <w:rPr>
          <w:highlight w:val="cyan"/>
          <w:u w:val="single"/>
        </w:rPr>
        <w:t>conflict will erupt between the United States</w:t>
      </w:r>
      <w:r>
        <w:rPr>
          <w:u w:val="single"/>
        </w:rPr>
        <w:t xml:space="preserve"> on one side and Russia and China on the other.</w:t>
      </w:r>
    </w:p>
    <w:p w14:paraId="6BBADC02" w14:textId="77777777" w:rsidR="0008092B" w:rsidRPr="00AC6174" w:rsidRDefault="0008092B" w:rsidP="0008092B">
      <w:pPr>
        <w:pStyle w:val="Heading4"/>
      </w:pPr>
      <w:r w:rsidRPr="00AC6174">
        <w:t xml:space="preserve">Nuke war causes a massive, near infinite amount of suffering so any chance at preventing it must come first AND it outweighs </w:t>
      </w:r>
      <w:r w:rsidRPr="00AC6174">
        <w:rPr>
          <w:u w:val="single"/>
        </w:rPr>
        <w:t>other</w:t>
      </w:r>
      <w:r w:rsidRPr="00AC6174">
        <w:t xml:space="preserve"> existential risks</w:t>
      </w:r>
    </w:p>
    <w:p w14:paraId="7A97200D" w14:textId="77777777" w:rsidR="0008092B" w:rsidRPr="00AC6174" w:rsidRDefault="0008092B" w:rsidP="0008092B">
      <w:pPr>
        <w:pStyle w:val="ListParagraph"/>
        <w:numPr>
          <w:ilvl w:val="0"/>
          <w:numId w:val="11"/>
        </w:numPr>
      </w:pPr>
      <w:r w:rsidRPr="00AC6174">
        <w:t>Checked</w:t>
      </w:r>
    </w:p>
    <w:p w14:paraId="12B57F26" w14:textId="77777777" w:rsidR="0008092B" w:rsidRPr="00AC6174" w:rsidRDefault="0008092B" w:rsidP="0008092B">
      <w:r w:rsidRPr="00AC6174">
        <w:rPr>
          <w:rStyle w:val="Style13ptBold"/>
        </w:rPr>
        <w:t>PND 16</w:t>
      </w:r>
      <w:r w:rsidRPr="00AC6174">
        <w:t xml:space="preserve">. internally citing Zbigniew Brzezinski, Council of Foreign Relations and former national security adviser to President Carter, Toon and </w:t>
      </w:r>
      <w:proofErr w:type="spellStart"/>
      <w:r w:rsidRPr="00AC6174">
        <w:t>Robock’s</w:t>
      </w:r>
      <w:proofErr w:type="spellEnd"/>
      <w:r w:rsidRPr="00AC6174">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w:t>
      </w:r>
      <w:r w:rsidRPr="00AC6174">
        <w:lastRenderedPageBreak/>
        <w:t xml:space="preserve">Assembly, Open-Ended Working Group on nuclear risks. A/AC.286/NGO/13. 05-03-2016. </w:t>
      </w:r>
      <w:hyperlink r:id="rId18" w:history="1">
        <w:r w:rsidRPr="00AC6174">
          <w:rPr>
            <w:rStyle w:val="Hyperlink"/>
          </w:rPr>
          <w:t>http://www.reachingcriticalwill.org/images/documents/Disarmament-fora/OEWG/2016/Documents/NGO13.pdf</w:t>
        </w:r>
      </w:hyperlink>
      <w:r w:rsidRPr="00AC6174">
        <w:t xml:space="preserve"> //Re-cut by Elmer</w:t>
      </w:r>
    </w:p>
    <w:p w14:paraId="798B2FEF" w14:textId="1B168EB2" w:rsidR="0008092B" w:rsidRPr="0008092B" w:rsidRDefault="0008092B" w:rsidP="00904A46">
      <w:pPr>
        <w:rPr>
          <w:sz w:val="16"/>
        </w:rPr>
      </w:pPr>
      <w:r w:rsidRPr="00AC6174">
        <w:rPr>
          <w:sz w:val="16"/>
        </w:rPr>
        <w:t xml:space="preserve">Consequences human survival 12. </w:t>
      </w:r>
      <w:r w:rsidRPr="00AC6174">
        <w:rPr>
          <w:rStyle w:val="StyleUnderline"/>
          <w:sz w:val="24"/>
          <w:highlight w:val="green"/>
        </w:rPr>
        <w:t>Even if the 'other'</w:t>
      </w:r>
      <w:r w:rsidRPr="00AC6174">
        <w:rPr>
          <w:rStyle w:val="StyleUnderline"/>
          <w:sz w:val="24"/>
        </w:rPr>
        <w:t xml:space="preserve"> side </w:t>
      </w:r>
      <w:r w:rsidRPr="00AC6174">
        <w:rPr>
          <w:rStyle w:val="StyleUnderline"/>
          <w:sz w:val="24"/>
          <w:highlight w:val="green"/>
        </w:rPr>
        <w:t>does NOT launch</w:t>
      </w:r>
      <w:r w:rsidRPr="00AC6174">
        <w:rPr>
          <w:rStyle w:val="StyleUnderline"/>
          <w:sz w:val="24"/>
        </w:rPr>
        <w:t xml:space="preserve"> in response the smoke</w:t>
      </w:r>
      <w:r w:rsidRPr="00AC6174">
        <w:rPr>
          <w:sz w:val="16"/>
        </w:rPr>
        <w:t xml:space="preserve"> from 'their' burning cities (incinerated by 'us') </w:t>
      </w:r>
      <w:r w:rsidRPr="00AC6174">
        <w:rPr>
          <w:rStyle w:val="StyleUnderline"/>
          <w:sz w:val="24"/>
          <w:highlight w:val="green"/>
        </w:rPr>
        <w:t>will still make</w:t>
      </w:r>
      <w:r w:rsidRPr="00AC6174">
        <w:rPr>
          <w:sz w:val="16"/>
        </w:rPr>
        <w:t xml:space="preserve"> 'our' country (and </w:t>
      </w:r>
      <w:r w:rsidRPr="00AC6174">
        <w:rPr>
          <w:rStyle w:val="StyleUnderline"/>
          <w:sz w:val="24"/>
        </w:rPr>
        <w:t xml:space="preserve">the rest of </w:t>
      </w:r>
      <w:r w:rsidRPr="00AC6174">
        <w:rPr>
          <w:rStyle w:val="StyleUnderline"/>
          <w:sz w:val="24"/>
          <w:highlight w:val="green"/>
        </w:rPr>
        <w:t>the world</w:t>
      </w:r>
      <w:r w:rsidRPr="00AC6174">
        <w:rPr>
          <w:sz w:val="16"/>
        </w:rPr>
        <w:t xml:space="preserve">) </w:t>
      </w:r>
      <w:r w:rsidRPr="00AC6174">
        <w:rPr>
          <w:rStyle w:val="Emphasis"/>
          <w:sz w:val="24"/>
          <w:highlight w:val="green"/>
        </w:rPr>
        <w:t>uninhabitable</w:t>
      </w:r>
      <w:r w:rsidRPr="00AC6174">
        <w:rPr>
          <w:sz w:val="16"/>
        </w:rPr>
        <w:t xml:space="preserve">, potentially </w:t>
      </w:r>
      <w:r w:rsidRPr="00AC6174">
        <w:rPr>
          <w:rStyle w:val="StyleUnderline"/>
          <w:sz w:val="24"/>
          <w:highlight w:val="green"/>
        </w:rPr>
        <w:t>inducing global famine lasting</w:t>
      </w:r>
      <w:r w:rsidRPr="00AC6174">
        <w:rPr>
          <w:sz w:val="16"/>
        </w:rPr>
        <w:t xml:space="preserve"> up to </w:t>
      </w:r>
      <w:r w:rsidRPr="00AC6174">
        <w:rPr>
          <w:rStyle w:val="Emphasis"/>
          <w:sz w:val="24"/>
          <w:highlight w:val="green"/>
        </w:rPr>
        <w:t>decades</w:t>
      </w:r>
      <w:r w:rsidRPr="00AC6174">
        <w:rPr>
          <w:sz w:val="16"/>
        </w:rPr>
        <w:t xml:space="preserve">. </w:t>
      </w:r>
      <w:r w:rsidRPr="00AC6174">
        <w:rPr>
          <w:rStyle w:val="Emphasis"/>
          <w:sz w:val="24"/>
        </w:rPr>
        <w:t xml:space="preserve">Toon and </w:t>
      </w:r>
      <w:proofErr w:type="spellStart"/>
      <w:r w:rsidRPr="00AC6174">
        <w:rPr>
          <w:rStyle w:val="Emphasis"/>
          <w:sz w:val="24"/>
        </w:rPr>
        <w:t>Robock</w:t>
      </w:r>
      <w:proofErr w:type="spellEnd"/>
      <w:r w:rsidRPr="00AC6174">
        <w:rPr>
          <w:rStyle w:val="StyleUnderline"/>
          <w:sz w:val="24"/>
        </w:rPr>
        <w:t xml:space="preserve"> note</w:t>
      </w:r>
      <w:r w:rsidRPr="00AC6174">
        <w:rPr>
          <w:sz w:val="16"/>
        </w:rPr>
        <w:t xml:space="preserve"> in ‘Self Assured Destruction’, in the Bulletin of Atomic Scientists 68/5, 2012, that: 13. “</w:t>
      </w:r>
      <w:r w:rsidRPr="00AC6174">
        <w:rPr>
          <w:highlight w:val="green"/>
          <w:u w:val="single"/>
        </w:rPr>
        <w:t xml:space="preserve">A nuclear war </w:t>
      </w:r>
      <w:r w:rsidRPr="00AC6174">
        <w:rPr>
          <w:u w:val="single"/>
        </w:rPr>
        <w:t xml:space="preserve">between Russia and the United States, even after the arsenal reductions planned under New START, </w:t>
      </w:r>
      <w:r w:rsidRPr="00AC6174">
        <w:rPr>
          <w:highlight w:val="green"/>
          <w:u w:val="single"/>
        </w:rPr>
        <w:t>could produce a nuclear winter</w:t>
      </w:r>
      <w:r w:rsidRPr="00AC6174">
        <w:rPr>
          <w:sz w:val="16"/>
        </w:rPr>
        <w:t xml:space="preserve">. Hence, an attack by either side could be suicidal, </w:t>
      </w:r>
      <w:r w:rsidRPr="00AC6174">
        <w:rPr>
          <w:rStyle w:val="StyleUnderline"/>
          <w:sz w:val="24"/>
          <w:highlight w:val="green"/>
        </w:rPr>
        <w:t xml:space="preserve">resulting in </w:t>
      </w:r>
      <w:proofErr w:type="spellStart"/>
      <w:r w:rsidRPr="00AC6174">
        <w:rPr>
          <w:rStyle w:val="Emphasis"/>
          <w:sz w:val="24"/>
          <w:highlight w:val="green"/>
        </w:rPr>
        <w:t>self assured</w:t>
      </w:r>
      <w:proofErr w:type="spellEnd"/>
      <w:r w:rsidRPr="00AC6174">
        <w:rPr>
          <w:rStyle w:val="Emphasis"/>
          <w:sz w:val="24"/>
          <w:highlight w:val="green"/>
        </w:rPr>
        <w:t xml:space="preserve"> destruction</w:t>
      </w:r>
      <w:r w:rsidRPr="00AC6174">
        <w:rPr>
          <w:rStyle w:val="StyleUnderline"/>
          <w:sz w:val="24"/>
          <w:highlight w:val="green"/>
        </w:rPr>
        <w:t xml:space="preserve">. </w:t>
      </w:r>
      <w:r w:rsidRPr="00AC6174">
        <w:rPr>
          <w:rStyle w:val="StyleUnderline"/>
          <w:sz w:val="24"/>
        </w:rPr>
        <w:t xml:space="preserve">Even </w:t>
      </w:r>
      <w:r w:rsidRPr="00AC6174">
        <w:rPr>
          <w:rStyle w:val="StyleUnderline"/>
          <w:sz w:val="24"/>
          <w:highlight w:val="green"/>
        </w:rPr>
        <w:t xml:space="preserve">a 'small' nuclear war </w:t>
      </w:r>
      <w:r w:rsidRPr="00AC6174">
        <w:rPr>
          <w:sz w:val="16"/>
        </w:rPr>
        <w:t xml:space="preserve">between India and Pakistan, with each country detonating 50 Hiroshima-size atom bombs--only about 0.03 percent of the global nuclear arsenal's explosive power--as air bursts in urban areas, </w:t>
      </w:r>
      <w:r w:rsidRPr="00AC6174">
        <w:rPr>
          <w:rStyle w:val="StyleUnderline"/>
          <w:sz w:val="24"/>
        </w:rPr>
        <w:t xml:space="preserve">could </w:t>
      </w:r>
      <w:r w:rsidRPr="00AC6174">
        <w:rPr>
          <w:rStyle w:val="StyleUnderline"/>
          <w:sz w:val="24"/>
          <w:highlight w:val="green"/>
        </w:rPr>
        <w:t>produce</w:t>
      </w:r>
      <w:r w:rsidRPr="00AC6174">
        <w:rPr>
          <w:rStyle w:val="StyleUnderline"/>
          <w:sz w:val="24"/>
        </w:rPr>
        <w:t xml:space="preserve"> so much </w:t>
      </w:r>
      <w:r w:rsidRPr="00AC6174">
        <w:rPr>
          <w:rStyle w:val="StyleUnderline"/>
          <w:sz w:val="24"/>
          <w:highlight w:val="green"/>
        </w:rPr>
        <w:t>smoke</w:t>
      </w:r>
      <w:r w:rsidRPr="00AC6174">
        <w:rPr>
          <w:rStyle w:val="StyleUnderline"/>
          <w:sz w:val="24"/>
        </w:rPr>
        <w:t xml:space="preserve"> that temperatures would fall below those </w:t>
      </w:r>
      <w:r w:rsidRPr="00AC6174">
        <w:rPr>
          <w:rStyle w:val="StyleUnderline"/>
          <w:sz w:val="24"/>
          <w:highlight w:val="green"/>
        </w:rPr>
        <w:t xml:space="preserve">of the </w:t>
      </w:r>
      <w:r w:rsidRPr="00AC6174">
        <w:rPr>
          <w:rStyle w:val="StyleUnderline"/>
          <w:sz w:val="24"/>
        </w:rPr>
        <w:t xml:space="preserve">Little </w:t>
      </w:r>
      <w:r w:rsidRPr="00AC6174">
        <w:rPr>
          <w:rStyle w:val="StyleUnderline"/>
          <w:sz w:val="24"/>
          <w:highlight w:val="green"/>
        </w:rPr>
        <w:t>Ice Age</w:t>
      </w:r>
      <w:r w:rsidRPr="00AC6174">
        <w:rPr>
          <w:sz w:val="16"/>
        </w:rPr>
        <w:t xml:space="preserve"> of the fourteenth to nineteenth centuries, </w:t>
      </w:r>
      <w:r w:rsidRPr="00AC6174">
        <w:rPr>
          <w:rStyle w:val="StyleUnderline"/>
          <w:sz w:val="24"/>
        </w:rPr>
        <w:t>shortening the growing season around the world and threatening the global food supply</w:t>
      </w:r>
      <w:r w:rsidRPr="00AC6174">
        <w:rPr>
          <w:sz w:val="16"/>
        </w:rPr>
        <w:t xml:space="preserve">. Furthermore, there would be </w:t>
      </w:r>
      <w:r w:rsidRPr="00AC6174">
        <w:rPr>
          <w:rStyle w:val="StyleUnderline"/>
          <w:sz w:val="24"/>
        </w:rPr>
        <w:t xml:space="preserve">massive ozone depletion, </w:t>
      </w:r>
      <w:r w:rsidRPr="00AC6174">
        <w:rPr>
          <w:rStyle w:val="StyleUnderline"/>
          <w:sz w:val="24"/>
          <w:highlight w:val="green"/>
        </w:rPr>
        <w:t xml:space="preserve">allowing </w:t>
      </w:r>
      <w:r w:rsidRPr="00AC6174">
        <w:rPr>
          <w:rStyle w:val="StyleUnderline"/>
          <w:sz w:val="24"/>
        </w:rPr>
        <w:t xml:space="preserve">more </w:t>
      </w:r>
      <w:r w:rsidRPr="00AC6174">
        <w:rPr>
          <w:rStyle w:val="Emphasis"/>
          <w:sz w:val="24"/>
          <w:highlight w:val="green"/>
        </w:rPr>
        <w:t>ultraviolet</w:t>
      </w:r>
      <w:r w:rsidRPr="00AC6174">
        <w:rPr>
          <w:rStyle w:val="StyleUnderline"/>
          <w:sz w:val="24"/>
        </w:rPr>
        <w:t xml:space="preserve"> </w:t>
      </w:r>
      <w:r w:rsidRPr="00AC6174">
        <w:rPr>
          <w:rStyle w:val="StyleUnderline"/>
          <w:sz w:val="24"/>
          <w:highlight w:val="green"/>
        </w:rPr>
        <w:t>radiation</w:t>
      </w:r>
      <w:r w:rsidRPr="00AC6174">
        <w:rPr>
          <w:sz w:val="16"/>
        </w:rPr>
        <w:t xml:space="preserve"> to reach Earth's surface. </w:t>
      </w:r>
      <w:r w:rsidRPr="00AC6174">
        <w:rPr>
          <w:rStyle w:val="Emphasis"/>
          <w:sz w:val="24"/>
        </w:rPr>
        <w:t xml:space="preserve">Recent </w:t>
      </w:r>
      <w:r w:rsidRPr="00AC6174">
        <w:rPr>
          <w:rStyle w:val="Emphasis"/>
          <w:sz w:val="24"/>
          <w:highlight w:val="green"/>
        </w:rPr>
        <w:t>studies</w:t>
      </w:r>
      <w:r w:rsidRPr="00AC6174">
        <w:rPr>
          <w:rStyle w:val="StyleUnderline"/>
          <w:sz w:val="24"/>
          <w:highlight w:val="green"/>
        </w:rPr>
        <w:t xml:space="preserve"> predict </w:t>
      </w:r>
      <w:r w:rsidRPr="00AC6174">
        <w:rPr>
          <w:rStyle w:val="StyleUnderline"/>
          <w:sz w:val="24"/>
        </w:rPr>
        <w:t xml:space="preserve">that </w:t>
      </w:r>
      <w:r w:rsidRPr="00AC6174">
        <w:rPr>
          <w:rStyle w:val="StyleUnderline"/>
          <w:sz w:val="24"/>
          <w:highlight w:val="green"/>
        </w:rPr>
        <w:t>agricultural production</w:t>
      </w:r>
      <w:r w:rsidRPr="00AC6174">
        <w:rPr>
          <w:rStyle w:val="StyleUnderline"/>
          <w:sz w:val="24"/>
        </w:rPr>
        <w:t xml:space="preserve"> in parts of the </w:t>
      </w:r>
      <w:r w:rsidRPr="00AC6174">
        <w:rPr>
          <w:rStyle w:val="Emphasis"/>
          <w:sz w:val="24"/>
        </w:rPr>
        <w:t>U</w:t>
      </w:r>
      <w:r w:rsidRPr="00AC6174">
        <w:rPr>
          <w:sz w:val="16"/>
        </w:rPr>
        <w:t xml:space="preserve">nited </w:t>
      </w:r>
      <w:r w:rsidRPr="00AC6174">
        <w:rPr>
          <w:rStyle w:val="Emphasis"/>
          <w:sz w:val="24"/>
        </w:rPr>
        <w:t>S</w:t>
      </w:r>
      <w:r w:rsidRPr="00AC6174">
        <w:rPr>
          <w:sz w:val="16"/>
        </w:rPr>
        <w:t xml:space="preserve">tates </w:t>
      </w:r>
      <w:r w:rsidRPr="00AC6174">
        <w:rPr>
          <w:rStyle w:val="StyleUnderline"/>
          <w:sz w:val="24"/>
        </w:rPr>
        <w:t xml:space="preserve">and </w:t>
      </w:r>
      <w:r w:rsidRPr="00AC6174">
        <w:rPr>
          <w:rStyle w:val="Emphasis"/>
          <w:sz w:val="24"/>
        </w:rPr>
        <w:t>China</w:t>
      </w:r>
      <w:r w:rsidRPr="00AC6174">
        <w:rPr>
          <w:rStyle w:val="StyleUnderline"/>
          <w:sz w:val="24"/>
        </w:rPr>
        <w:t xml:space="preserve"> </w:t>
      </w:r>
      <w:r w:rsidRPr="00AC6174">
        <w:rPr>
          <w:rStyle w:val="StyleUnderline"/>
          <w:sz w:val="24"/>
          <w:highlight w:val="green"/>
        </w:rPr>
        <w:t>would decline</w:t>
      </w:r>
      <w:r w:rsidRPr="00AC6174">
        <w:rPr>
          <w:u w:val="single"/>
        </w:rPr>
        <w:t xml:space="preserve"> </w:t>
      </w:r>
      <w:r w:rsidRPr="00AC6174">
        <w:rPr>
          <w:highlight w:val="green"/>
          <w:u w:val="single"/>
        </w:rPr>
        <w:t xml:space="preserve">by </w:t>
      </w:r>
      <w:r w:rsidRPr="00AC6174">
        <w:rPr>
          <w:u w:val="single"/>
        </w:rPr>
        <w:t xml:space="preserve">about </w:t>
      </w:r>
      <w:r w:rsidRPr="00AC6174">
        <w:rPr>
          <w:b/>
          <w:bCs/>
          <w:highlight w:val="green"/>
          <w:u w:val="single"/>
        </w:rPr>
        <w:t>20 percent</w:t>
      </w:r>
      <w:r w:rsidRPr="00AC6174">
        <w:rPr>
          <w:sz w:val="16"/>
        </w:rPr>
        <w:t xml:space="preserve"> for four years, and by 10 percent for a decade.” 14. A conflagration involving USA/NATO forces and those of Russian federation would </w:t>
      </w:r>
      <w:r w:rsidRPr="00AC6174">
        <w:rPr>
          <w:rStyle w:val="StyleUnderline"/>
          <w:sz w:val="24"/>
        </w:rPr>
        <w:t xml:space="preserve">most likely </w:t>
      </w:r>
      <w:r w:rsidRPr="00AC6174">
        <w:rPr>
          <w:rStyle w:val="StyleUnderline"/>
          <w:sz w:val="24"/>
          <w:highlight w:val="green"/>
        </w:rPr>
        <w:t>cause the deaths of</w:t>
      </w:r>
      <w:r w:rsidRPr="00AC6174">
        <w:rPr>
          <w:rStyle w:val="StyleUnderline"/>
          <w:sz w:val="24"/>
        </w:rPr>
        <w:t xml:space="preserve"> most/nearly all/</w:t>
      </w:r>
      <w:r w:rsidRPr="00AC6174">
        <w:rPr>
          <w:rStyle w:val="Emphasis"/>
          <w:sz w:val="24"/>
          <w:highlight w:val="green"/>
        </w:rPr>
        <w:t>all humans</w:t>
      </w:r>
      <w:r w:rsidRPr="00AC6174">
        <w:rPr>
          <w:rStyle w:val="StyleUnderline"/>
          <w:sz w:val="24"/>
        </w:rPr>
        <w:t xml:space="preserve"> (</w:t>
      </w:r>
      <w:r w:rsidRPr="00AC6174">
        <w:rPr>
          <w:rStyle w:val="StyleUnderline"/>
          <w:sz w:val="24"/>
          <w:highlight w:val="green"/>
        </w:rPr>
        <w:t>and</w:t>
      </w:r>
      <w:r w:rsidRPr="00AC6174">
        <w:rPr>
          <w:rStyle w:val="StyleUnderline"/>
          <w:sz w:val="24"/>
        </w:rPr>
        <w:t xml:space="preserve"> severely impact/extinguish </w:t>
      </w:r>
      <w:r w:rsidRPr="00AC6174">
        <w:rPr>
          <w:rStyle w:val="Emphasis"/>
          <w:sz w:val="24"/>
          <w:highlight w:val="green"/>
        </w:rPr>
        <w:t>other species</w:t>
      </w:r>
      <w:r w:rsidRPr="00AC6174">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AC6174">
        <w:rPr>
          <w:rStyle w:val="StyleUnderline"/>
          <w:sz w:val="24"/>
        </w:rPr>
        <w:t>tonnes</w:t>
      </w:r>
      <w:proofErr w:type="spellEnd"/>
      <w:r w:rsidRPr="00AC6174">
        <w:rPr>
          <w:rStyle w:val="StyleUnderline"/>
          <w:sz w:val="24"/>
        </w:rPr>
        <w:t xml:space="preserve"> of very black soot into the stratosphere where it would remain for decades</w:t>
      </w:r>
      <w:r w:rsidRPr="00AC6174">
        <w:rPr>
          <w:sz w:val="16"/>
        </w:rPr>
        <w:t xml:space="preserve">. 15. </w:t>
      </w:r>
      <w:r w:rsidRPr="00AC6174">
        <w:rPr>
          <w:rStyle w:val="StyleUnderline"/>
          <w:sz w:val="24"/>
        </w:rPr>
        <w:t>Though human ingenuity and resilience shouldn't be underestimated, human survival itself is arguably problematic</w:t>
      </w:r>
      <w:r w:rsidRPr="00AC6174">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AC6174">
        <w:rPr>
          <w:rStyle w:val="Emphasis"/>
          <w:sz w:val="24"/>
        </w:rPr>
        <w:t>Gareth Evans</w:t>
      </w:r>
      <w:r w:rsidRPr="00AC6174">
        <w:rPr>
          <w:rStyle w:val="StyleUnderline"/>
          <w:sz w:val="24"/>
        </w:rPr>
        <w:t xml:space="preserve">’ ICNND (International Commission on Nuclear Non-proliferation and Disarmament) Report made it clear that it saw the threat posed by </w:t>
      </w:r>
      <w:r w:rsidRPr="00AC6174">
        <w:rPr>
          <w:rStyle w:val="StyleUnderline"/>
          <w:sz w:val="24"/>
          <w:highlight w:val="green"/>
        </w:rPr>
        <w:t>nuclear weapons use</w:t>
      </w:r>
      <w:r w:rsidRPr="00AC6174">
        <w:rPr>
          <w:rStyle w:val="StyleUnderline"/>
          <w:sz w:val="24"/>
        </w:rPr>
        <w:t xml:space="preserve"> as one that</w:t>
      </w:r>
      <w:r w:rsidRPr="00AC6174">
        <w:rPr>
          <w:sz w:val="16"/>
        </w:rPr>
        <w:t xml:space="preserve"> at least threatens what we now call 'civilization' and that potentially </w:t>
      </w:r>
      <w:r w:rsidRPr="00AC6174">
        <w:rPr>
          <w:rStyle w:val="Emphasis"/>
          <w:sz w:val="24"/>
          <w:highlight w:val="green"/>
        </w:rPr>
        <w:t>threatens human survival with an immediacy that even climate change does not</w:t>
      </w:r>
      <w:r w:rsidRPr="00AC6174">
        <w:rPr>
          <w:sz w:val="16"/>
        </w:rPr>
        <w:t xml:space="preserve">, though we can see the results of climate change here and now and of course the immediate post-nuclear results for Hiroshima and Nagasaki as well. </w:t>
      </w:r>
    </w:p>
    <w:p w14:paraId="7516B06A" w14:textId="77777777" w:rsidR="00904A46" w:rsidRDefault="00904A46" w:rsidP="00904A46">
      <w:pPr>
        <w:pStyle w:val="Heading3"/>
      </w:pPr>
      <w:proofErr w:type="spellStart"/>
      <w:r>
        <w:lastRenderedPageBreak/>
        <w:t>Contetion</w:t>
      </w:r>
      <w:proofErr w:type="spellEnd"/>
      <w:r>
        <w:t xml:space="preserve"> 2: Space Mining</w:t>
      </w:r>
    </w:p>
    <w:p w14:paraId="027AD81C" w14:textId="21C2BAE8" w:rsidR="00904A46" w:rsidRDefault="00904A46" w:rsidP="00904A46">
      <w:pPr>
        <w:pStyle w:val="Heading4"/>
      </w:pPr>
      <w:r>
        <w:t>Asteroids contain trillions of dollars in rare earth metals and mining them is feasible</w:t>
      </w:r>
    </w:p>
    <w:p w14:paraId="3DC1588E" w14:textId="77777777" w:rsidR="00904A46" w:rsidRDefault="00904A46" w:rsidP="00904A46">
      <w:pPr>
        <w:rPr>
          <w:b/>
          <w:sz w:val="26"/>
          <w:szCs w:val="26"/>
        </w:rPr>
      </w:pPr>
      <w:r>
        <w:rPr>
          <w:b/>
          <w:sz w:val="26"/>
          <w:szCs w:val="26"/>
        </w:rPr>
        <w:t xml:space="preserve">US Nuclear Corp 21 </w:t>
      </w:r>
      <w:r>
        <w:t>(“Mining a $10,000 Quadrillion Asteroid.” AP NEWS, Associated Press, 1 Feb. 2021, https://apnews.com/press-release/accesswire/technology-business-science-utilities-electric-utilities-7bb32ecaac33bebef6e4b97ade588c57.//chskk)</w:t>
      </w:r>
    </w:p>
    <w:p w14:paraId="3D6F03C6" w14:textId="77777777" w:rsidR="00904A46" w:rsidRDefault="00904A46" w:rsidP="00904A46">
      <w:pPr>
        <w:rPr>
          <w:sz w:val="10"/>
          <w:szCs w:val="10"/>
        </w:rPr>
      </w:pPr>
      <w:r>
        <w:rPr>
          <w:sz w:val="10"/>
          <w:szCs w:val="10"/>
        </w:rPr>
        <w:t xml:space="preserve">LOS ANGELES, CA / ACCESSWIRE / February 1, 2021 / Bob Goldstein, CEO of US Nuclear Corp (UCLE:OTCQB) weighs in on asteroid mining, “Mining of rare and valuable metals from the asteroids has long been fantasized, but then disregarded as something that is in the distant future. However, </w:t>
      </w:r>
      <w:r>
        <w:rPr>
          <w:b/>
          <w:highlight w:val="green"/>
          <w:u w:val="single"/>
        </w:rPr>
        <w:t>recent breakthroughs</w:t>
      </w:r>
      <w:r>
        <w:rPr>
          <w:sz w:val="10"/>
          <w:szCs w:val="10"/>
        </w:rPr>
        <w:t xml:space="preserve"> in fusion energy </w:t>
      </w:r>
      <w:r>
        <w:rPr>
          <w:b/>
          <w:highlight w:val="green"/>
          <w:u w:val="single"/>
        </w:rPr>
        <w:t>could lead to a new generation of</w:t>
      </w:r>
      <w:r>
        <w:rPr>
          <w:sz w:val="10"/>
          <w:szCs w:val="10"/>
        </w:rPr>
        <w:t xml:space="preserve"> faster, more powerful </w:t>
      </w:r>
      <w:r>
        <w:rPr>
          <w:b/>
          <w:highlight w:val="green"/>
          <w:u w:val="single"/>
        </w:rPr>
        <w:t>spacecraft</w:t>
      </w:r>
      <w:r>
        <w:rPr>
          <w:sz w:val="10"/>
          <w:szCs w:val="10"/>
        </w:rPr>
        <w:t xml:space="preserve"> propulsion systems, </w:t>
      </w:r>
      <w:r>
        <w:rPr>
          <w:b/>
          <w:u w:val="single"/>
        </w:rPr>
        <w:t xml:space="preserve">precisely </w:t>
      </w:r>
      <w:r>
        <w:rPr>
          <w:b/>
          <w:highlight w:val="green"/>
          <w:u w:val="single"/>
        </w:rPr>
        <w:t>for the purpose of asteroid mining expeditions.”</w:t>
      </w:r>
      <w:r>
        <w:rPr>
          <w:b/>
          <w:u w:val="single"/>
        </w:rPr>
        <w:t xml:space="preserve"> </w:t>
      </w:r>
      <w:r>
        <w:rPr>
          <w:sz w:val="10"/>
          <w:szCs w:val="10"/>
        </w:rPr>
        <w:t xml:space="preserve">The </w:t>
      </w:r>
      <w:r>
        <w:rPr>
          <w:b/>
          <w:highlight w:val="green"/>
          <w:u w:val="single"/>
        </w:rPr>
        <w:t xml:space="preserve">mining of asteroids </w:t>
      </w:r>
      <w:r>
        <w:rPr>
          <w:b/>
          <w:u w:val="single"/>
        </w:rPr>
        <w:t>has long been viewed as</w:t>
      </w:r>
      <w:r>
        <w:rPr>
          <w:b/>
          <w:highlight w:val="green"/>
          <w:u w:val="single"/>
        </w:rPr>
        <w:t xml:space="preserve"> a vast source of</w:t>
      </w:r>
      <w:r>
        <w:rPr>
          <w:sz w:val="10"/>
          <w:szCs w:val="10"/>
        </w:rPr>
        <w:t xml:space="preserve"> wealth consisting of </w:t>
      </w:r>
      <w:r>
        <w:rPr>
          <w:b/>
          <w:highlight w:val="green"/>
          <w:u w:val="single"/>
        </w:rPr>
        <w:t>rare earth elements</w:t>
      </w:r>
      <w:r>
        <w:rPr>
          <w:sz w:val="10"/>
          <w:szCs w:val="10"/>
        </w:rPr>
        <w:t xml:space="preserve"> and precious metals. </w:t>
      </w:r>
      <w:r>
        <w:rPr>
          <w:b/>
          <w:highlight w:val="green"/>
          <w:u w:val="single"/>
        </w:rPr>
        <w:t>The short supply and high prices for these minerals have put us at odds with other countries,</w:t>
      </w:r>
      <w:r>
        <w:rPr>
          <w:sz w:val="10"/>
          <w:szCs w:val="10"/>
        </w:rPr>
        <w:t xml:space="preserve"> disrupting the supply chain of phones, computers, electric cars, and slowing our economic growth. In fact, terrestrial reserves on Earth could be exhausted within the next few decades. Back on December 5, 2020, a metallic asteroid 140 miles wide and worth an estimated $10,000 quadrillion in value made its closest approach to our planet. With NASA and other companies investing in and developing nuclear power for use in space travel and colonization, the reality of mining asteroids is closer than ever before. </w:t>
      </w:r>
      <w:r>
        <w:rPr>
          <w:b/>
          <w:highlight w:val="green"/>
          <w:u w:val="single"/>
        </w:rPr>
        <w:t>There are several million asteroids</w:t>
      </w:r>
      <w:r>
        <w:rPr>
          <w:sz w:val="10"/>
          <w:szCs w:val="10"/>
        </w:rPr>
        <w:t xml:space="preserve">. They fall into three main types: carbonaceous asteroids, metallic asteroids, and mixed salicaceous-mineral-metallic asteroids. Many of the metallic asteroids are composed mainly of nickel and iron, but also contain sizeable quantities of important rare earth elements and precious metals including platinum and gold. A metallic asteroid just 25 meters across could contain as much as 30 tons of platinum valued around $1 billion. 16 Psyche is a staggering 226 kilometers (140 miles) wide and the most mineral rich asteroid so far detected. It is speculated that 16 Psyche could be worth about $10,000 quadrillion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Pr>
          <w:b/>
          <w:highlight w:val="green"/>
          <w:u w:val="single"/>
        </w:rPr>
        <w:t xml:space="preserve">Twenty four percent of all asteroids </w:t>
      </w:r>
      <w:r>
        <w:rPr>
          <w:b/>
          <w:u w:val="single"/>
        </w:rPr>
        <w:t>are thought to be</w:t>
      </w:r>
      <w:r>
        <w:rPr>
          <w:b/>
          <w:highlight w:val="green"/>
          <w:u w:val="single"/>
        </w:rPr>
        <w:t xml:space="preserve"> composed of metals and rare minerals</w:t>
      </w:r>
      <w:r>
        <w:rPr>
          <w:sz w:val="10"/>
          <w:szCs w:val="10"/>
        </w:rPr>
        <w:t xml:space="preserve">. While it is quite difficult to analyze asteroid composition from here on the earth’s surface, there are another 10 asteroids have been identified as likely cost-effective mining targets to date. There are hurdles to overcome when it comes to mining an asteroid, such as: financial feasibility (space ventures are high-risk, long-term, heavy capital investments), building the infrastructure required to mine and process the asteroid, and transportation to/from the asteroid or even transporting the asteroid itself to a safe orbit around the Moon or Earth. However, with US government, private, and public companies alike committed to developing nuclear power and propulsion systems for space travel and colonization, and it is only a matter of time before we start mining asteroids to cover our depleting terrestrial reserves and enable human expansion into the solar system. With proven successful fusion energy experiments under their belt, </w:t>
      </w:r>
      <w:r>
        <w:rPr>
          <w:b/>
          <w:highlight w:val="green"/>
          <w:u w:val="single"/>
        </w:rPr>
        <w:t>US Nuclear</w:t>
      </w:r>
      <w:r>
        <w:rPr>
          <w:sz w:val="10"/>
          <w:szCs w:val="10"/>
        </w:rPr>
        <w:t xml:space="preserve"> and MIFTI </w:t>
      </w:r>
      <w:r>
        <w:rPr>
          <w:b/>
          <w:highlight w:val="green"/>
          <w:u w:val="single"/>
        </w:rPr>
        <w:t>believe they are only a few years away from building the world’s first fusion power generator</w:t>
      </w:r>
      <w:r>
        <w:rPr>
          <w:sz w:val="10"/>
          <w:szCs w:val="10"/>
        </w:rPr>
        <w:t>. Fusion power releases up to four times as much energy as fission, and uses fuel that is lightweight, low-cost, safe, and sustainable</w:t>
      </w:r>
      <w:r>
        <w:rPr>
          <w:b/>
          <w:highlight w:val="green"/>
          <w:u w:val="single"/>
        </w:rPr>
        <w:t xml:space="preserve">. Spacecraft with fusion powered propulsion systems could </w:t>
      </w:r>
      <w:r>
        <w:rPr>
          <w:sz w:val="10"/>
          <w:szCs w:val="10"/>
        </w:rPr>
        <w:t>not only reach the asteroid belt in as little as 7 months, but could</w:t>
      </w:r>
      <w:r>
        <w:rPr>
          <w:b/>
          <w:highlight w:val="green"/>
          <w:u w:val="single"/>
        </w:rPr>
        <w:t xml:space="preserve"> be powerful enough to transport the asteroid to an earth orbit where it would be much more efficient to mine</w:t>
      </w:r>
      <w:r>
        <w:rPr>
          <w:sz w:val="10"/>
          <w:szCs w:val="10"/>
        </w:rPr>
        <w:t xml:space="preserve"> and transport these valuable resources to earth.</w:t>
      </w:r>
    </w:p>
    <w:p w14:paraId="66F098A5" w14:textId="77777777" w:rsidR="00904A46" w:rsidRDefault="00904A46" w:rsidP="00904A46">
      <w:pPr>
        <w:pStyle w:val="Heading4"/>
      </w:pPr>
      <w:r>
        <w:t xml:space="preserve">Private companies are the only way to make space mining a reality </w:t>
      </w:r>
    </w:p>
    <w:p w14:paraId="371CEA5A" w14:textId="77777777" w:rsidR="00904A46" w:rsidRDefault="00904A46" w:rsidP="00904A46">
      <w:r>
        <w:rPr>
          <w:b/>
          <w:sz w:val="26"/>
          <w:szCs w:val="26"/>
        </w:rPr>
        <w:t>Krishnan 20</w:t>
      </w:r>
      <w:r>
        <w:t xml:space="preserve"> [C A Krishnan, 8-6-2020, "Space mining: Just around the corner?," Week, </w:t>
      </w:r>
      <w:hyperlink r:id="rId19">
        <w:r>
          <w:rPr>
            <w:color w:val="000000"/>
          </w:rPr>
          <w:t>https://www.theweek.in/news/sci-tech/2020/08/06/Space-mining-Just-around-the-corner.html</w:t>
        </w:r>
      </w:hyperlink>
      <w:r>
        <w:t xml:space="preserve"> [accessed 12-6-21] </w:t>
      </w:r>
      <w:proofErr w:type="spellStart"/>
      <w:r>
        <w:t>lydia</w:t>
      </w:r>
      <w:proofErr w:type="spellEnd"/>
    </w:p>
    <w:p w14:paraId="6B575490" w14:textId="77777777" w:rsidR="00904A46" w:rsidRDefault="00904A46" w:rsidP="00904A46">
      <w:pPr>
        <w:rPr>
          <w:sz w:val="16"/>
          <w:szCs w:val="16"/>
        </w:rPr>
      </w:pPr>
      <w:r>
        <w:rPr>
          <w:sz w:val="16"/>
          <w:szCs w:val="16"/>
        </w:rPr>
        <w:t xml:space="preserve">A Mars mission carrying 100 metric tons cargo in 2022 followed by a manned mission by 2024 are the immediate milestones of Elon Musk’s SpaceX plan which aims to create a </w:t>
      </w:r>
      <w:proofErr w:type="spellStart"/>
      <w:r>
        <w:rPr>
          <w:sz w:val="16"/>
          <w:szCs w:val="16"/>
        </w:rPr>
        <w:t>self sustaining</w:t>
      </w:r>
      <w:proofErr w:type="spellEnd"/>
      <w:r>
        <w:rPr>
          <w:sz w:val="16"/>
          <w:szCs w:val="16"/>
        </w:rPr>
        <w:t xml:space="preserve"> Mars city by 2050. Just a few decades back this would have sounded as fantasy, but today it looks as if this time frame may actually be bettered. Space missions are set to undergo revolutionary changes and Elon Musk’s vision and timelines are indicators of this. </w:t>
      </w:r>
      <w:r>
        <w:rPr>
          <w:u w:val="single"/>
        </w:rPr>
        <w:t>Space is increasingly being seen as a treasure trove of precious minerals</w:t>
      </w:r>
      <w:r>
        <w:rPr>
          <w:sz w:val="16"/>
          <w:szCs w:val="16"/>
        </w:rPr>
        <w:t xml:space="preserve"> and also a place for future human habitation beyond the earth. </w:t>
      </w:r>
      <w:r>
        <w:rPr>
          <w:highlight w:val="green"/>
          <w:u w:val="single"/>
        </w:rPr>
        <w:t>Global private space industry investors believe</w:t>
      </w:r>
      <w:r>
        <w:rPr>
          <w:u w:val="single"/>
        </w:rPr>
        <w:t xml:space="preserve"> that </w:t>
      </w:r>
      <w:r>
        <w:rPr>
          <w:highlight w:val="green"/>
          <w:u w:val="single"/>
        </w:rPr>
        <w:t>space mining has</w:t>
      </w:r>
      <w:r>
        <w:rPr>
          <w:u w:val="single"/>
        </w:rPr>
        <w:t xml:space="preserve"> the </w:t>
      </w:r>
      <w:r>
        <w:rPr>
          <w:highlight w:val="green"/>
          <w:u w:val="single"/>
        </w:rPr>
        <w:t>potential to shape</w:t>
      </w:r>
      <w:r>
        <w:rPr>
          <w:u w:val="single"/>
        </w:rPr>
        <w:t xml:space="preserve"> and define </w:t>
      </w:r>
      <w:r>
        <w:rPr>
          <w:highlight w:val="green"/>
          <w:u w:val="single"/>
        </w:rPr>
        <w:t>the 21st Century</w:t>
      </w:r>
      <w:r>
        <w:rPr>
          <w:u w:val="single"/>
        </w:rPr>
        <w:t xml:space="preserve">. </w:t>
      </w:r>
      <w:r>
        <w:rPr>
          <w:sz w:val="16"/>
          <w:szCs w:val="16"/>
        </w:rPr>
        <w:t xml:space="preserve">NASA estimates that the 'Asteroid belt’ holds minerals worth quintillion of dollars. American astrophysicist Neil </w:t>
      </w:r>
      <w:proofErr w:type="spellStart"/>
      <w:r>
        <w:rPr>
          <w:sz w:val="16"/>
          <w:szCs w:val="16"/>
        </w:rPr>
        <w:t>Degrasse</w:t>
      </w:r>
      <w:proofErr w:type="spellEnd"/>
      <w:r>
        <w:rPr>
          <w:sz w:val="16"/>
          <w:szCs w:val="16"/>
        </w:rPr>
        <w:t xml:space="preserve"> Tyson believes, “</w:t>
      </w:r>
      <w:r>
        <w:rPr>
          <w:highlight w:val="green"/>
          <w:u w:val="single"/>
        </w:rPr>
        <w:t xml:space="preserve">The first </w:t>
      </w:r>
      <w:proofErr w:type="spellStart"/>
      <w:r>
        <w:rPr>
          <w:highlight w:val="green"/>
          <w:u w:val="single"/>
        </w:rPr>
        <w:t>trillioners</w:t>
      </w:r>
      <w:proofErr w:type="spellEnd"/>
      <w:r>
        <w:rPr>
          <w:highlight w:val="green"/>
          <w:u w:val="single"/>
        </w:rPr>
        <w:t xml:space="preserve"> will be those who mine asteroids</w:t>
      </w:r>
      <w:r>
        <w:rPr>
          <w:sz w:val="16"/>
          <w:szCs w:val="16"/>
        </w:rPr>
        <w:t xml:space="preserve">”. The “Main Asteroid Belt” is located between the orbits of Mars and Jupiter, about 450 to 650 million Kilometers from earth, with million asteroids in it. Over the decades, apart from Moon and Mars, governments and </w:t>
      </w:r>
      <w:r>
        <w:rPr>
          <w:highlight w:val="green"/>
          <w:u w:val="single"/>
        </w:rPr>
        <w:t>private agencies</w:t>
      </w:r>
      <w:r>
        <w:rPr>
          <w:u w:val="single"/>
        </w:rPr>
        <w:t xml:space="preserve"> have been </w:t>
      </w:r>
      <w:r>
        <w:rPr>
          <w:highlight w:val="green"/>
          <w:u w:val="single"/>
        </w:rPr>
        <w:t>carrying</w:t>
      </w:r>
      <w:r>
        <w:rPr>
          <w:u w:val="single"/>
        </w:rPr>
        <w:t xml:space="preserve"> out </w:t>
      </w:r>
      <w:r>
        <w:rPr>
          <w:highlight w:val="green"/>
          <w:u w:val="single"/>
        </w:rPr>
        <w:t xml:space="preserve">extensive research </w:t>
      </w:r>
      <w:r>
        <w:rPr>
          <w:u w:val="single"/>
        </w:rPr>
        <w:t xml:space="preserve">and studying asteroids </w:t>
      </w:r>
      <w:r>
        <w:rPr>
          <w:highlight w:val="green"/>
          <w:u w:val="single"/>
        </w:rPr>
        <w:t>for</w:t>
      </w:r>
      <w:r>
        <w:rPr>
          <w:u w:val="single"/>
        </w:rPr>
        <w:t xml:space="preserve"> their composition, possibility of </w:t>
      </w:r>
      <w:r>
        <w:rPr>
          <w:highlight w:val="green"/>
          <w:u w:val="single"/>
        </w:rPr>
        <w:t xml:space="preserve">mining </w:t>
      </w:r>
      <w:r>
        <w:rPr>
          <w:u w:val="single"/>
        </w:rPr>
        <w:t>them and their mining value</w:t>
      </w:r>
      <w:r>
        <w:rPr>
          <w:sz w:val="16"/>
          <w:szCs w:val="16"/>
        </w:rPr>
        <w:t xml:space="preserve"> —</w:t>
      </w:r>
      <w:proofErr w:type="spellStart"/>
      <w:r>
        <w:rPr>
          <w:sz w:val="16"/>
          <w:szCs w:val="16"/>
        </w:rPr>
        <w:t>Asteriod</w:t>
      </w:r>
      <w:proofErr w:type="spellEnd"/>
      <w:r>
        <w:rPr>
          <w:sz w:val="16"/>
          <w:szCs w:val="16"/>
        </w:rPr>
        <w:t xml:space="preserve"> ‘Bennu’ has been assessed at $670 million and asteroid ‘2011 UW158’ at $ 5.7 trillion. Transportation of the mined resources for </w:t>
      </w:r>
      <w:proofErr w:type="spellStart"/>
      <w:r>
        <w:rPr>
          <w:sz w:val="16"/>
          <w:szCs w:val="16"/>
        </w:rPr>
        <w:t>utilisation</w:t>
      </w:r>
      <w:proofErr w:type="spellEnd"/>
      <w:r>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Pr>
          <w:u w:val="single"/>
        </w:rPr>
        <w:t xml:space="preserve">global space industry investors are focusing on keeping mined space resources in space itself for ‘in situ resource </w:t>
      </w:r>
      <w:proofErr w:type="spellStart"/>
      <w:r>
        <w:rPr>
          <w:u w:val="single"/>
        </w:rPr>
        <w:t>utilisation</w:t>
      </w:r>
      <w:proofErr w:type="spellEnd"/>
      <w:r>
        <w:rPr>
          <w:u w:val="single"/>
        </w:rPr>
        <w:t>’</w:t>
      </w:r>
      <w:r>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w:t>
      </w:r>
      <w:proofErr w:type="spellStart"/>
      <w:r>
        <w:rPr>
          <w:sz w:val="16"/>
          <w:szCs w:val="16"/>
        </w:rPr>
        <w:t>etc</w:t>
      </w:r>
      <w:proofErr w:type="spellEnd"/>
      <w:r>
        <w:rPr>
          <w:sz w:val="16"/>
          <w:szCs w:val="16"/>
        </w:rPr>
        <w:t xml:space="preserve"> which </w:t>
      </w:r>
      <w:r>
        <w:rPr>
          <w:sz w:val="16"/>
          <w:szCs w:val="16"/>
        </w:rPr>
        <w:lastRenderedPageBreak/>
        <w:t xml:space="preserve">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Pr>
          <w:highlight w:val="green"/>
          <w:u w:val="single"/>
        </w:rPr>
        <w:t>there is a new community of customers</w:t>
      </w:r>
      <w:r>
        <w:rPr>
          <w:u w:val="single"/>
        </w:rPr>
        <w:t xml:space="preserve"> who are already </w:t>
      </w:r>
      <w:r>
        <w:rPr>
          <w:highlight w:val="green"/>
          <w:u w:val="single"/>
        </w:rPr>
        <w:t>looking for buying propellant in space</w:t>
      </w:r>
      <w:r>
        <w:rPr>
          <w:u w:val="single"/>
        </w:rPr>
        <w:t>. American space launch provider, United Launch Alliance (ULA), a Lockheed Martin and Boeing joint venture that provides launch rockets, has made it known that, ULA is willing to pay about $ 3000 a Kg for propellant in low earth orbit</w:t>
      </w:r>
      <w:r>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Pr>
          <w:sz w:val="16"/>
          <w:szCs w:val="16"/>
        </w:rPr>
        <w:t>etc</w:t>
      </w:r>
      <w:proofErr w:type="spellEnd"/>
      <w:r>
        <w:rPr>
          <w:sz w:val="16"/>
          <w:szCs w:val="16"/>
        </w:rPr>
        <w:t xml:space="preserve"> are just a few examples. Participation of </w:t>
      </w:r>
      <w:r>
        <w:rPr>
          <w:highlight w:val="green"/>
          <w:u w:val="single"/>
        </w:rPr>
        <w:t>private players</w:t>
      </w:r>
      <w:r>
        <w:rPr>
          <w:u w:val="single"/>
        </w:rPr>
        <w:t xml:space="preserve"> has </w:t>
      </w:r>
      <w:r>
        <w:rPr>
          <w:highlight w:val="green"/>
          <w:u w:val="single"/>
        </w:rPr>
        <w:t>reduced the investment</w:t>
      </w:r>
      <w:r>
        <w:rPr>
          <w:u w:val="single"/>
        </w:rPr>
        <w:t xml:space="preserve"> </w:t>
      </w:r>
      <w:r>
        <w:rPr>
          <w:highlight w:val="green"/>
          <w:u w:val="single"/>
        </w:rPr>
        <w:t>burden</w:t>
      </w:r>
      <w:r>
        <w:rPr>
          <w:u w:val="single"/>
        </w:rPr>
        <w:t xml:space="preserve"> </w:t>
      </w:r>
      <w:r>
        <w:rPr>
          <w:highlight w:val="green"/>
          <w:u w:val="single"/>
        </w:rPr>
        <w:t>and greatly enhanced</w:t>
      </w:r>
      <w:r>
        <w:rPr>
          <w:u w:val="single"/>
        </w:rPr>
        <w:t xml:space="preserve"> </w:t>
      </w:r>
      <w:r>
        <w:rPr>
          <w:highlight w:val="green"/>
          <w:u w:val="single"/>
        </w:rPr>
        <w:t>the</w:t>
      </w:r>
      <w:r>
        <w:rPr>
          <w:u w:val="single"/>
        </w:rPr>
        <w:t xml:space="preserve"> width and </w:t>
      </w:r>
      <w:r>
        <w:rPr>
          <w:highlight w:val="green"/>
          <w:u w:val="single"/>
        </w:rPr>
        <w:t>pace of innovation</w:t>
      </w:r>
      <w:r>
        <w:rPr>
          <w:u w:val="single"/>
        </w:rPr>
        <w:t xml:space="preserve">. It is believed that launch of the first asteroid mining vehicle as well as setting up of the first </w:t>
      </w:r>
      <w:proofErr w:type="spellStart"/>
      <w:r>
        <w:rPr>
          <w:u w:val="single"/>
        </w:rPr>
        <w:t>fuelling</w:t>
      </w:r>
      <w:proofErr w:type="spellEnd"/>
      <w:r>
        <w:rPr>
          <w:u w:val="single"/>
        </w:rPr>
        <w:t xml:space="preserve"> stations on the Moon and in low earth orbit could become a reality within a decade</w:t>
      </w:r>
      <w:r>
        <w:rPr>
          <w:sz w:val="16"/>
          <w:szCs w:val="16"/>
        </w:rPr>
        <w:t>.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w:t>
      </w:r>
      <w:proofErr w:type="spellStart"/>
      <w:r>
        <w:rPr>
          <w:sz w:val="16"/>
          <w:szCs w:val="16"/>
        </w:rPr>
        <w:t>REx</w:t>
      </w:r>
      <w:proofErr w:type="spellEnd"/>
      <w:r>
        <w:rPr>
          <w:sz w:val="16"/>
          <w:szCs w:val="16"/>
        </w:rPr>
        <w:t xml:space="preserve">,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Pr>
          <w:sz w:val="16"/>
          <w:szCs w:val="16"/>
        </w:rPr>
        <w:t>utilisation</w:t>
      </w:r>
      <w:proofErr w:type="spellEnd"/>
      <w:r>
        <w:rPr>
          <w:sz w:val="16"/>
          <w:szCs w:val="16"/>
        </w:rPr>
        <w:t xml:space="preserve">’ may pass the scrutiny, commercial exploitation of space through minerals mining, tourism, real estate </w:t>
      </w:r>
      <w:proofErr w:type="spellStart"/>
      <w:r>
        <w:rPr>
          <w:sz w:val="16"/>
          <w:szCs w:val="16"/>
        </w:rPr>
        <w:t>etc</w:t>
      </w:r>
      <w:proofErr w:type="spellEnd"/>
      <w:r>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Pr>
          <w:sz w:val="16"/>
          <w:szCs w:val="16"/>
        </w:rPr>
        <w:t>Gouyon</w:t>
      </w:r>
      <w:proofErr w:type="spellEnd"/>
      <w:r>
        <w:rPr>
          <w:sz w:val="16"/>
          <w:szCs w:val="16"/>
        </w:rPr>
        <w:t xml:space="preserve"> Matignon, in a thesis on the subject observed that “some states have already taken the absence of express prohibition as a sign that the </w:t>
      </w:r>
      <w:proofErr w:type="spellStart"/>
      <w:r>
        <w:rPr>
          <w:sz w:val="16"/>
          <w:szCs w:val="16"/>
        </w:rPr>
        <w:t>utilisation</w:t>
      </w:r>
      <w:proofErr w:type="spellEnd"/>
      <w:r>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1053F84D" w14:textId="77777777" w:rsidR="00904A46" w:rsidRDefault="00904A46" w:rsidP="00904A46">
      <w:pPr>
        <w:pStyle w:val="Heading4"/>
      </w:pPr>
      <w:r>
        <w:t xml:space="preserve">Obtaining these resources needs to be a priority-Commercial mining solves </w:t>
      </w:r>
      <w:r>
        <w:rPr>
          <w:u w:val="single"/>
        </w:rPr>
        <w:t>humanities greatest threats</w:t>
      </w:r>
      <w:r>
        <w:t xml:space="preserve"> from </w:t>
      </w:r>
      <w:r>
        <w:rPr>
          <w:u w:val="single"/>
        </w:rPr>
        <w:t>scarcity</w:t>
      </w:r>
      <w:r>
        <w:t xml:space="preserve">, </w:t>
      </w:r>
      <w:r>
        <w:rPr>
          <w:u w:val="single"/>
        </w:rPr>
        <w:t>climate</w:t>
      </w:r>
      <w:r>
        <w:t xml:space="preserve">, </w:t>
      </w:r>
      <w:r>
        <w:rPr>
          <w:u w:val="single"/>
        </w:rPr>
        <w:t>terror</w:t>
      </w:r>
      <w:r>
        <w:t xml:space="preserve">, </w:t>
      </w:r>
      <w:r>
        <w:rPr>
          <w:u w:val="single"/>
        </w:rPr>
        <w:t>war</w:t>
      </w:r>
      <w:r>
        <w:t xml:space="preserve">, and </w:t>
      </w:r>
      <w:r>
        <w:rPr>
          <w:u w:val="single"/>
        </w:rPr>
        <w:t>disease</w:t>
      </w:r>
      <w:r>
        <w:t>.</w:t>
      </w:r>
    </w:p>
    <w:p w14:paraId="00694950" w14:textId="77777777" w:rsidR="00904A46" w:rsidRDefault="00904A46" w:rsidP="00904A46">
      <w:r>
        <w:rPr>
          <w:b/>
          <w:sz w:val="26"/>
          <w:szCs w:val="26"/>
        </w:rPr>
        <w:t>Pelton 17</w:t>
      </w:r>
      <w:r>
        <w:t>—(Director Emeritus of the Space and Advanced Communications Research Institute at George Washington University, PHD in IR from Georgetown). Pelton, Joseph N. 2017. The New Gold Rush: The Riches of Space Beckon! Springer. Accessed 8/30/19.</w:t>
      </w:r>
    </w:p>
    <w:p w14:paraId="622E4366" w14:textId="77777777" w:rsidR="00904A46" w:rsidRDefault="00904A46" w:rsidP="00904A46">
      <w:pPr>
        <w:rPr>
          <w:sz w:val="12"/>
          <w:szCs w:val="12"/>
        </w:rPr>
      </w:pPr>
      <w:r>
        <w:rPr>
          <w:u w:val="single"/>
        </w:rPr>
        <w:t xml:space="preserve">Are </w:t>
      </w:r>
      <w:r>
        <w:rPr>
          <w:sz w:val="12"/>
          <w:szCs w:val="12"/>
        </w:rPr>
        <w:t>We</w:t>
      </w:r>
      <w:r>
        <w:rPr>
          <w:u w:val="single"/>
        </w:rPr>
        <w:t xml:space="preserve"> Humans Doomed to </w:t>
      </w:r>
      <w:r>
        <w:rPr>
          <w:b/>
          <w:u w:val="single"/>
        </w:rPr>
        <w:t>Extinction</w:t>
      </w:r>
      <w:r>
        <w:rPr>
          <w:u w:val="single"/>
        </w:rPr>
        <w:t xml:space="preserve">? What will we do when Earth’s resources are used up </w:t>
      </w:r>
      <w:r>
        <w:rPr>
          <w:sz w:val="12"/>
          <w:szCs w:val="12"/>
        </w:rPr>
        <w:t>by humanity</w:t>
      </w:r>
      <w:r>
        <w:rPr>
          <w:u w:val="single"/>
        </w:rPr>
        <w:t xml:space="preserve">? </w:t>
      </w:r>
      <w:r>
        <w:rPr>
          <w:highlight w:val="green"/>
          <w:u w:val="single"/>
        </w:rPr>
        <w:t>The world is</w:t>
      </w:r>
      <w:r>
        <w:rPr>
          <w:sz w:val="12"/>
          <w:szCs w:val="12"/>
        </w:rPr>
        <w:t xml:space="preserve"> now hugely </w:t>
      </w:r>
      <w:r>
        <w:rPr>
          <w:b/>
          <w:highlight w:val="green"/>
          <w:u w:val="single"/>
        </w:rPr>
        <w:t>over populated</w:t>
      </w:r>
      <w:r>
        <w:rPr>
          <w:u w:val="single"/>
        </w:rPr>
        <w:t>, with billions</w:t>
      </w:r>
      <w:r>
        <w:rPr>
          <w:sz w:val="12"/>
          <w:szCs w:val="12"/>
        </w:rPr>
        <w:t xml:space="preserve"> and billions </w:t>
      </w:r>
      <w:r>
        <w:rPr>
          <w:u w:val="single"/>
        </w:rPr>
        <w:t>crammed into our over</w:t>
      </w:r>
      <w:r>
        <w:rPr>
          <w:b/>
          <w:u w:val="single"/>
        </w:rPr>
        <w:t>crowded</w:t>
      </w:r>
      <w:r>
        <w:rPr>
          <w:u w:val="single"/>
        </w:rPr>
        <w:t xml:space="preserve"> </w:t>
      </w:r>
      <w:r>
        <w:rPr>
          <w:highlight w:val="green"/>
          <w:u w:val="single"/>
        </w:rPr>
        <w:t>cities</w:t>
      </w:r>
      <w:r>
        <w:rPr>
          <w:u w:val="single"/>
        </w:rPr>
        <w:t xml:space="preserve">. </w:t>
      </w:r>
      <w:r>
        <w:rPr>
          <w:sz w:val="12"/>
          <w:szCs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u w:val="single"/>
        </w:rPr>
        <w:t>These</w:t>
      </w:r>
      <w:r>
        <w:rPr>
          <w:sz w:val="12"/>
          <w:szCs w:val="12"/>
        </w:rPr>
        <w:t xml:space="preserve"> cities </w:t>
      </w:r>
      <w:r>
        <w:rPr>
          <w:highlight w:val="green"/>
          <w:u w:val="single"/>
        </w:rPr>
        <w:t>will be</w:t>
      </w:r>
      <w:r>
        <w:rPr>
          <w:sz w:val="12"/>
          <w:szCs w:val="12"/>
        </w:rPr>
        <w:t xml:space="preserve"> ever </w:t>
      </w:r>
      <w:r>
        <w:rPr>
          <w:u w:val="single"/>
        </w:rPr>
        <w:t xml:space="preserve">more </w:t>
      </w:r>
      <w:r>
        <w:rPr>
          <w:highlight w:val="green"/>
          <w:u w:val="single"/>
        </w:rPr>
        <w:t xml:space="preserve">vulnerable to </w:t>
      </w:r>
      <w:r>
        <w:rPr>
          <w:b/>
          <w:highlight w:val="green"/>
          <w:u w:val="single"/>
        </w:rPr>
        <w:t>terror</w:t>
      </w:r>
      <w:r>
        <w:rPr>
          <w:highlight w:val="green"/>
          <w:u w:val="single"/>
        </w:rPr>
        <w:t xml:space="preserve">ist attack, </w:t>
      </w:r>
      <w:r>
        <w:rPr>
          <w:b/>
          <w:highlight w:val="green"/>
          <w:u w:val="single"/>
        </w:rPr>
        <w:t>natural disaster</w:t>
      </w:r>
      <w:r>
        <w:rPr>
          <w:highlight w:val="green"/>
          <w:u w:val="single"/>
        </w:rPr>
        <w:t>,</w:t>
      </w:r>
      <w:r>
        <w:rPr>
          <w:u w:val="single"/>
        </w:rPr>
        <w:t xml:space="preserve"> and other plights that come with overcrowding </w:t>
      </w:r>
      <w:r>
        <w:rPr>
          <w:sz w:val="12"/>
          <w:szCs w:val="12"/>
        </w:rPr>
        <w:t xml:space="preserve">and a dearth of jobs that will be fueled by rapid automation and the rise of </w:t>
      </w:r>
      <w:proofErr w:type="spellStart"/>
      <w:r>
        <w:rPr>
          <w:sz w:val="12"/>
          <w:szCs w:val="12"/>
        </w:rPr>
        <w:t>artifi</w:t>
      </w:r>
      <w:proofErr w:type="spellEnd"/>
      <w:r>
        <w:rPr>
          <w:sz w:val="12"/>
          <w:szCs w:val="12"/>
        </w:rPr>
        <w:t xml:space="preserve"> </w:t>
      </w:r>
      <w:proofErr w:type="spellStart"/>
      <w:r>
        <w:rPr>
          <w:sz w:val="12"/>
          <w:szCs w:val="12"/>
        </w:rPr>
        <w:t>cial</w:t>
      </w:r>
      <w:proofErr w:type="spellEnd"/>
      <w:r>
        <w:rPr>
          <w:sz w:val="12"/>
          <w:szCs w:val="12"/>
        </w:rPr>
        <w:t xml:space="preserve"> intelligence across the global economy</w:t>
      </w:r>
      <w:r>
        <w:rPr>
          <w:u w:val="single"/>
        </w:rPr>
        <w:t>.</w:t>
      </w:r>
      <w:r>
        <w:rPr>
          <w:sz w:val="12"/>
          <w:szCs w:val="12"/>
        </w:rPr>
        <w:t xml:space="preserve"> </w:t>
      </w:r>
      <w:r>
        <w:rPr>
          <w:highlight w:val="green"/>
          <w:u w:val="single"/>
        </w:rPr>
        <w:t>We are</w:t>
      </w:r>
      <w:r>
        <w:rPr>
          <w:u w:val="single"/>
        </w:rPr>
        <w:t xml:space="preserve"> </w:t>
      </w:r>
      <w:r>
        <w:rPr>
          <w:sz w:val="12"/>
          <w:szCs w:val="12"/>
        </w:rPr>
        <w:t xml:space="preserve">already </w:t>
      </w:r>
      <w:r>
        <w:rPr>
          <w:u w:val="single"/>
        </w:rPr>
        <w:t xml:space="preserve">rapidly </w:t>
      </w:r>
      <w:r>
        <w:rPr>
          <w:b/>
          <w:highlight w:val="green"/>
          <w:u w:val="single"/>
        </w:rPr>
        <w:t>running out of water</w:t>
      </w:r>
      <w:r>
        <w:rPr>
          <w:highlight w:val="green"/>
          <w:u w:val="single"/>
        </w:rPr>
        <w:t xml:space="preserve"> and </w:t>
      </w:r>
      <w:r>
        <w:rPr>
          <w:b/>
          <w:highlight w:val="green"/>
          <w:u w:val="single"/>
        </w:rPr>
        <w:t>minerals</w:t>
      </w:r>
      <w:r>
        <w:rPr>
          <w:highlight w:val="green"/>
          <w:u w:val="single"/>
        </w:rPr>
        <w:t xml:space="preserve">. </w:t>
      </w:r>
      <w:r>
        <w:rPr>
          <w:b/>
          <w:highlight w:val="green"/>
          <w:u w:val="single"/>
        </w:rPr>
        <w:t>Climate change</w:t>
      </w:r>
      <w:r>
        <w:rPr>
          <w:highlight w:val="green"/>
          <w:u w:val="single"/>
        </w:rPr>
        <w:t xml:space="preserve"> is threatening our very </w:t>
      </w:r>
      <w:r>
        <w:rPr>
          <w:b/>
          <w:highlight w:val="green"/>
          <w:u w:val="single"/>
        </w:rPr>
        <w:t>existence</w:t>
      </w:r>
      <w:r>
        <w:rPr>
          <w:highlight w:val="green"/>
          <w:u w:val="single"/>
        </w:rPr>
        <w:t>.</w:t>
      </w:r>
      <w:r>
        <w:rPr>
          <w:sz w:val="12"/>
          <w:szCs w:val="12"/>
        </w:rPr>
        <w:t xml:space="preserve"> Political leaders and even the Pope have cautioned us against inaction. Perhaps the naysayers are right. </w:t>
      </w:r>
      <w:r>
        <w:rPr>
          <w:b/>
          <w:sz w:val="24"/>
          <w:szCs w:val="24"/>
          <w:highlight w:val="green"/>
          <w:u w:val="single"/>
        </w:rPr>
        <w:t xml:space="preserve">All humanity is at </w:t>
      </w:r>
      <w:r>
        <w:rPr>
          <w:b/>
          <w:sz w:val="24"/>
          <w:szCs w:val="24"/>
          <w:u w:val="single"/>
        </w:rPr>
        <w:t xml:space="preserve">tremendous </w:t>
      </w:r>
      <w:r>
        <w:rPr>
          <w:b/>
          <w:sz w:val="24"/>
          <w:szCs w:val="24"/>
          <w:highlight w:val="green"/>
          <w:u w:val="single"/>
        </w:rPr>
        <w:t>risk.</w:t>
      </w:r>
      <w:r>
        <w:rPr>
          <w:sz w:val="12"/>
          <w:szCs w:val="12"/>
        </w:rPr>
        <w:t xml:space="preserve"> Is there no hope for the future? This book is about hope. We think that there is literally heavenly hope for humanity. But </w:t>
      </w:r>
      <w:r>
        <w:rPr>
          <w:u w:val="single"/>
        </w:rPr>
        <w:t>we</w:t>
      </w:r>
      <w:r>
        <w:rPr>
          <w:sz w:val="12"/>
          <w:szCs w:val="12"/>
        </w:rPr>
        <w:t xml:space="preserve"> are not talking here about divine intervention. We are </w:t>
      </w:r>
      <w:r>
        <w:rPr>
          <w:u w:val="single"/>
        </w:rPr>
        <w:t>envision</w:t>
      </w:r>
      <w:r>
        <w:rPr>
          <w:sz w:val="12"/>
          <w:szCs w:val="12"/>
        </w:rPr>
        <w:t xml:space="preserve">ing </w:t>
      </w:r>
      <w:r>
        <w:rPr>
          <w:u w:val="single"/>
        </w:rPr>
        <w:t>a new space economy that recognizes</w:t>
      </w:r>
      <w:r>
        <w:rPr>
          <w:sz w:val="12"/>
          <w:szCs w:val="12"/>
        </w:rPr>
        <w:t xml:space="preserve"> that </w:t>
      </w:r>
      <w:r>
        <w:rPr>
          <w:u w:val="single"/>
        </w:rPr>
        <w:t xml:space="preserve">there is more water in the skies that all our oceans. </w:t>
      </w:r>
      <w:r>
        <w:rPr>
          <w:sz w:val="12"/>
          <w:szCs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u w:val="single"/>
        </w:rPr>
        <w:t xml:space="preserve">The new space frontier can literally open up a “gold rush in the skies.” </w:t>
      </w:r>
      <w:r>
        <w:rPr>
          <w:sz w:val="12"/>
          <w:szCs w:val="12"/>
        </w:rPr>
        <w:t xml:space="preserve">In brief, we think </w:t>
      </w:r>
      <w:r>
        <w:rPr>
          <w:u w:val="single"/>
        </w:rPr>
        <w:t>there is new hope for humanity.</w:t>
      </w:r>
      <w:r>
        <w:rPr>
          <w:sz w:val="12"/>
          <w:szCs w:val="12"/>
        </w:rPr>
        <w:t xml:space="preserve"> We see a new a pathway to the future via new ventures in space. For too long, space programs have been seen as a money pit. In the process, </w:t>
      </w:r>
      <w:r>
        <w:rPr>
          <w:u w:val="single"/>
        </w:rPr>
        <w:t>we have overlooked the great abundance available to us in the skies above.</w:t>
      </w:r>
      <w:r>
        <w:rPr>
          <w:sz w:val="12"/>
          <w:szCs w:val="12"/>
        </w:rPr>
        <w:t xml:space="preserve"> It is important to recognize </w:t>
      </w:r>
      <w:r>
        <w:rPr>
          <w:u w:val="single"/>
        </w:rPr>
        <w:t>there is already the beginning of a new gold rush in space—a pathway to astral abundance.</w:t>
      </w:r>
      <w:r>
        <w:rPr>
          <w:sz w:val="12"/>
          <w:szCs w:val="12"/>
        </w:rPr>
        <w:t xml:space="preserve"> “New Space” is a term increasingly used to describe radical new commercial space initiatives—many of which have come from Silicon Valley and often with backing from </w:t>
      </w:r>
      <w:r>
        <w:rPr>
          <w:sz w:val="12"/>
          <w:szCs w:val="12"/>
        </w:rPr>
        <w:lastRenderedPageBreak/>
        <w:t xml:space="preserve">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u w:val="single"/>
        </w:rPr>
        <w:t xml:space="preserve">new pathways to the stars could prove vital to </w:t>
      </w:r>
      <w:r>
        <w:rPr>
          <w:b/>
          <w:u w:val="single"/>
        </w:rPr>
        <w:t>human survival</w:t>
      </w:r>
      <w:r>
        <w:rPr>
          <w:u w:val="single"/>
        </w:rPr>
        <w:t xml:space="preserve">. </w:t>
      </w:r>
      <w:r>
        <w:rPr>
          <w:sz w:val="12"/>
          <w:szCs w:val="12"/>
        </w:rPr>
        <w:t xml:space="preserve">If one does not believe in spending money to probe the mysteries of the universe then perhaps we can try what might be called “calibrated greed” on for size. One only needs to go to a </w:t>
      </w:r>
      <w:proofErr w:type="spellStart"/>
      <w:r>
        <w:rPr>
          <w:sz w:val="12"/>
          <w:szCs w:val="12"/>
        </w:rPr>
        <w:t>cubesat</w:t>
      </w:r>
      <w:proofErr w:type="spellEnd"/>
      <w:r>
        <w:rPr>
          <w:sz w:val="12"/>
          <w:szCs w:val="12"/>
        </w:rPr>
        <w:t xml:space="preserve"> workshop, or to Silicon Valley or one of many conferences like the “Disrupt Space” event in Bremen, Germany, held in April 2016 to recognize that </w:t>
      </w:r>
      <w:r>
        <w:rPr>
          <w:u w:val="single"/>
        </w:rPr>
        <w:t>entrepreneurial New Space initiatives are changing everything</w:t>
      </w:r>
      <w:r>
        <w:rPr>
          <w:sz w:val="12"/>
          <w:szCs w:val="12"/>
        </w:rPr>
        <w:t xml:space="preserve"> [ 1 ]</w:t>
      </w:r>
      <w:r>
        <w:rPr>
          <w:u w:val="single"/>
        </w:rPr>
        <w:t>.</w:t>
      </w:r>
      <w:r>
        <w:rPr>
          <w:sz w:val="12"/>
          <w:szCs w:val="12"/>
        </w:rPr>
        <w:t xml:space="preserve"> In fact, the very nature and dimensions of what outer space activities are today have changed forever. It is no longer your grandfather’s concept of outer space that was once dominated by the big national space agencies. The </w:t>
      </w:r>
      <w:r>
        <w:rPr>
          <w:u w:val="single"/>
        </w:rPr>
        <w:t>entrepreneurs are taking over.</w:t>
      </w:r>
      <w:r>
        <w:rPr>
          <w:sz w:val="12"/>
          <w:szCs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Pr>
          <w:sz w:val="12"/>
          <w:szCs w:val="12"/>
        </w:rPr>
        <w:t>fl</w:t>
      </w:r>
      <w:proofErr w:type="spellEnd"/>
      <w:r>
        <w:rPr>
          <w:sz w:val="12"/>
          <w:szCs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u w:val="single"/>
        </w:rPr>
        <w:t xml:space="preserve">developing </w:t>
      </w:r>
      <w:r>
        <w:rPr>
          <w:b/>
          <w:u w:val="single"/>
        </w:rPr>
        <w:t>new tech</w:t>
      </w:r>
      <w:r>
        <w:rPr>
          <w:sz w:val="12"/>
          <w:szCs w:val="12"/>
        </w:rPr>
        <w:t>nologies</w:t>
      </w:r>
      <w:r>
        <w:rPr>
          <w:u w:val="single"/>
        </w:rPr>
        <w:t xml:space="preserve"> and </w:t>
      </w:r>
      <w:r>
        <w:rPr>
          <w:highlight w:val="green"/>
          <w:u w:val="single"/>
        </w:rPr>
        <w:t>establishing space enterprises</w:t>
      </w:r>
      <w:r>
        <w:rPr>
          <w:u w:val="single"/>
        </w:rPr>
        <w:t xml:space="preserve"> that </w:t>
      </w:r>
      <w:r>
        <w:rPr>
          <w:highlight w:val="green"/>
          <w:u w:val="single"/>
        </w:rPr>
        <w:t>can bring the wealth</w:t>
      </w:r>
      <w:r>
        <w:rPr>
          <w:u w:val="single"/>
        </w:rPr>
        <w:t xml:space="preserve"> of outer space down </w:t>
      </w:r>
      <w:r>
        <w:rPr>
          <w:highlight w:val="green"/>
          <w:u w:val="single"/>
        </w:rPr>
        <w:t>to Earth. T</w:t>
      </w:r>
      <w:r>
        <w:rPr>
          <w:u w:val="single"/>
        </w:rPr>
        <w:t xml:space="preserve">his is not a pipe dream, but will increasingly be the </w:t>
      </w:r>
      <w:r>
        <w:rPr>
          <w:b/>
          <w:u w:val="single"/>
        </w:rPr>
        <w:t>economic reality</w:t>
      </w:r>
      <w:r>
        <w:rPr>
          <w:u w:val="single"/>
        </w:rPr>
        <w:t xml:space="preserve"> of the 2020s. </w:t>
      </w:r>
      <w:r>
        <w:rPr>
          <w:sz w:val="12"/>
          <w:szCs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Pr>
          <w:b/>
          <w:u w:val="single"/>
        </w:rPr>
        <w:t>Some</w:t>
      </w:r>
      <w:r>
        <w:rPr>
          <w:sz w:val="12"/>
          <w:szCs w:val="12"/>
        </w:rPr>
        <w:t xml:space="preserve">, of course, </w:t>
      </w:r>
      <w:r>
        <w:rPr>
          <w:u w:val="single"/>
        </w:rPr>
        <w:t xml:space="preserve">will say this is </w:t>
      </w:r>
      <w:r>
        <w:rPr>
          <w:b/>
          <w:u w:val="single"/>
        </w:rPr>
        <w:t>sci-fi hogwash</w:t>
      </w:r>
      <w:r>
        <w:rPr>
          <w:sz w:val="12"/>
          <w:szCs w:val="12"/>
        </w:rPr>
        <w:t>.</w:t>
      </w:r>
      <w:r>
        <w:rPr>
          <w:u w:val="single"/>
        </w:rPr>
        <w:t xml:space="preserve"> </w:t>
      </w:r>
      <w:r>
        <w:rPr>
          <w:sz w:val="12"/>
          <w:szCs w:val="12"/>
        </w:rPr>
        <w:t xml:space="preserve">It can’t be done. We say that </w:t>
      </w:r>
      <w:r>
        <w:rPr>
          <w:u w:val="single"/>
        </w:rPr>
        <w:t>this is what people</w:t>
      </w:r>
      <w:r>
        <w:rPr>
          <w:sz w:val="12"/>
          <w:szCs w:val="12"/>
        </w:rPr>
        <w:t xml:space="preserve"> would have </w:t>
      </w:r>
      <w:r>
        <w:rPr>
          <w:u w:val="single"/>
        </w:rPr>
        <w:t>said</w:t>
      </w:r>
      <w:r>
        <w:rPr>
          <w:sz w:val="12"/>
          <w:szCs w:val="12"/>
        </w:rPr>
        <w:t xml:space="preserve"> in 1900 </w:t>
      </w:r>
      <w:r>
        <w:rPr>
          <w:u w:val="single"/>
        </w:rPr>
        <w:t xml:space="preserve">about </w:t>
      </w:r>
      <w:r>
        <w:rPr>
          <w:sz w:val="12"/>
          <w:szCs w:val="12"/>
        </w:rPr>
        <w:t>air</w:t>
      </w:r>
      <w:r>
        <w:rPr>
          <w:b/>
          <w:u w:val="single"/>
        </w:rPr>
        <w:t>planes</w:t>
      </w:r>
      <w:r>
        <w:rPr>
          <w:sz w:val="12"/>
          <w:szCs w:val="12"/>
        </w:rPr>
        <w:t xml:space="preserve">, rocket ships, cell phones </w:t>
      </w:r>
      <w:r>
        <w:rPr>
          <w:u w:val="single"/>
        </w:rPr>
        <w:t>and nuclear devices.</w:t>
      </w:r>
      <w:r>
        <w:rPr>
          <w:sz w:val="12"/>
          <w:szCs w:val="12"/>
        </w:rPr>
        <w:t xml:space="preserve"> </w:t>
      </w:r>
      <w:r>
        <w:rPr>
          <w:u w:val="single"/>
        </w:rPr>
        <w:t xml:space="preserve">The skeptics </w:t>
      </w:r>
      <w:r>
        <w:rPr>
          <w:b/>
          <w:u w:val="single"/>
        </w:rPr>
        <w:t>laughed</w:t>
      </w:r>
      <w:r>
        <w:rPr>
          <w:u w:val="single"/>
        </w:rPr>
        <w:t xml:space="preserve"> at</w:t>
      </w:r>
      <w:r>
        <w:rPr>
          <w:sz w:val="12"/>
          <w:szCs w:val="12"/>
        </w:rPr>
        <w:t xml:space="preserve"> </w:t>
      </w:r>
      <w:r>
        <w:rPr>
          <w:b/>
          <w:u w:val="single"/>
        </w:rPr>
        <w:t>Columbus</w:t>
      </w:r>
      <w:r>
        <w:rPr>
          <w:sz w:val="12"/>
          <w:szCs w:val="12"/>
        </w:rPr>
        <w:t xml:space="preserve"> </w:t>
      </w:r>
      <w:r>
        <w:rPr>
          <w:u w:val="single"/>
        </w:rPr>
        <w:t>and his plan to sail across the oceans</w:t>
      </w:r>
      <w:r>
        <w:rPr>
          <w:sz w:val="12"/>
          <w:szCs w:val="12"/>
        </w:rPr>
        <w:t xml:space="preserve"> to discover new worlds</w:t>
      </w:r>
      <w:r>
        <w:rPr>
          <w:u w:val="single"/>
        </w:rPr>
        <w:t>. When</w:t>
      </w:r>
      <w:r>
        <w:rPr>
          <w:sz w:val="12"/>
          <w:szCs w:val="12"/>
        </w:rPr>
        <w:t xml:space="preserve"> Thomas Jefferson bought the Louisiana Purchase from France or </w:t>
      </w:r>
      <w:r>
        <w:rPr>
          <w:u w:val="single"/>
        </w:rPr>
        <w:t>Seward bought Alaska, there were plenty of naysayers</w:t>
      </w:r>
      <w:r>
        <w:rPr>
          <w:sz w:val="12"/>
          <w:szCs w:val="12"/>
        </w:rPr>
        <w:t xml:space="preserve"> that said such investment in the unknown was an extravagant waste of money</w:t>
      </w:r>
      <w:r>
        <w:rPr>
          <w:u w:val="single"/>
        </w:rPr>
        <w:t xml:space="preserve">. </w:t>
      </w:r>
      <w:r>
        <w:rPr>
          <w:sz w:val="12"/>
          <w:szCs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2"/>
          <w:szCs w:val="12"/>
        </w:rPr>
        <w:t>Viasat</w:t>
      </w:r>
      <w:proofErr w:type="spellEnd"/>
      <w:r>
        <w:rPr>
          <w:sz w:val="12"/>
          <w:szCs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2"/>
          <w:szCs w:val="12"/>
        </w:rPr>
        <w:t>traffi</w:t>
      </w:r>
      <w:proofErr w:type="spellEnd"/>
      <w:r>
        <w:rPr>
          <w:sz w:val="12"/>
          <w:szCs w:val="12"/>
        </w:rPr>
        <w:t xml:space="preserve"> c control and management, international banking, search and rescue and much, much more depend on application satellites. Th </w:t>
      </w:r>
      <w:proofErr w:type="spellStart"/>
      <w:r>
        <w:rPr>
          <w:sz w:val="12"/>
          <w:szCs w:val="12"/>
        </w:rPr>
        <w:t>ose</w:t>
      </w:r>
      <w:proofErr w:type="spellEnd"/>
      <w:r>
        <w:rPr>
          <w:sz w:val="12"/>
          <w:szCs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Pr>
          <w:sz w:val="12"/>
          <w:szCs w:val="12"/>
        </w:rPr>
        <w:t>rst</w:t>
      </w:r>
      <w:proofErr w:type="spellEnd"/>
      <w:r>
        <w:rPr>
          <w:sz w:val="12"/>
          <w:szCs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Pr>
          <w:u w:val="single"/>
        </w:rPr>
        <w:t>Info</w:t>
      </w:r>
      <w:r>
        <w:rPr>
          <w:sz w:val="12"/>
          <w:szCs w:val="12"/>
        </w:rPr>
        <w:t>rmation</w:t>
      </w:r>
      <w:r>
        <w:rPr>
          <w:u w:val="single"/>
        </w:rPr>
        <w:t xml:space="preserve"> technology, </w:t>
      </w:r>
      <w:r>
        <w:rPr>
          <w:highlight w:val="green"/>
          <w:u w:val="single"/>
        </w:rPr>
        <w:t xml:space="preserve">robotics, </w:t>
      </w:r>
      <w:r>
        <w:rPr>
          <w:b/>
          <w:highlight w:val="green"/>
          <w:u w:val="single"/>
        </w:rPr>
        <w:t>a</w:t>
      </w:r>
      <w:r>
        <w:rPr>
          <w:u w:val="single"/>
        </w:rPr>
        <w:t xml:space="preserve">rtificial </w:t>
      </w:r>
      <w:r>
        <w:rPr>
          <w:b/>
          <w:highlight w:val="green"/>
          <w:u w:val="single"/>
        </w:rPr>
        <w:t>i</w:t>
      </w:r>
      <w:r>
        <w:rPr>
          <w:u w:val="single"/>
        </w:rPr>
        <w:t xml:space="preserve">ntelligence </w:t>
      </w:r>
      <w:r>
        <w:rPr>
          <w:highlight w:val="green"/>
          <w:u w:val="single"/>
        </w:rPr>
        <w:t>and commercial space</w:t>
      </w:r>
      <w:r>
        <w:rPr>
          <w:u w:val="single"/>
        </w:rPr>
        <w:t xml:space="preserve"> </w:t>
      </w:r>
      <w:r>
        <w:rPr>
          <w:sz w:val="12"/>
          <w:szCs w:val="12"/>
        </w:rPr>
        <w:t>travel systems</w:t>
      </w:r>
      <w:r>
        <w:rPr>
          <w:u w:val="single"/>
        </w:rPr>
        <w:t xml:space="preserve"> </w:t>
      </w:r>
      <w:r>
        <w:rPr>
          <w:highlight w:val="green"/>
          <w:u w:val="single"/>
        </w:rPr>
        <w:t>have</w:t>
      </w:r>
      <w:r>
        <w:rPr>
          <w:u w:val="single"/>
        </w:rPr>
        <w:t xml:space="preserve"> </w:t>
      </w:r>
      <w:r>
        <w:rPr>
          <w:sz w:val="12"/>
          <w:szCs w:val="12"/>
        </w:rPr>
        <w:t>now</w:t>
      </w:r>
      <w:r>
        <w:rPr>
          <w:u w:val="single"/>
        </w:rPr>
        <w:t xml:space="preserve"> </w:t>
      </w:r>
      <w:r>
        <w:rPr>
          <w:highlight w:val="green"/>
          <w:u w:val="single"/>
        </w:rPr>
        <w:t>set us on</w:t>
      </w:r>
      <w:r>
        <w:rPr>
          <w:u w:val="single"/>
        </w:rPr>
        <w:t xml:space="preserve"> </w:t>
      </w:r>
      <w:r>
        <w:rPr>
          <w:sz w:val="12"/>
          <w:szCs w:val="12"/>
        </w:rPr>
        <w:t xml:space="preserve">a </w:t>
      </w:r>
      <w:r>
        <w:rPr>
          <w:highlight w:val="green"/>
          <w:u w:val="single"/>
        </w:rPr>
        <w:t>course</w:t>
      </w:r>
      <w:r>
        <w:rPr>
          <w:u w:val="single"/>
        </w:rPr>
        <w:t xml:space="preserve"> to </w:t>
      </w:r>
      <w:r>
        <w:rPr>
          <w:sz w:val="12"/>
          <w:szCs w:val="12"/>
        </w:rPr>
        <w:t>allow us humans to</w:t>
      </w:r>
      <w:r>
        <w:rPr>
          <w:u w:val="single"/>
        </w:rPr>
        <w:t xml:space="preserve"> </w:t>
      </w:r>
      <w:r>
        <w:rPr>
          <w:highlight w:val="green"/>
          <w:u w:val="single"/>
        </w:rPr>
        <w:t>harvest</w:t>
      </w:r>
      <w:r>
        <w:rPr>
          <w:u w:val="single"/>
        </w:rPr>
        <w:t xml:space="preserve"> </w:t>
      </w:r>
      <w:r>
        <w:rPr>
          <w:sz w:val="12"/>
          <w:szCs w:val="12"/>
        </w:rPr>
        <w:t>the amazing</w:t>
      </w:r>
      <w:r>
        <w:rPr>
          <w:u w:val="single"/>
        </w:rPr>
        <w:t xml:space="preserve"> riches in the skies—</w:t>
      </w:r>
      <w:r>
        <w:rPr>
          <w:highlight w:val="green"/>
          <w:u w:val="single"/>
        </w:rPr>
        <w:t>new natural resources</w:t>
      </w:r>
      <w:r>
        <w:rPr>
          <w:u w:val="single"/>
        </w:rPr>
        <w:t>, new energy, and</w:t>
      </w:r>
      <w:r>
        <w:rPr>
          <w:sz w:val="12"/>
          <w:szCs w:val="12"/>
        </w:rPr>
        <w:t xml:space="preserve"> even totally </w:t>
      </w:r>
      <w:r>
        <w:rPr>
          <w:u w:val="single"/>
        </w:rPr>
        <w:t xml:space="preserve">new ways of looking at the </w:t>
      </w:r>
      <w:r>
        <w:rPr>
          <w:b/>
          <w:u w:val="single"/>
        </w:rPr>
        <w:t>purpose of human existence</w:t>
      </w:r>
      <w:r>
        <w:rPr>
          <w:highlight w:val="green"/>
          <w:u w:val="single"/>
        </w:rPr>
        <w:t>.</w:t>
      </w:r>
      <w:r>
        <w:rPr>
          <w:sz w:val="12"/>
          <w:szCs w:val="12"/>
        </w:rPr>
        <w:t xml:space="preserve"> If we pursue this course steadfastly, it can be the beginning of a New Space renaissance. But </w:t>
      </w:r>
      <w:r>
        <w:rPr>
          <w:u w:val="single"/>
        </w:rPr>
        <w:t xml:space="preserve">if we don’t seek to realize our </w:t>
      </w:r>
      <w:r>
        <w:rPr>
          <w:b/>
          <w:u w:val="single"/>
        </w:rPr>
        <w:t>ultimate destiny</w:t>
      </w:r>
      <w:r>
        <w:rPr>
          <w:sz w:val="12"/>
          <w:szCs w:val="12"/>
        </w:rPr>
        <w:t xml:space="preserve"> in space, </w:t>
      </w:r>
      <w:r>
        <w:rPr>
          <w:u w:val="single"/>
        </w:rPr>
        <w:t xml:space="preserve">Homo sapiens can end up in the </w:t>
      </w:r>
      <w:r>
        <w:rPr>
          <w:b/>
          <w:u w:val="single"/>
        </w:rPr>
        <w:t>dustbin of history</w:t>
      </w:r>
      <w:r>
        <w:rPr>
          <w:sz w:val="12"/>
          <w:szCs w:val="12"/>
        </w:rPr>
        <w:t xml:space="preserve">—just </w:t>
      </w:r>
      <w:r>
        <w:rPr>
          <w:u w:val="single"/>
        </w:rPr>
        <w:t xml:space="preserve">like </w:t>
      </w:r>
      <w:r>
        <w:rPr>
          <w:sz w:val="12"/>
          <w:szCs w:val="12"/>
        </w:rPr>
        <w:t>literally</w:t>
      </w:r>
      <w:r>
        <w:rPr>
          <w:u w:val="single"/>
        </w:rPr>
        <w:t xml:space="preserve"> </w:t>
      </w:r>
      <w:r>
        <w:rPr>
          <w:b/>
          <w:u w:val="single"/>
        </w:rPr>
        <w:t>millions of already failed species</w:t>
      </w:r>
      <w:r>
        <w:rPr>
          <w:sz w:val="12"/>
          <w:szCs w:val="12"/>
        </w:rPr>
        <w:t xml:space="preserve">. In each and every one of the five mass extinction events that have occurred over the last 1.5 billion years on Earth, some 50–80 % of all species have gone </w:t>
      </w:r>
      <w:r>
        <w:rPr>
          <w:u w:val="single"/>
        </w:rPr>
        <w:t xml:space="preserve">the way of the </w:t>
      </w:r>
      <w:r>
        <w:rPr>
          <w:b/>
          <w:u w:val="single"/>
        </w:rPr>
        <w:t>T. Rex</w:t>
      </w:r>
      <w:r>
        <w:rPr>
          <w:u w:val="single"/>
        </w:rPr>
        <w:t xml:space="preserve">, the </w:t>
      </w:r>
      <w:r>
        <w:rPr>
          <w:b/>
          <w:u w:val="single"/>
        </w:rPr>
        <w:t>woolly mammoth</w:t>
      </w:r>
      <w:r>
        <w:rPr>
          <w:u w:val="single"/>
        </w:rPr>
        <w:t xml:space="preserve">, and the </w:t>
      </w:r>
      <w:r>
        <w:rPr>
          <w:b/>
          <w:u w:val="single"/>
        </w:rPr>
        <w:t>Dodo bird</w:t>
      </w:r>
      <w:r>
        <w:rPr>
          <w:sz w:val="12"/>
          <w:szCs w:val="12"/>
        </w:rPr>
        <w:t xml:space="preserve"> </w:t>
      </w:r>
      <w:r>
        <w:rPr>
          <w:u w:val="single"/>
        </w:rPr>
        <w:t xml:space="preserve">along with extinct </w:t>
      </w:r>
      <w:r>
        <w:rPr>
          <w:b/>
          <w:u w:val="single"/>
        </w:rPr>
        <w:t>ferns</w:t>
      </w:r>
      <w:r>
        <w:rPr>
          <w:u w:val="single"/>
        </w:rPr>
        <w:t xml:space="preserve">, </w:t>
      </w:r>
      <w:r>
        <w:rPr>
          <w:b/>
          <w:u w:val="single"/>
        </w:rPr>
        <w:t>grasses</w:t>
      </w:r>
      <w:r>
        <w:rPr>
          <w:u w:val="single"/>
        </w:rPr>
        <w:t xml:space="preserve"> and </w:t>
      </w:r>
      <w:r>
        <w:rPr>
          <w:b/>
          <w:u w:val="single"/>
        </w:rPr>
        <w:t>cacti</w:t>
      </w:r>
      <w:r>
        <w:rPr>
          <w:u w:val="single"/>
        </w:rPr>
        <w:t>.</w:t>
      </w:r>
      <w:r>
        <w:rPr>
          <w:sz w:val="12"/>
          <w:szCs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Pr>
          <w:sz w:val="12"/>
          <w:szCs w:val="12"/>
        </w:rPr>
        <w:t>Tsiokovsky</w:t>
      </w:r>
      <w:proofErr w:type="spellEnd"/>
      <w:r>
        <w:rPr>
          <w:sz w:val="12"/>
          <w:szCs w:val="12"/>
        </w:rPr>
        <w:t xml:space="preserve">, the Russian astronautics pioneer, who fi </w:t>
      </w:r>
      <w:proofErr w:type="spellStart"/>
      <w:r>
        <w:rPr>
          <w:sz w:val="12"/>
          <w:szCs w:val="12"/>
        </w:rPr>
        <w:t>rst</w:t>
      </w:r>
      <w:proofErr w:type="spellEnd"/>
      <w:r>
        <w:rPr>
          <w:sz w:val="12"/>
          <w:szCs w:val="12"/>
        </w:rPr>
        <w:t xml:space="preserve"> conceived of practical designs for spaceships, famously said: “A planet is the cradle of mankind, but one cannot live in a cradle forever.” Well before </w:t>
      </w:r>
      <w:proofErr w:type="spellStart"/>
      <w:r>
        <w:rPr>
          <w:sz w:val="12"/>
          <w:szCs w:val="12"/>
        </w:rPr>
        <w:t>Tsiokovsky</w:t>
      </w:r>
      <w:proofErr w:type="spellEnd"/>
      <w:r>
        <w:rPr>
          <w:sz w:val="12"/>
          <w:szCs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2"/>
          <w:szCs w:val="12"/>
        </w:rPr>
        <w:t>erent</w:t>
      </w:r>
      <w:proofErr w:type="spellEnd"/>
      <w:r>
        <w:rPr>
          <w:sz w:val="12"/>
          <w:szCs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2"/>
          <w:szCs w:val="12"/>
        </w:rPr>
        <w:t>ey</w:t>
      </w:r>
      <w:proofErr w:type="spellEnd"/>
      <w:r>
        <w:rPr>
          <w:sz w:val="12"/>
          <w:szCs w:val="12"/>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Pr>
          <w:u w:val="single"/>
        </w:rPr>
        <w:t>space</w:t>
      </w:r>
      <w:r>
        <w:rPr>
          <w:sz w:val="12"/>
          <w:szCs w:val="12"/>
        </w:rPr>
        <w:t xml:space="preserve"> as a new frontier that can be a great source of new </w:t>
      </w:r>
      <w:r>
        <w:rPr>
          <w:u w:val="single"/>
        </w:rPr>
        <w:t>materials, energy and</w:t>
      </w:r>
      <w:r>
        <w:rPr>
          <w:sz w:val="12"/>
          <w:szCs w:val="12"/>
        </w:rPr>
        <w:t xml:space="preserve"> various forms of new </w:t>
      </w:r>
      <w:r>
        <w:rPr>
          <w:u w:val="single"/>
        </w:rPr>
        <w:t>wealth</w:t>
      </w:r>
      <w:r>
        <w:rPr>
          <w:sz w:val="12"/>
          <w:szCs w:val="12"/>
        </w:rPr>
        <w:t xml:space="preserve"> that might even </w:t>
      </w:r>
      <w:r>
        <w:rPr>
          <w:u w:val="single"/>
        </w:rPr>
        <w:t>save us from excesses of the past.</w:t>
      </w:r>
      <w:r>
        <w:rPr>
          <w:sz w:val="12"/>
          <w:szCs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Pr>
          <w:sz w:val="12"/>
          <w:szCs w:val="12"/>
        </w:rPr>
        <w:t>rst</w:t>
      </w:r>
      <w:proofErr w:type="spellEnd"/>
      <w:r>
        <w:rPr>
          <w:sz w:val="12"/>
          <w:szCs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b/>
          <w:u w:val="single"/>
        </w:rPr>
        <w:t>bold leaders</w:t>
      </w:r>
      <w:r>
        <w:rPr>
          <w:sz w:val="12"/>
          <w:szCs w:val="12"/>
        </w:rPr>
        <w:t xml:space="preserve">, </w:t>
      </w:r>
      <w:r>
        <w:rPr>
          <w:u w:val="single"/>
        </w:rPr>
        <w:t xml:space="preserve">such as </w:t>
      </w:r>
      <w:r>
        <w:rPr>
          <w:b/>
          <w:u w:val="single"/>
        </w:rPr>
        <w:t>Paul Allen</w:t>
      </w:r>
      <w:r>
        <w:rPr>
          <w:sz w:val="12"/>
          <w:szCs w:val="12"/>
        </w:rPr>
        <w:t xml:space="preserve"> and Sir </w:t>
      </w:r>
      <w:r>
        <w:rPr>
          <w:b/>
          <w:u w:val="single"/>
        </w:rPr>
        <w:t>Richard Branson</w:t>
      </w:r>
      <w:r>
        <w:rPr>
          <w:sz w:val="12"/>
          <w:szCs w:val="12"/>
        </w:rPr>
        <w:t xml:space="preserve">, plus other space entrepreneurs including </w:t>
      </w:r>
      <w:r>
        <w:rPr>
          <w:b/>
          <w:u w:val="single"/>
        </w:rPr>
        <w:t>Jeff Bezos of Amazon</w:t>
      </w:r>
      <w:r>
        <w:rPr>
          <w:sz w:val="12"/>
          <w:szCs w:val="12"/>
        </w:rPr>
        <w:t xml:space="preserve"> and </w:t>
      </w:r>
      <w:r>
        <w:rPr>
          <w:b/>
          <w:u w:val="single"/>
        </w:rPr>
        <w:t>Blue Origin</w:t>
      </w:r>
      <w:r>
        <w:rPr>
          <w:sz w:val="12"/>
          <w:szCs w:val="12"/>
        </w:rPr>
        <w:t xml:space="preserve">, and </w:t>
      </w:r>
      <w:r>
        <w:rPr>
          <w:b/>
          <w:u w:val="single"/>
        </w:rPr>
        <w:t>Robert Bigelow</w:t>
      </w:r>
      <w:r>
        <w:rPr>
          <w:sz w:val="12"/>
          <w:szCs w:val="12"/>
        </w:rPr>
        <w:t xml:space="preserve">, Chairman of Budget Suites and Bigelow Aerospace, </w:t>
      </w:r>
      <w:r>
        <w:rPr>
          <w:u w:val="single"/>
        </w:rPr>
        <w:t>not only dream of</w:t>
      </w:r>
      <w:r>
        <w:rPr>
          <w:sz w:val="12"/>
          <w:szCs w:val="12"/>
        </w:rPr>
        <w:t xml:space="preserve"> their future in </w:t>
      </w:r>
      <w:r>
        <w:rPr>
          <w:u w:val="single"/>
        </w:rPr>
        <w:t xml:space="preserve">the space industry but also have </w:t>
      </w:r>
      <w:r>
        <w:rPr>
          <w:b/>
          <w:u w:val="single"/>
        </w:rPr>
        <w:t>billions</w:t>
      </w:r>
      <w:r>
        <w:rPr>
          <w:sz w:val="12"/>
          <w:szCs w:val="12"/>
        </w:rPr>
        <w:t xml:space="preserve"> of dollars </w:t>
      </w:r>
      <w:r>
        <w:rPr>
          <w:u w:val="single"/>
        </w:rPr>
        <w:t>in assets.</w:t>
      </w:r>
      <w:r>
        <w:rPr>
          <w:sz w:val="12"/>
          <w:szCs w:val="12"/>
        </w:rPr>
        <w:t xml:space="preserve"> </w:t>
      </w:r>
      <w:r>
        <w:rPr>
          <w:sz w:val="12"/>
          <w:szCs w:val="12"/>
        </w:rPr>
        <w:lastRenderedPageBreak/>
        <w:t xml:space="preserve">These </w:t>
      </w:r>
      <w:r>
        <w:rPr>
          <w:u w:val="single"/>
        </w:rPr>
        <w:t>are the</w:t>
      </w:r>
      <w:r>
        <w:rPr>
          <w:sz w:val="12"/>
          <w:szCs w:val="12"/>
        </w:rPr>
        <w:t xml:space="preserve"> </w:t>
      </w:r>
      <w:r>
        <w:rPr>
          <w:b/>
          <w:u w:val="single"/>
        </w:rPr>
        <w:t>bright stars of an entirely new industry</w:t>
      </w:r>
      <w:r>
        <w:rPr>
          <w:sz w:val="12"/>
          <w:szCs w:val="12"/>
        </w:rPr>
        <w:t xml:space="preserve"> that are leading us into the age of New Space commerce</w:t>
      </w:r>
      <w:r>
        <w:rPr>
          <w:u w:val="single"/>
        </w:rPr>
        <w:t>.</w:t>
      </w:r>
      <w:r>
        <w:rPr>
          <w:sz w:val="12"/>
          <w:szCs w:val="12"/>
        </w:rPr>
        <w:t xml:space="preserve"> These </w:t>
      </w:r>
      <w:r>
        <w:rPr>
          <w:u w:val="single"/>
        </w:rPr>
        <w:t>space billionaires</w:t>
      </w:r>
      <w:r>
        <w:rPr>
          <w:sz w:val="12"/>
          <w:szCs w:val="12"/>
        </w:rPr>
        <w:t xml:space="preserve">, each in their own way, </w:t>
      </w:r>
      <w:r>
        <w:rPr>
          <w:u w:val="single"/>
        </w:rPr>
        <w:t xml:space="preserve">are proponents of </w:t>
      </w:r>
      <w:r>
        <w:rPr>
          <w:sz w:val="12"/>
          <w:szCs w:val="12"/>
        </w:rPr>
        <w:t xml:space="preserve">a new age of </w:t>
      </w:r>
      <w:r>
        <w:rPr>
          <w:u w:val="single"/>
        </w:rPr>
        <w:t xml:space="preserve">astral abundance. Each of them is launching new commercial space industries. </w:t>
      </w:r>
      <w:r>
        <w:rPr>
          <w:sz w:val="12"/>
          <w:szCs w:val="12"/>
        </w:rPr>
        <w:t xml:space="preserve">They are literally transforming our vision of tomorrow. </w:t>
      </w:r>
      <w:r>
        <w:rPr>
          <w:u w:val="single"/>
        </w:rPr>
        <w:t>These</w:t>
      </w:r>
      <w:r>
        <w:rPr>
          <w:sz w:val="12"/>
          <w:szCs w:val="12"/>
        </w:rPr>
        <w:t xml:space="preserve"> new types of entrepreneurial aerospace companies—the </w:t>
      </w:r>
      <w:r>
        <w:rPr>
          <w:u w:val="single"/>
        </w:rPr>
        <w:t>New Space enterprises</w:t>
      </w:r>
      <w:r>
        <w:rPr>
          <w:sz w:val="12"/>
          <w:szCs w:val="12"/>
        </w:rPr>
        <w:t>—</w:t>
      </w:r>
      <w:r>
        <w:rPr>
          <w:u w:val="single"/>
        </w:rPr>
        <w:t>give</w:t>
      </w:r>
      <w:r>
        <w:rPr>
          <w:sz w:val="12"/>
          <w:szCs w:val="12"/>
        </w:rPr>
        <w:t xml:space="preserve"> new hope and </w:t>
      </w:r>
      <w:r>
        <w:rPr>
          <w:u w:val="single"/>
        </w:rPr>
        <w:t>new promise of transforming our world</w:t>
      </w:r>
      <w:r>
        <w:rPr>
          <w:sz w:val="12"/>
          <w:szCs w:val="12"/>
        </w:rPr>
        <w:t xml:space="preserve"> as we know it today</w:t>
      </w:r>
      <w:r>
        <w:rPr>
          <w:u w:val="single"/>
        </w:rPr>
        <w:t>.</w:t>
      </w:r>
      <w:r>
        <w:rPr>
          <w:sz w:val="12"/>
          <w:szCs w:val="12"/>
        </w:rPr>
        <w:t xml:space="preserve"> The New Space Frontier What happens in space in the next few decades, plus corresponding new information technologies and advanced robotics, will change our world forever. These changes will </w:t>
      </w:r>
      <w:proofErr w:type="spellStart"/>
      <w:r>
        <w:rPr>
          <w:sz w:val="12"/>
          <w:szCs w:val="12"/>
        </w:rPr>
        <w:t>redefi</w:t>
      </w:r>
      <w:proofErr w:type="spellEnd"/>
      <w:r>
        <w:rPr>
          <w:sz w:val="12"/>
          <w:szCs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u w:val="single"/>
        </w:rPr>
        <w:t xml:space="preserve"> Near-Earth </w:t>
      </w:r>
      <w:r>
        <w:rPr>
          <w:highlight w:val="green"/>
          <w:u w:val="single"/>
        </w:rPr>
        <w:t>asteroids</w:t>
      </w:r>
      <w:r>
        <w:rPr>
          <w:u w:val="single"/>
        </w:rPr>
        <w:t xml:space="preserve"> </w:t>
      </w:r>
      <w:r>
        <w:rPr>
          <w:sz w:val="12"/>
          <w:szCs w:val="12"/>
        </w:rPr>
        <w:t>largely</w:t>
      </w:r>
      <w:r>
        <w:rPr>
          <w:u w:val="single"/>
        </w:rPr>
        <w:t xml:space="preserve"> composed of platinum and </w:t>
      </w:r>
      <w:r>
        <w:rPr>
          <w:b/>
          <w:highlight w:val="green"/>
          <w:u w:val="single"/>
        </w:rPr>
        <w:t xml:space="preserve">rare </w:t>
      </w:r>
      <w:r>
        <w:rPr>
          <w:b/>
          <w:u w:val="single"/>
        </w:rPr>
        <w:t xml:space="preserve">earth </w:t>
      </w:r>
      <w:r>
        <w:rPr>
          <w:b/>
          <w:highlight w:val="green"/>
          <w:u w:val="single"/>
        </w:rPr>
        <w:t>metals</w:t>
      </w:r>
      <w:r>
        <w:rPr>
          <w:highlight w:val="green"/>
          <w:u w:val="single"/>
        </w:rPr>
        <w:t xml:space="preserve"> have an incredible value. Helium-3 isotopes</w:t>
      </w:r>
      <w:r>
        <w:rPr>
          <w:u w:val="single"/>
        </w:rPr>
        <w:t xml:space="preserve"> </w:t>
      </w:r>
      <w:r>
        <w:rPr>
          <w:sz w:val="12"/>
          <w:szCs w:val="12"/>
        </w:rPr>
        <w:t>accessible in outer</w:t>
      </w:r>
      <w:r>
        <w:rPr>
          <w:u w:val="single"/>
        </w:rPr>
        <w:t xml:space="preserve"> space could </w:t>
      </w:r>
      <w:r>
        <w:rPr>
          <w:highlight w:val="green"/>
          <w:u w:val="single"/>
        </w:rPr>
        <w:t xml:space="preserve">provide </w:t>
      </w:r>
      <w:r>
        <w:rPr>
          <w:b/>
          <w:highlight w:val="green"/>
          <w:u w:val="single"/>
        </w:rPr>
        <w:t>clean</w:t>
      </w:r>
      <w:r>
        <w:rPr>
          <w:b/>
          <w:u w:val="single"/>
        </w:rPr>
        <w:t xml:space="preserve"> and abundant </w:t>
      </w:r>
      <w:r>
        <w:rPr>
          <w:b/>
          <w:highlight w:val="green"/>
          <w:u w:val="single"/>
        </w:rPr>
        <w:t>energy</w:t>
      </w:r>
      <w:r>
        <w:rPr>
          <w:highlight w:val="green"/>
          <w:u w:val="single"/>
        </w:rPr>
        <w:t>. There is</w:t>
      </w:r>
      <w:r>
        <w:rPr>
          <w:u w:val="single"/>
        </w:rPr>
        <w:t xml:space="preserve"> </w:t>
      </w:r>
      <w:r>
        <w:rPr>
          <w:sz w:val="12"/>
          <w:szCs w:val="12"/>
        </w:rPr>
        <w:t>far</w:t>
      </w:r>
      <w:r>
        <w:rPr>
          <w:u w:val="single"/>
        </w:rPr>
        <w:t xml:space="preserve"> </w:t>
      </w:r>
      <w:r>
        <w:rPr>
          <w:highlight w:val="green"/>
          <w:u w:val="single"/>
        </w:rPr>
        <w:t>more water in</w:t>
      </w:r>
      <w:r>
        <w:rPr>
          <w:u w:val="single"/>
        </w:rPr>
        <w:t xml:space="preserve"> </w:t>
      </w:r>
      <w:r>
        <w:rPr>
          <w:sz w:val="12"/>
          <w:szCs w:val="12"/>
        </w:rPr>
        <w:t>outer</w:t>
      </w:r>
      <w:r>
        <w:rPr>
          <w:u w:val="single"/>
        </w:rPr>
        <w:t xml:space="preserve"> </w:t>
      </w:r>
      <w:r>
        <w:rPr>
          <w:highlight w:val="green"/>
          <w:u w:val="single"/>
        </w:rPr>
        <w:t>space than</w:t>
      </w:r>
      <w:r>
        <w:rPr>
          <w:u w:val="single"/>
        </w:rPr>
        <w:t xml:space="preserve"> </w:t>
      </w:r>
      <w:r>
        <w:rPr>
          <w:sz w:val="12"/>
          <w:szCs w:val="12"/>
        </w:rPr>
        <w:t>is</w:t>
      </w:r>
      <w:r>
        <w:rPr>
          <w:u w:val="single"/>
        </w:rPr>
        <w:t xml:space="preserve"> in our </w:t>
      </w:r>
      <w:r>
        <w:rPr>
          <w:highlight w:val="green"/>
          <w:u w:val="single"/>
        </w:rPr>
        <w:t>oceans.</w:t>
      </w:r>
      <w:r>
        <w:rPr>
          <w:u w:val="single"/>
        </w:rPr>
        <w:t xml:space="preserve"> </w:t>
      </w:r>
      <w:r>
        <w:rPr>
          <w:sz w:val="12"/>
          <w:szCs w:val="12"/>
        </w:rPr>
        <w:t>In the pages that follow we will explain the potential for a cosmic shift in our global economy, our ecology, and our commercial and legal systems.</w:t>
      </w:r>
      <w:r>
        <w:rPr>
          <w:u w:val="single"/>
        </w:rPr>
        <w:t xml:space="preserve"> These can take place by the end of this century. </w:t>
      </w:r>
      <w:r>
        <w:rPr>
          <w:sz w:val="12"/>
          <w:szCs w:val="12"/>
        </w:rPr>
        <w:t xml:space="preserve">And </w:t>
      </w:r>
      <w:r>
        <w:rPr>
          <w:u w:val="single"/>
        </w:rPr>
        <w:t>if these changes do not take place we will be in trouble.</w:t>
      </w:r>
      <w:r>
        <w:rPr>
          <w:sz w:val="12"/>
          <w:szCs w:val="12"/>
        </w:rPr>
        <w:t xml:space="preserve"> Our conventional </w:t>
      </w:r>
      <w:proofErr w:type="spellStart"/>
      <w:r>
        <w:rPr>
          <w:sz w:val="12"/>
          <w:szCs w:val="12"/>
        </w:rPr>
        <w:t>petro</w:t>
      </w:r>
      <w:proofErr w:type="spellEnd"/>
      <w:r>
        <w:rPr>
          <w:sz w:val="12"/>
          <w:szCs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Pr>
          <w:u w:val="single"/>
        </w:rPr>
        <w:t xml:space="preserve">the struggle between “haves” and “have nots” will grow increasingly </w:t>
      </w:r>
      <w:r>
        <w:rPr>
          <w:b/>
          <w:u w:val="single"/>
        </w:rPr>
        <w:t>ugly</w:t>
      </w:r>
      <w:r>
        <w:rPr>
          <w:u w:val="single"/>
        </w:rPr>
        <w:t xml:space="preserve">. A </w:t>
      </w:r>
      <w:r>
        <w:rPr>
          <w:highlight w:val="green"/>
          <w:u w:val="single"/>
        </w:rPr>
        <w:t>lack of</w:t>
      </w:r>
      <w:r>
        <w:rPr>
          <w:u w:val="single"/>
        </w:rPr>
        <w:t xml:space="preserve"> affordable and readily available </w:t>
      </w:r>
      <w:r>
        <w:rPr>
          <w:b/>
          <w:u w:val="single"/>
        </w:rPr>
        <w:t>water</w:t>
      </w:r>
      <w:r>
        <w:rPr>
          <w:u w:val="single"/>
        </w:rPr>
        <w:t xml:space="preserve">, natural </w:t>
      </w:r>
      <w:r>
        <w:rPr>
          <w:b/>
          <w:u w:val="single"/>
        </w:rPr>
        <w:t>resources</w:t>
      </w:r>
      <w:r>
        <w:rPr>
          <w:u w:val="single"/>
        </w:rPr>
        <w:t xml:space="preserve">, </w:t>
      </w:r>
      <w:r>
        <w:rPr>
          <w:b/>
          <w:highlight w:val="green"/>
          <w:u w:val="single"/>
        </w:rPr>
        <w:t>food</w:t>
      </w:r>
      <w:r>
        <w:rPr>
          <w:highlight w:val="green"/>
          <w:u w:val="single"/>
        </w:rPr>
        <w:t xml:space="preserve">, </w:t>
      </w:r>
      <w:r>
        <w:rPr>
          <w:b/>
          <w:highlight w:val="green"/>
          <w:u w:val="single"/>
        </w:rPr>
        <w:t>health care</w:t>
      </w:r>
      <w:r>
        <w:rPr>
          <w:highlight w:val="green"/>
          <w:u w:val="single"/>
        </w:rPr>
        <w:t xml:space="preserve"> and</w:t>
      </w:r>
      <w:r>
        <w:rPr>
          <w:u w:val="single"/>
        </w:rPr>
        <w:t xml:space="preserve"> medical supplies, plus systematic threats to </w:t>
      </w:r>
      <w:r>
        <w:rPr>
          <w:b/>
          <w:u w:val="single"/>
        </w:rPr>
        <w:t>urban security</w:t>
      </w:r>
      <w:r>
        <w:rPr>
          <w:u w:val="single"/>
        </w:rPr>
        <w:t xml:space="preserve"> and </w:t>
      </w:r>
      <w:r>
        <w:rPr>
          <w:b/>
          <w:highlight w:val="green"/>
          <w:u w:val="single"/>
        </w:rPr>
        <w:t>systemic war</w:t>
      </w:r>
      <w:r>
        <w:rPr>
          <w:u w:val="single"/>
        </w:rPr>
        <w:t>fare</w:t>
      </w:r>
      <w:r>
        <w:rPr>
          <w:highlight w:val="green"/>
          <w:u w:val="single"/>
        </w:rPr>
        <w:t xml:space="preserve"> are </w:t>
      </w:r>
      <w:r>
        <w:rPr>
          <w:u w:val="single"/>
        </w:rPr>
        <w:t xml:space="preserve">the </w:t>
      </w:r>
      <w:r>
        <w:rPr>
          <w:highlight w:val="green"/>
          <w:u w:val="single"/>
        </w:rPr>
        <w:t>alternatives</w:t>
      </w:r>
      <w:r>
        <w:rPr>
          <w:u w:val="single"/>
        </w:rPr>
        <w:t xml:space="preserve"> to astral abundance. </w:t>
      </w:r>
      <w:r>
        <w:rPr>
          <w:sz w:val="12"/>
          <w:szCs w:val="12"/>
        </w:rPr>
        <w:t xml:space="preserve">The choices between astral abundance and a downward spiral in global standards of living are stark. </w:t>
      </w:r>
      <w:r>
        <w:rPr>
          <w:highlight w:val="green"/>
          <w:u w:val="single"/>
        </w:rPr>
        <w:t xml:space="preserve">Within the </w:t>
      </w:r>
      <w:r>
        <w:rPr>
          <w:b/>
          <w:highlight w:val="green"/>
          <w:u w:val="single"/>
        </w:rPr>
        <w:t>next few decades</w:t>
      </w:r>
      <w:r>
        <w:rPr>
          <w:u w:val="single"/>
        </w:rPr>
        <w:t xml:space="preserve"> these problems will be increasingly real</w:t>
      </w:r>
      <w:r>
        <w:rPr>
          <w:highlight w:val="green"/>
          <w:u w:val="single"/>
        </w:rPr>
        <w:t>.</w:t>
      </w:r>
      <w:r>
        <w:rPr>
          <w:sz w:val="12"/>
          <w:szCs w:val="12"/>
        </w:rPr>
        <w:t xml:space="preserve"> By then </w:t>
      </w:r>
      <w:r>
        <w:rPr>
          <w:u w:val="single"/>
        </w:rPr>
        <w:t xml:space="preserve">the world may almost be </w:t>
      </w:r>
      <w:r>
        <w:rPr>
          <w:b/>
          <w:u w:val="single"/>
        </w:rPr>
        <w:t>begging</w:t>
      </w:r>
      <w:r>
        <w:rPr>
          <w:u w:val="single"/>
        </w:rPr>
        <w:t xml:space="preserve"> for new, out of- the-box thinking. </w:t>
      </w:r>
      <w:r>
        <w:rPr>
          <w:sz w:val="12"/>
          <w:szCs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3DC88E2" w14:textId="77777777" w:rsidR="00904A46" w:rsidRDefault="00904A46" w:rsidP="00904A46">
      <w:pPr>
        <w:pStyle w:val="Heading4"/>
      </w:pPr>
      <w:r>
        <w:t>Even if you have doubts, its far better for the environment than normal mining which is the alternative.</w:t>
      </w:r>
    </w:p>
    <w:p w14:paraId="5E7C0C62" w14:textId="77777777" w:rsidR="00904A46" w:rsidRDefault="00904A46" w:rsidP="00904A46">
      <w:r w:rsidRPr="00353D2B">
        <w:rPr>
          <w:rStyle w:val="Style13ptBold"/>
        </w:rPr>
        <w:t>MIT 2018</w:t>
      </w:r>
      <w:r>
        <w:t xml:space="preserve"> </w:t>
      </w:r>
      <w:proofErr w:type="spellStart"/>
      <w:r>
        <w:t>Mit</w:t>
      </w:r>
      <w:proofErr w:type="spellEnd"/>
      <w:r>
        <w:t xml:space="preserve"> Technology Review,10-19,2018, Asteroid mining might actually be better for the environment</w:t>
      </w:r>
    </w:p>
    <w:p w14:paraId="57F3F3FA" w14:textId="77777777" w:rsidR="00904A46" w:rsidRDefault="00904A46" w:rsidP="00904A46">
      <w:pPr>
        <w:rPr>
          <w:sz w:val="12"/>
          <w:szCs w:val="12"/>
        </w:rPr>
      </w:pPr>
      <w:r>
        <w:rPr>
          <w:sz w:val="12"/>
          <w:szCs w:val="12"/>
        </w:rPr>
        <w:t>Today, that changes thanks to the work of Andreas Hein and colleagues at the University of Paris-</w:t>
      </w:r>
      <w:proofErr w:type="spellStart"/>
      <w:r>
        <w:rPr>
          <w:sz w:val="12"/>
          <w:szCs w:val="12"/>
        </w:rPr>
        <w:t>Saclay</w:t>
      </w:r>
      <w:proofErr w:type="spellEnd"/>
      <w:r>
        <w:rPr>
          <w:sz w:val="12"/>
          <w:szCs w:val="12"/>
        </w:rPr>
        <w:t xml:space="preserve"> in France. These guys have calculated the greenhouse-gas emissions from asteroid-mining operations and compared them with the 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However, </w:t>
      </w:r>
      <w:r>
        <w:rPr>
          <w:b/>
          <w:highlight w:val="green"/>
          <w:u w:val="single"/>
        </w:rPr>
        <w:t xml:space="preserve">economies </w:t>
      </w:r>
      <w:r w:rsidRPr="00353D2B">
        <w:rPr>
          <w:b/>
          <w:highlight w:val="green"/>
          <w:u w:val="single"/>
        </w:rPr>
        <w:t>of scale from</w:t>
      </w:r>
      <w:r>
        <w:rPr>
          <w:b/>
          <w:u w:val="single"/>
        </w:rPr>
        <w:t xml:space="preserve"> large </w:t>
      </w:r>
      <w:r>
        <w:rPr>
          <w:b/>
          <w:highlight w:val="green"/>
          <w:u w:val="single"/>
        </w:rPr>
        <w:t xml:space="preserve">asteroid-mining </w:t>
      </w:r>
      <w:r w:rsidRPr="00353D2B">
        <w:rPr>
          <w:b/>
          <w:highlight w:val="green"/>
          <w:u w:val="single"/>
        </w:rPr>
        <w:t>operations could</w:t>
      </w:r>
      <w:r>
        <w:rPr>
          <w:b/>
          <w:u w:val="single"/>
        </w:rPr>
        <w:t xml:space="preserve"> </w:t>
      </w:r>
      <w:r w:rsidRPr="00353D2B">
        <w:rPr>
          <w:b/>
          <w:highlight w:val="green"/>
          <w:u w:val="single"/>
        </w:rPr>
        <w:t>lower</w:t>
      </w:r>
      <w:r>
        <w:rPr>
          <w:b/>
          <w:u w:val="single"/>
        </w:rPr>
        <w:t xml:space="preserve"> this </w:t>
      </w:r>
      <w:r w:rsidRPr="00353D2B">
        <w:rPr>
          <w:b/>
          <w:highlight w:val="green"/>
          <w:u w:val="single"/>
        </w:rPr>
        <w:t>to</w:t>
      </w:r>
      <w:r>
        <w:rPr>
          <w:b/>
          <w:u w:val="single"/>
        </w:rPr>
        <w:t xml:space="preserve"> about </w:t>
      </w:r>
      <w:r w:rsidRPr="00353D2B">
        <w:rPr>
          <w:b/>
          <w:highlight w:val="green"/>
          <w:u w:val="single"/>
        </w:rPr>
        <w:t>60 kilograms of CO2</w:t>
      </w:r>
      <w:r>
        <w:rPr>
          <w:b/>
          <w:u w:val="single"/>
        </w:rPr>
        <w:t xml:space="preserve"> per kilogram of platinum.</w:t>
      </w:r>
      <w:r>
        <w:rPr>
          <w:sz w:val="12"/>
          <w:szCs w:val="12"/>
        </w:rPr>
        <w:t xml:space="preserve"> That needs to be compared with the emission from Earth-based mining</w:t>
      </w:r>
      <w:r>
        <w:rPr>
          <w:b/>
          <w:u w:val="single"/>
        </w:rPr>
        <w:t xml:space="preserve">. Here, </w:t>
      </w:r>
      <w:r w:rsidRPr="00353D2B">
        <w:rPr>
          <w:b/>
          <w:highlight w:val="green"/>
          <w:u w:val="single"/>
        </w:rPr>
        <w:t>platinum mining generates significant greenhouse gases</w:t>
      </w:r>
      <w:r>
        <w:rPr>
          <w:b/>
          <w:u w:val="single"/>
        </w:rPr>
        <w:t xml:space="preserve">, mostly from the energy it takes to remove this stuff from the ground. Indeed, the numbers are huge. The mining industry estimates that producing </w:t>
      </w:r>
      <w:r w:rsidRPr="00353D2B">
        <w:rPr>
          <w:b/>
          <w:highlight w:val="green"/>
          <w:u w:val="single"/>
        </w:rPr>
        <w:t>one kilogram of platinum on Earth releases</w:t>
      </w:r>
      <w:r>
        <w:rPr>
          <w:b/>
          <w:u w:val="single"/>
        </w:rPr>
        <w:t xml:space="preserve"> around </w:t>
      </w:r>
      <w:r w:rsidRPr="00353D2B">
        <w:rPr>
          <w:b/>
          <w:highlight w:val="green"/>
          <w:u w:val="single"/>
        </w:rPr>
        <w:t>40,000 kilograms of carbon dioxide</w:t>
      </w:r>
      <w:r>
        <w:rPr>
          <w:b/>
          <w:u w:val="single"/>
        </w:rPr>
        <w:t>.</w:t>
      </w:r>
      <w:r>
        <w:rPr>
          <w:sz w:val="12"/>
          <w:szCs w:val="12"/>
        </w:rPr>
        <w:t xml:space="preserve"> “The global warming effect of Earth-based mining is several orders of magnitude larger,” 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But an asteroid-mining spacecraft can transport a significant multiple of its mass as water to cis-lunar orbit. “Substantial savings in greenhouse gas emissions can be achieved,” say Hein and co. This interesting work should help to focus minds on the environmental impacts of mining, which are rapidly increasing in profile. But it is only a first step. There is significant uncertainty in the numbers here, so these will need to be better understood. Other factors will also eventually need to be taken into account. The Earth-bound mining industry could become more environmentally friendly by using renewable energy rather than burning coal to generate power (as it does in South Africa). Rocket launching could also become greener if more eco-friendly fuels are developed. Both these things would change the numbers. There are also emissions that this analysis does not take into account. For example, it does not include the emissions from mission control on Earth or from launch-pad construction. Then there are the ongoing effects of rocket launches on the ozone layer, which also need to be considered. So there is more work to be done. But Hein and co have taken a significant first step toward realistic environmental life-cycle assessments for asteroid mining, a task that will surely become more pressing as this industry matures.</w:t>
      </w:r>
    </w:p>
    <w:p w14:paraId="2059C2D0" w14:textId="35138106" w:rsidR="00A95652" w:rsidRDefault="003F6EB1" w:rsidP="003F6EB1">
      <w:pPr>
        <w:pStyle w:val="Heading2"/>
      </w:pPr>
      <w:r>
        <w:lastRenderedPageBreak/>
        <w:t>CASE</w:t>
      </w:r>
    </w:p>
    <w:p w14:paraId="4ADD3D34" w14:textId="77777777" w:rsidR="003F6EB1" w:rsidRDefault="003F6EB1" w:rsidP="003F6EB1">
      <w:pPr>
        <w:pStyle w:val="Heading4"/>
      </w:pPr>
      <w:r>
        <w:t xml:space="preserve">There is no threat in low orbit, </w:t>
      </w:r>
      <w:proofErr w:type="spellStart"/>
      <w:r>
        <w:t>its</w:t>
      </w:r>
      <w:proofErr w:type="spellEnd"/>
      <w:r>
        <w:t xml:space="preserve"> an impact that doesn’t need solving</w:t>
      </w:r>
    </w:p>
    <w:p w14:paraId="2481D719" w14:textId="77777777" w:rsidR="003F6EB1" w:rsidRPr="00DC3314" w:rsidRDefault="003F6EB1" w:rsidP="003F6EB1">
      <w:r w:rsidRPr="00F72087">
        <w:t xml:space="preserve">DANIEL VON </w:t>
      </w:r>
      <w:r w:rsidRPr="00F72087">
        <w:rPr>
          <w:rStyle w:val="Style13ptBold"/>
        </w:rPr>
        <w:t>FANGE 17</w:t>
      </w:r>
      <w:r w:rsidRPr="00F72087">
        <w:t>, 5-21-2017, "Kessler Syndrome is Over Hyped," No Publication, http://braino.org/essays/kessler_syndrome_is_over_hyped/</w:t>
      </w:r>
    </w:p>
    <w:p w14:paraId="2425A071" w14:textId="77777777" w:rsidR="003F6EB1" w:rsidRPr="00DC3314" w:rsidRDefault="003F6EB1" w:rsidP="003F6EB1">
      <w:pPr>
        <w:rPr>
          <w:rStyle w:val="Emphasis"/>
        </w:rPr>
      </w:pPr>
      <w:r w:rsidRPr="00DC3314">
        <w:rPr>
          <w:sz w:val="12"/>
        </w:rPr>
        <w:t xml:space="preserve">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w:t>
      </w:r>
      <w:r w:rsidRPr="00DC3314">
        <w:rPr>
          <w:rStyle w:val="Emphasis"/>
          <w:highlight w:val="green"/>
        </w:rPr>
        <w:t>Low LEO</w:t>
      </w:r>
      <w:r w:rsidRPr="00DC3314">
        <w:rPr>
          <w:rStyle w:val="Emphasis"/>
        </w:rPr>
        <w:t xml:space="preserve"> - Up to about 400km. </w:t>
      </w:r>
      <w:r w:rsidRPr="00DC3314">
        <w:rPr>
          <w:rStyle w:val="Emphasis"/>
          <w:highlight w:val="green"/>
        </w:rPr>
        <w:t>Things that orbit here burn up in the earth’s atmosphere quickly</w:t>
      </w:r>
      <w:r w:rsidRPr="00DC3314">
        <w:rPr>
          <w:rStyle w:val="Emphasis"/>
        </w:rPr>
        <w:t xml:space="preserve"> - between </w:t>
      </w:r>
      <w:r w:rsidRPr="00DC3314">
        <w:rPr>
          <w:rStyle w:val="Emphasis"/>
          <w:highlight w:val="green"/>
        </w:rPr>
        <w:t>a few months to two years</w:t>
      </w:r>
      <w:r w:rsidRPr="00DC3314">
        <w:rPr>
          <w:sz w:val="12"/>
          <w:highlight w:val="green"/>
        </w:rPr>
        <w:t>.</w:t>
      </w:r>
      <w:r w:rsidRPr="00DC3314">
        <w:rPr>
          <w:sz w:val="12"/>
        </w:rPr>
        <w:t xml:space="preserve"> The space station operates at the high end of this range. It loses about a kilometer of altitude a month and if not pushed higher every few months, would soon burn up. </w:t>
      </w:r>
      <w:r w:rsidRPr="00DC3314">
        <w:rPr>
          <w:rStyle w:val="Emphasis"/>
        </w:rPr>
        <w:t xml:space="preserve">For all practical purposes, Low LEO </w:t>
      </w:r>
      <w:r w:rsidRPr="00DC3314">
        <w:rPr>
          <w:rStyle w:val="Emphasis"/>
          <w:highlight w:val="green"/>
        </w:rPr>
        <w:t>doesn’t matter for Kessler Syndrome</w:t>
      </w:r>
      <w:r w:rsidRPr="00DC3314">
        <w:rPr>
          <w:rStyle w:val="Emphasis"/>
        </w:rPr>
        <w:t xml:space="preserve">. If Low LEO was ever full of space junk, we’d just wait a year and a half, and the problem would be over. </w:t>
      </w:r>
      <w:r w:rsidRPr="00DC3314">
        <w:rPr>
          <w:rStyle w:val="Emphasis"/>
          <w:highlight w:val="green"/>
        </w:rPr>
        <w:t>High</w:t>
      </w:r>
      <w:r w:rsidRPr="00DC3314">
        <w:rPr>
          <w:rStyle w:val="Emphasis"/>
        </w:rPr>
        <w:t xml:space="preserve"> </w:t>
      </w:r>
      <w:r w:rsidRPr="00DC3314">
        <w:rPr>
          <w:rStyle w:val="Emphasis"/>
          <w:highlight w:val="green"/>
        </w:rPr>
        <w:t>LEO</w:t>
      </w:r>
      <w:r w:rsidRPr="00DC3314">
        <w:rPr>
          <w:rStyle w:val="Emphasis"/>
        </w:rPr>
        <w:t xml:space="preserve"> - 400km to 2000km. This </w:t>
      </w:r>
      <w:r w:rsidRPr="00DC3314">
        <w:rPr>
          <w:rStyle w:val="Emphasis"/>
          <w:highlight w:val="green"/>
        </w:rPr>
        <w:t>where most heavy satellites and most space junk orbits</w:t>
      </w:r>
      <w:r w:rsidRPr="00DC3314">
        <w:rPr>
          <w:rStyle w:val="Emphasis"/>
        </w:rPr>
        <w:t xml:space="preserve">. The air is thin enough here that satellites only go down slowly, and they have a much farther distance to fall. It can take 50 years for stuff here to get down. </w:t>
      </w:r>
      <w:r w:rsidRPr="00DC3314">
        <w:rPr>
          <w:rStyle w:val="Emphasis"/>
          <w:highlight w:val="green"/>
        </w:rPr>
        <w:t>This is where Kessler Syndrome could be an issue</w:t>
      </w:r>
      <w:r w:rsidRPr="00DC3314">
        <w:rPr>
          <w:rStyle w:val="Emphasis"/>
        </w:rPr>
        <w:t>.</w:t>
      </w:r>
    </w:p>
    <w:p w14:paraId="5288D808" w14:textId="77777777" w:rsidR="003F6EB1" w:rsidRDefault="003F6EB1" w:rsidP="003F6EB1">
      <w:pPr>
        <w:pStyle w:val="Heading4"/>
      </w:pPr>
    </w:p>
    <w:p w14:paraId="66D48199" w14:textId="77777777" w:rsidR="003F6EB1" w:rsidRDefault="003F6EB1" w:rsidP="003F6EB1">
      <w:pPr>
        <w:pStyle w:val="Heading4"/>
      </w:pPr>
      <w:r>
        <w:t xml:space="preserve">No impact to Kessler Syndrome. Prefer our </w:t>
      </w:r>
      <w:proofErr w:type="spellStart"/>
      <w:r>
        <w:t>ev</w:t>
      </w:r>
      <w:proofErr w:type="spellEnd"/>
      <w:r>
        <w:t xml:space="preserve"> – Robust calculation</w:t>
      </w:r>
    </w:p>
    <w:p w14:paraId="017CAA7F" w14:textId="77777777" w:rsidR="003F6EB1" w:rsidRPr="00F72087" w:rsidRDefault="003F6EB1" w:rsidP="003F6EB1">
      <w:r w:rsidRPr="00F72087">
        <w:t xml:space="preserve">DANIEL VON </w:t>
      </w:r>
      <w:r w:rsidRPr="00F72087">
        <w:rPr>
          <w:rStyle w:val="Style13ptBold"/>
        </w:rPr>
        <w:t>FANGE 17</w:t>
      </w:r>
      <w:r w:rsidRPr="00F72087">
        <w:t>, 5-21-2017, "Kessler Syndrome is Over Hyped," No Publication, http://braino.org/essays/kessler_syndrome_is_over_hyped/</w:t>
      </w:r>
    </w:p>
    <w:p w14:paraId="26A56A6F" w14:textId="77777777" w:rsidR="003F6EB1" w:rsidRPr="00F72087" w:rsidRDefault="003F6EB1" w:rsidP="003F6EB1">
      <w:pPr>
        <w:rPr>
          <w:sz w:val="12"/>
        </w:rPr>
      </w:pPr>
      <w:r w:rsidRPr="00F72087">
        <w:rPr>
          <w:rStyle w:val="Emphasis"/>
        </w:rPr>
        <w:t xml:space="preserve">Let’s </w:t>
      </w:r>
      <w:r w:rsidRPr="00F72087">
        <w:rPr>
          <w:rStyle w:val="Emphasis"/>
          <w:highlight w:val="green"/>
        </w:rPr>
        <w:t>imagine</w:t>
      </w:r>
      <w:r w:rsidRPr="00F72087">
        <w:rPr>
          <w:rStyle w:val="Emphasis"/>
        </w:rPr>
        <w:t xml:space="preserve"> a </w:t>
      </w:r>
      <w:r w:rsidRPr="00F72087">
        <w:rPr>
          <w:rStyle w:val="Emphasis"/>
          <w:highlight w:val="green"/>
        </w:rPr>
        <w:t>worst case</w:t>
      </w:r>
      <w:r w:rsidRPr="00F72087">
        <w:rPr>
          <w:rStyle w:val="Emphasis"/>
        </w:rPr>
        <w:t xml:space="preserve"> scenario</w:t>
      </w:r>
      <w:r w:rsidRPr="00F72087">
        <w:rPr>
          <w:sz w:val="12"/>
        </w:rPr>
        <w:t xml:space="preserve">. An evil alien intelligence </w:t>
      </w:r>
      <w:r w:rsidRPr="00F72087">
        <w:rPr>
          <w:rStyle w:val="Emphasis"/>
          <w:highlight w:val="green"/>
        </w:rPr>
        <w:t>chop</w:t>
      </w:r>
      <w:r w:rsidRPr="00F72087">
        <w:rPr>
          <w:rStyle w:val="Emphasis"/>
        </w:rPr>
        <w:t xml:space="preserve">s up </w:t>
      </w:r>
      <w:r w:rsidRPr="00F72087">
        <w:rPr>
          <w:rStyle w:val="Emphasis"/>
          <w:highlight w:val="green"/>
        </w:rPr>
        <w:t>everything in High LEO</w:t>
      </w:r>
      <w:r w:rsidRPr="00F72087">
        <w:rPr>
          <w:rStyle w:val="Emphasis"/>
        </w:rPr>
        <w:t xml:space="preserve">, turning it into 1cm cubes of death orbiting at 1000km, spread as evenly across the surface of this sphere as orbital mechanics would allow. </w:t>
      </w:r>
      <w:r w:rsidRPr="00F72087">
        <w:rPr>
          <w:rStyle w:val="Emphasis"/>
          <w:highlight w:val="green"/>
        </w:rPr>
        <w:t>Is humanity cut off from space</w:t>
      </w:r>
      <w:r w:rsidRPr="00F72087">
        <w:rPr>
          <w:rStyle w:val="Emphasis"/>
        </w:rPr>
        <w:t>? I’m guessing the world has launched about 10,000 tons of satellites total. For guessing purposes, I’ll assume 2,500 tons of satellites and junk currently in High LEO</w:t>
      </w:r>
      <w:r w:rsidRPr="00F72087">
        <w:rPr>
          <w:sz w:val="12"/>
        </w:rPr>
        <w:t xml:space="preserve">. If satellites are made of aluminum, with a density of 2.70 g/cm3, then that’s 839,985,870 1cm cubes. A sphere for an orbit of 1,000km has a surface area of 682,752,000 square KM. So there would be one cube of junk per .81 square KM. </w:t>
      </w:r>
      <w:r w:rsidRPr="00F72087">
        <w:rPr>
          <w:rStyle w:val="Emphasis"/>
          <w:highlight w:val="green"/>
        </w:rPr>
        <w:t>If a rocket traveled through</w:t>
      </w:r>
      <w:r w:rsidRPr="00F72087">
        <w:rPr>
          <w:rStyle w:val="Emphasis"/>
        </w:rPr>
        <w:t xml:space="preserve"> that, its </w:t>
      </w:r>
      <w:r w:rsidRPr="00F72087">
        <w:rPr>
          <w:rStyle w:val="Emphasis"/>
          <w:highlight w:val="green"/>
        </w:rPr>
        <w:t>odds of hitting</w:t>
      </w:r>
      <w:r w:rsidRPr="00F72087">
        <w:rPr>
          <w:rStyle w:val="Emphasis"/>
        </w:rPr>
        <w:t xml:space="preserve"> that cube are tiny - </w:t>
      </w:r>
      <w:r w:rsidRPr="00F72087">
        <w:rPr>
          <w:rStyle w:val="Emphasis"/>
          <w:highlight w:val="green"/>
        </w:rPr>
        <w:t>less than 1 in 10,000</w:t>
      </w:r>
      <w:r w:rsidRPr="00F72087">
        <w:rPr>
          <w:rStyle w:val="Emphasis"/>
        </w:rPr>
        <w:t xml:space="preserve">. So even </w:t>
      </w:r>
      <w:r w:rsidRPr="00F72087">
        <w:rPr>
          <w:rStyle w:val="Emphasis"/>
          <w:highlight w:val="green"/>
        </w:rPr>
        <w:t>in the worst case, we don’t lose access to space</w:t>
      </w:r>
      <w:r w:rsidRPr="00F72087">
        <w:rPr>
          <w:rStyle w:val="Emphasis"/>
        </w:rPr>
        <w:t xml:space="preserve">. Now though you can travel through the debris, you couldn’t keep a satellite alive for long in this orbit of death. Kessler Syndrome </w:t>
      </w:r>
      <w:r w:rsidRPr="00F72087">
        <w:rPr>
          <w:rStyle w:val="Emphasis"/>
          <w:highlight w:val="green"/>
        </w:rPr>
        <w:t>at its worst just prevents</w:t>
      </w:r>
      <w:r w:rsidRPr="00F72087">
        <w:rPr>
          <w:rStyle w:val="Emphasis"/>
        </w:rPr>
        <w:t xml:space="preserve"> us from putting </w:t>
      </w:r>
      <w:r w:rsidRPr="00F72087">
        <w:rPr>
          <w:rStyle w:val="Emphasis"/>
          <w:highlight w:val="green"/>
        </w:rPr>
        <w:t>satellites in certain orbits</w:t>
      </w:r>
      <w:r w:rsidRPr="00F72087">
        <w:rPr>
          <w:rStyle w:val="Emphasis"/>
        </w:rPr>
        <w:t>.</w:t>
      </w:r>
      <w:r w:rsidRPr="00F72087">
        <w:rPr>
          <w:sz w:val="12"/>
        </w:rPr>
        <w:t xml:space="preserve"> In real life, there’s a lot of factors that make Kessler syndrome even less of a problem than our worst case though experiment. </w:t>
      </w:r>
      <w:r w:rsidRPr="00F72087">
        <w:rPr>
          <w:rStyle w:val="Emphasis"/>
          <w:highlight w:val="green"/>
        </w:rPr>
        <w:t>Debris would be spread over a volume of space, not a single orbital surface,</w:t>
      </w:r>
      <w:r w:rsidRPr="00F72087">
        <w:rPr>
          <w:rStyle w:val="Emphasis"/>
        </w:rPr>
        <w:t xml:space="preserve"> making collisions orders of magnitudes less likely. Most impact debris will have a slower orbital velocity than either of its original pieces</w:t>
      </w:r>
      <w:r w:rsidRPr="00F72087">
        <w:rPr>
          <w:sz w:val="12"/>
        </w:rPr>
        <w:t xml:space="preserve"> - this makes it deorbit much sooner. Any collision will create large and small objects. Small objects are much more affected by atmospheric drag and deorbit faster, even in a few months from high LEO. Larger objects can be tracked by earth based radar and avoided. The planned big new constellations are not in High LEO, but in Low LEO for faster communications with the earth. They aren’t an issue for Kessler. </w:t>
      </w:r>
      <w:r w:rsidRPr="00F72087">
        <w:rPr>
          <w:rStyle w:val="Emphasis"/>
        </w:rPr>
        <w:t xml:space="preserve">Most importantly, all new satellite launches since the 1990’s are required to include a plan to get rid of the satellite at the end of its useful life (usually by deorbiting) So the realistic </w:t>
      </w:r>
      <w:r w:rsidRPr="00F72087">
        <w:rPr>
          <w:rStyle w:val="Emphasis"/>
          <w:highlight w:val="green"/>
        </w:rPr>
        <w:t>worst case is that insurance premiums on satellites go up</w:t>
      </w:r>
      <w:r w:rsidRPr="00F72087">
        <w:rPr>
          <w:rStyle w:val="Emphasis"/>
        </w:rPr>
        <w:t xml:space="preserve"> a bit.</w:t>
      </w:r>
      <w:r w:rsidRPr="00F72087">
        <w:rPr>
          <w:sz w:val="12"/>
        </w:rPr>
        <w:t xml:space="preserve"> Given the current trend toward much smaller, cheaper micro satellites, this wouldn’t even have a huge effect. I’m removing Kessler Syndrome from my list of things to worry about.</w:t>
      </w:r>
    </w:p>
    <w:p w14:paraId="48499B72" w14:textId="77777777" w:rsidR="003F6EB1" w:rsidRPr="003F6EB1" w:rsidRDefault="003F6EB1" w:rsidP="003F6EB1"/>
    <w:sectPr w:rsidR="003F6EB1" w:rsidRPr="003F6E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04A46"/>
    <w:rsid w:val="000139A3"/>
    <w:rsid w:val="00022250"/>
    <w:rsid w:val="0008092B"/>
    <w:rsid w:val="000B2398"/>
    <w:rsid w:val="00100833"/>
    <w:rsid w:val="00104529"/>
    <w:rsid w:val="00105942"/>
    <w:rsid w:val="00107396"/>
    <w:rsid w:val="00144A4C"/>
    <w:rsid w:val="00176AB0"/>
    <w:rsid w:val="00177B7D"/>
    <w:rsid w:val="0018322D"/>
    <w:rsid w:val="001B5776"/>
    <w:rsid w:val="001E527A"/>
    <w:rsid w:val="001F78CE"/>
    <w:rsid w:val="0022220B"/>
    <w:rsid w:val="00251FC7"/>
    <w:rsid w:val="002855A7"/>
    <w:rsid w:val="002B146A"/>
    <w:rsid w:val="002B5E17"/>
    <w:rsid w:val="003106E5"/>
    <w:rsid w:val="00315690"/>
    <w:rsid w:val="00316B75"/>
    <w:rsid w:val="00325646"/>
    <w:rsid w:val="003460F2"/>
    <w:rsid w:val="0038158C"/>
    <w:rsid w:val="003902BA"/>
    <w:rsid w:val="003A09E2"/>
    <w:rsid w:val="003F69DB"/>
    <w:rsid w:val="003F6EB1"/>
    <w:rsid w:val="00407037"/>
    <w:rsid w:val="004605D6"/>
    <w:rsid w:val="004C60E8"/>
    <w:rsid w:val="004E3579"/>
    <w:rsid w:val="004E728B"/>
    <w:rsid w:val="004F39E0"/>
    <w:rsid w:val="00537BD5"/>
    <w:rsid w:val="0057268A"/>
    <w:rsid w:val="005A7B7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4A46"/>
    <w:rsid w:val="0091627E"/>
    <w:rsid w:val="00960144"/>
    <w:rsid w:val="0097032B"/>
    <w:rsid w:val="009D2EAD"/>
    <w:rsid w:val="009D54B2"/>
    <w:rsid w:val="009E1922"/>
    <w:rsid w:val="009F7ED2"/>
    <w:rsid w:val="00A303A8"/>
    <w:rsid w:val="00A5160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48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F99E3"/>
  <w15:chartTrackingRefBased/>
  <w15:docId w15:val="{0763355D-5803-44DD-A014-5A6C2E5BD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0144"/>
    <w:rPr>
      <w:rFonts w:ascii="Calibri" w:hAnsi="Calibri"/>
    </w:rPr>
  </w:style>
  <w:style w:type="paragraph" w:styleId="Heading1">
    <w:name w:val="heading 1"/>
    <w:aliases w:val="Pocket"/>
    <w:basedOn w:val="Normal"/>
    <w:next w:val="Normal"/>
    <w:link w:val="Heading1Char"/>
    <w:qFormat/>
    <w:rsid w:val="009601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01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01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601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01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0144"/>
  </w:style>
  <w:style w:type="character" w:customStyle="1" w:styleId="Heading1Char">
    <w:name w:val="Heading 1 Char"/>
    <w:aliases w:val="Pocket Char"/>
    <w:basedOn w:val="DefaultParagraphFont"/>
    <w:link w:val="Heading1"/>
    <w:rsid w:val="009601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014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014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60144"/>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9601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0144"/>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96014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uiPriority w:val="99"/>
    <w:unhideWhenUsed/>
    <w:rsid w:val="00960144"/>
    <w:rPr>
      <w:color w:val="auto"/>
      <w:u w:val="none"/>
    </w:rPr>
  </w:style>
  <w:style w:type="character" w:styleId="FollowedHyperlink">
    <w:name w:val="FollowedHyperlink"/>
    <w:basedOn w:val="DefaultParagraphFont"/>
    <w:uiPriority w:val="99"/>
    <w:semiHidden/>
    <w:unhideWhenUsed/>
    <w:rsid w:val="00960144"/>
    <w:rPr>
      <w:color w:val="auto"/>
      <w:u w:val="none"/>
    </w:rPr>
  </w:style>
  <w:style w:type="character" w:customStyle="1" w:styleId="TitleChar">
    <w:name w:val="Title Char"/>
    <w:basedOn w:val="DefaultParagraphFont"/>
    <w:link w:val="Title"/>
    <w:uiPriority w:val="1"/>
    <w:qFormat/>
    <w:rsid w:val="00904A46"/>
    <w:rPr>
      <w:u w:val="single"/>
    </w:rPr>
  </w:style>
  <w:style w:type="paragraph" w:styleId="Title">
    <w:name w:val="Title"/>
    <w:basedOn w:val="Normal"/>
    <w:link w:val="TitleChar"/>
    <w:uiPriority w:val="1"/>
    <w:qFormat/>
    <w:rsid w:val="00904A46"/>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04A46"/>
    <w:rPr>
      <w:rFonts w:asciiTheme="majorHAnsi" w:eastAsiaTheme="majorEastAsia" w:hAnsiTheme="majorHAnsi" w:cstheme="majorBidi"/>
      <w:spacing w:val="-10"/>
      <w:kern w:val="28"/>
      <w:sz w:val="56"/>
      <w:szCs w:val="56"/>
    </w:rPr>
  </w:style>
  <w:style w:type="paragraph" w:customStyle="1" w:styleId="Emphasis1">
    <w:name w:val="Emphasis1"/>
    <w:basedOn w:val="Normal"/>
    <w:link w:val="Emphasis"/>
    <w:uiPriority w:val="7"/>
    <w:qFormat/>
    <w:rsid w:val="0008092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08092B"/>
    <w:pPr>
      <w:ind w:left="720"/>
      <w:contextualSpacing/>
    </w:pPr>
  </w:style>
  <w:style w:type="paragraph" w:customStyle="1" w:styleId="textbold">
    <w:name w:val="text bold"/>
    <w:basedOn w:val="Normal"/>
    <w:uiPriority w:val="7"/>
    <w:qFormat/>
    <w:rsid w:val="003F6EB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da.mil/transport/" TargetMode="External"/><Relationship Id="rId13" Type="http://schemas.openxmlformats.org/officeDocument/2006/relationships/hyperlink" Target="https://twitter.com/SpaceX/status/1313441470754430977"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sam.gov/opp/c5d54373342944998cb78e0efd37aeb4/view" TargetMode="External"/><Relationship Id="rId12" Type="http://schemas.openxmlformats.org/officeDocument/2006/relationships/hyperlink" Target="https://spacenews.com/spacex-l3harris-win-space-development-agency-contracts-to-build-missile-warning-satellites/" TargetMode="External"/><Relationship Id="rId17" Type="http://schemas.openxmlformats.org/officeDocument/2006/relationships/hyperlink" Target="https://worldview.stratfor.com/article/arms-race-toward-global-instability" TargetMode="External"/><Relationship Id="rId2" Type="http://schemas.openxmlformats.org/officeDocument/2006/relationships/numbering" Target="numbering.xml"/><Relationship Id="rId16" Type="http://schemas.openxmlformats.org/officeDocument/2006/relationships/hyperlink" Target="https://techcrunch.com/2020/05/26/spacex-signs-testing-agreement-with-u-s-army-for-use-of-starlink-networ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eurasiantimes.com/us-plans-to-build-constellation-of-satellites-russian-chinese-hypersonic-missiles/?amp" TargetMode="External"/><Relationship Id="rId11" Type="http://schemas.openxmlformats.org/officeDocument/2006/relationships/hyperlink" Target="https://www.sda.mil/sda-awards-contracts-for-the-first-generation-of-the-tracking-layer/" TargetMode="External"/><Relationship Id="rId5" Type="http://schemas.openxmlformats.org/officeDocument/2006/relationships/webSettings" Target="webSettings.xml"/><Relationship Id="rId15" Type="http://schemas.openxmlformats.org/officeDocument/2006/relationships/hyperlink" Target="https://www.teslarati.com/spacex-starlink-space-lasers-first-orbital-test/" TargetMode="External"/><Relationship Id="rId10" Type="http://schemas.openxmlformats.org/officeDocument/2006/relationships/hyperlink" Target="https://uk.reuters.com/article/space-exploration-spacex-satellites/musks-spacex-wins-pentagon-award-for-missile-tracking-satellites-idUKL1N2GW27C" TargetMode="External"/><Relationship Id="rId19" Type="http://schemas.openxmlformats.org/officeDocument/2006/relationships/hyperlink" Target="https://www.theweek.in/news/sci-tech/2020/08/06/Space-mining-Just-around-the-corner.html" TargetMode="External"/><Relationship Id="rId4" Type="http://schemas.openxmlformats.org/officeDocument/2006/relationships/settings" Target="settings.xml"/><Relationship Id="rId9" Type="http://schemas.openxmlformats.org/officeDocument/2006/relationships/hyperlink" Target="https://www.forbes.com/sites/jonathanocallaghan/2020/10/06/elon-musk-to-build-missile-warning-satellites-for-the-us-military-after-spacex-wins-contract/" TargetMode="External"/><Relationship Id="rId14" Type="http://schemas.openxmlformats.org/officeDocument/2006/relationships/hyperlink" Target="https://www.cnbc.com/2020/08/10/spacex-starlink-satellte-production-now-120-per-month.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9570</Words>
  <Characters>54552</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10</cp:revision>
  <dcterms:created xsi:type="dcterms:W3CDTF">2022-02-05T16:07:00Z</dcterms:created>
  <dcterms:modified xsi:type="dcterms:W3CDTF">2022-02-05T20:23:00Z</dcterms:modified>
</cp:coreProperties>
</file>