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C6FD5" w14:textId="77777777" w:rsidR="008C2DC8" w:rsidRDefault="008C2DC8" w:rsidP="008C2DC8">
      <w:pPr>
        <w:pStyle w:val="Heading2"/>
      </w:pPr>
      <w:r>
        <w:t>NC</w:t>
      </w:r>
    </w:p>
    <w:p w14:paraId="00DB0EEE" w14:textId="77777777" w:rsidR="008C2DC8" w:rsidRPr="00AC6174" w:rsidRDefault="008C2DC8" w:rsidP="008C2DC8">
      <w:pPr>
        <w:pStyle w:val="Heading4"/>
        <w:rPr>
          <w:highlight w:val="white"/>
        </w:rPr>
      </w:pPr>
      <w:r w:rsidRPr="00AC6174">
        <w:t xml:space="preserve">I </w:t>
      </w:r>
      <w:r>
        <w:t>Negate</w:t>
      </w:r>
      <w:r w:rsidRPr="00AC6174">
        <w:t xml:space="preserve"> the resolution Resolved: Private appropriation of outer space is unjust</w:t>
      </w:r>
    </w:p>
    <w:p w14:paraId="6ED87E0D" w14:textId="77777777" w:rsidR="008C2DC8" w:rsidRPr="00AC6174" w:rsidRDefault="008C2DC8" w:rsidP="008C2DC8">
      <w:pPr>
        <w:pStyle w:val="Heading4"/>
      </w:pPr>
      <w:r w:rsidRPr="00AC6174">
        <w:t>The value is morality since ought indicates a moral obligation</w:t>
      </w:r>
    </w:p>
    <w:p w14:paraId="02689E68" w14:textId="7A383F7B" w:rsidR="008C2DC8" w:rsidRDefault="008C2DC8" w:rsidP="008C2DC8">
      <w:pPr>
        <w:pStyle w:val="Heading4"/>
      </w:pPr>
      <w:r w:rsidRPr="00AC6174">
        <w:t>The value criterion is maximizing expected well-being which means causing the greatest amount of good for the greatest amount of people.</w:t>
      </w:r>
    </w:p>
    <w:p w14:paraId="0291A72B" w14:textId="77777777" w:rsidR="008C2DC8" w:rsidRPr="008C2DC8" w:rsidRDefault="008C2DC8" w:rsidP="008C2DC8">
      <w:pPr>
        <w:pStyle w:val="Heading4"/>
      </w:pPr>
      <w:r w:rsidRPr="008C2DC8">
        <w:t>3 reasons for this:</w:t>
      </w:r>
    </w:p>
    <w:p w14:paraId="28C6D69F" w14:textId="48D51AC3" w:rsidR="008C2DC8" w:rsidRDefault="007A19F4" w:rsidP="008C2DC8">
      <w:pPr>
        <w:pStyle w:val="Heading4"/>
      </w:pPr>
      <w:r>
        <w:t xml:space="preserve">1] </w:t>
      </w:r>
      <w:r w:rsidR="008C2DC8">
        <w:t>Everyone does not like painful or emotionally harmful experiences, so naturally we should try to replace these things with good experiences.</w:t>
      </w:r>
    </w:p>
    <w:p w14:paraId="6F244C80" w14:textId="61E46DE4" w:rsidR="008C2DC8" w:rsidRDefault="007A19F4" w:rsidP="008C2DC8">
      <w:pPr>
        <w:pStyle w:val="Heading4"/>
      </w:pPr>
      <w:r>
        <w:t xml:space="preserve">2] </w:t>
      </w:r>
      <w:r w:rsidR="008C2DC8">
        <w:t>Things like death and oppression are intuitively bad, and affect everyone, so we should try to prevent them.</w:t>
      </w:r>
    </w:p>
    <w:p w14:paraId="1404AA85" w14:textId="007094D0" w:rsidR="00C3429C" w:rsidRPr="00C3429C" w:rsidRDefault="00183027" w:rsidP="00C3429C">
      <w:pPr>
        <w:pStyle w:val="Heading4"/>
        <w:rPr>
          <w:rFonts w:asciiTheme="minorHAnsi" w:hAnsiTheme="minorHAnsi" w:cstheme="minorHAnsi"/>
        </w:rPr>
      </w:pPr>
      <w:r w:rsidRPr="00C3429C">
        <w:rPr>
          <w:rFonts w:asciiTheme="minorHAnsi" w:hAnsiTheme="minorHAnsi" w:cstheme="minorHAnsi"/>
        </w:rPr>
        <w:t xml:space="preserve">3] </w:t>
      </w:r>
      <w:r w:rsidR="00C3429C" w:rsidRPr="00C3429C">
        <w:rPr>
          <w:rFonts w:asciiTheme="minorHAnsi" w:hAnsiTheme="minorHAnsi" w:cstheme="minorHAnsi"/>
        </w:rPr>
        <w:t>Extinction is bad and outweighs</w:t>
      </w:r>
      <w:r w:rsidR="00C3429C">
        <w:rPr>
          <w:rFonts w:asciiTheme="minorHAnsi" w:hAnsiTheme="minorHAnsi" w:cstheme="minorHAnsi"/>
        </w:rPr>
        <w:t xml:space="preserve"> under any framework.</w:t>
      </w:r>
    </w:p>
    <w:p w14:paraId="120E6D50" w14:textId="77777777" w:rsidR="00C3429C" w:rsidRPr="00C3429C" w:rsidRDefault="00C3429C" w:rsidP="00C3429C">
      <w:pPr>
        <w:rPr>
          <w:rFonts w:asciiTheme="minorHAnsi" w:hAnsiTheme="minorHAnsi" w:cstheme="minorHAnsi"/>
        </w:rPr>
      </w:pPr>
      <w:r w:rsidRPr="00C3429C">
        <w:rPr>
          <w:rStyle w:val="Heading4Char"/>
          <w:rFonts w:asciiTheme="minorHAnsi" w:hAnsiTheme="minorHAnsi" w:cstheme="minorHAnsi"/>
        </w:rPr>
        <w:t>MacAskill 14</w:t>
      </w:r>
      <w:r w:rsidRPr="00C3429C">
        <w:rPr>
          <w:rFonts w:asciiTheme="minorHAnsi" w:hAnsiTheme="minorHAnsi" w:cstheme="minorHAnsi"/>
        </w:rPr>
        <w:t xml:space="preserve"> </w:t>
      </w:r>
      <w:r w:rsidRPr="00C3429C">
        <w:rPr>
          <w:rFonts w:asciiTheme="minorHAnsi" w:hAnsiTheme="minorHAnsi" w:cstheme="minorHAnsi"/>
          <w:sz w:val="16"/>
          <w:szCs w:val="16"/>
        </w:rPr>
        <w:t>[William, Oxford Philosopher and youngest tenured philosopher in the world, Normative Uncertainty, 2014]</w:t>
      </w:r>
    </w:p>
    <w:p w14:paraId="4E8443FE" w14:textId="77777777" w:rsidR="00C3429C" w:rsidRPr="00C3429C" w:rsidRDefault="00C3429C" w:rsidP="00C3429C">
      <w:pPr>
        <w:rPr>
          <w:rFonts w:asciiTheme="minorHAnsi" w:hAnsiTheme="minorHAnsi" w:cstheme="minorHAnsi"/>
          <w:sz w:val="14"/>
        </w:rPr>
      </w:pPr>
      <w:r w:rsidRPr="00C3429C">
        <w:rPr>
          <w:rStyle w:val="TitleChar"/>
          <w:rFonts w:asciiTheme="minorHAnsi" w:hAnsiTheme="minorHAnsi" w:cstheme="minorHAnsi"/>
        </w:rPr>
        <w:t xml:space="preserve">The human race might go extinct </w:t>
      </w:r>
      <w:r w:rsidRPr="00C3429C">
        <w:rPr>
          <w:rFonts w:asciiTheme="minorHAnsi" w:hAnsiTheme="minorHAnsi" w:cstheme="min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C3429C">
        <w:rPr>
          <w:rStyle w:val="TitleChar"/>
          <w:rFonts w:asciiTheme="minorHAnsi" w:hAnsiTheme="minorHAnsi" w:cstheme="minorHAnsi"/>
        </w:rPr>
        <w:t xml:space="preserve">different moral views give opposing answers to question of whether this would be a </w:t>
      </w:r>
      <w:r w:rsidRPr="00C3429C">
        <w:rPr>
          <w:rFonts w:asciiTheme="minorHAnsi" w:hAnsiTheme="minorHAnsi" w:cstheme="minorHAnsi"/>
          <w:sz w:val="14"/>
        </w:rPr>
        <w:t>good</w:t>
      </w:r>
      <w:r w:rsidRPr="00C3429C">
        <w:rPr>
          <w:rStyle w:val="TitleChar"/>
          <w:rFonts w:asciiTheme="minorHAnsi" w:hAnsiTheme="minorHAnsi" w:cstheme="minorHAnsi"/>
        </w:rPr>
        <w:t xml:space="preserve"> </w:t>
      </w:r>
      <w:r w:rsidRPr="00C3429C">
        <w:rPr>
          <w:rFonts w:asciiTheme="minorHAnsi" w:hAnsiTheme="minorHAnsi" w:cstheme="minorHAnsi"/>
          <w:sz w:val="14"/>
        </w:rPr>
        <w:t xml:space="preserve">or a </w:t>
      </w:r>
      <w:r w:rsidRPr="00C3429C">
        <w:rPr>
          <w:rStyle w:val="TitleChar"/>
          <w:rFonts w:asciiTheme="minorHAnsi" w:hAnsiTheme="minorHAnsi" w:cstheme="minorHAnsi"/>
        </w:rPr>
        <w:t>bad thing</w:t>
      </w:r>
      <w:r w:rsidRPr="00C3429C">
        <w:rPr>
          <w:rFonts w:asciiTheme="minorHAnsi" w:hAnsiTheme="minorHAnsi" w:cstheme="min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C3429C">
        <w:rPr>
          <w:rStyle w:val="TitleChar"/>
          <w:rFonts w:asciiTheme="minorHAnsi" w:hAnsiTheme="minorHAnsi" w:cstheme="minorHAnsi"/>
        </w:rPr>
        <w:t xml:space="preserve">However, even if we believe in a moral view </w:t>
      </w:r>
      <w:r w:rsidRPr="00C3429C">
        <w:rPr>
          <w:rFonts w:asciiTheme="minorHAnsi" w:hAnsiTheme="minorHAnsi" w:cstheme="minorHAnsi"/>
          <w:sz w:val="14"/>
        </w:rPr>
        <w:t xml:space="preserve">according to </w:t>
      </w:r>
      <w:r w:rsidRPr="00C3429C">
        <w:rPr>
          <w:rStyle w:val="TitleChar"/>
          <w:rFonts w:asciiTheme="minorHAnsi" w:hAnsiTheme="minorHAnsi" w:cstheme="minorHAnsi"/>
        </w:rPr>
        <w:t xml:space="preserve">which human extinction would be a good thing, </w:t>
      </w:r>
      <w:r w:rsidRPr="00C3429C">
        <w:rPr>
          <w:rStyle w:val="TitleChar"/>
          <w:rFonts w:asciiTheme="minorHAnsi" w:hAnsiTheme="minorHAnsi" w:cstheme="minorHAnsi"/>
          <w:highlight w:val="green"/>
        </w:rPr>
        <w:t xml:space="preserve">we </w:t>
      </w:r>
      <w:r w:rsidRPr="00C3429C">
        <w:rPr>
          <w:rStyle w:val="TitleChar"/>
          <w:rFonts w:asciiTheme="minorHAnsi" w:hAnsiTheme="minorHAnsi" w:cstheme="minorHAnsi"/>
        </w:rPr>
        <w:t xml:space="preserve">still </w:t>
      </w:r>
      <w:r w:rsidRPr="00C3429C">
        <w:rPr>
          <w:rStyle w:val="TitleChar"/>
          <w:rFonts w:asciiTheme="minorHAnsi" w:hAnsiTheme="minorHAnsi" w:cstheme="minorHAnsi"/>
          <w:highlight w:val="green"/>
        </w:rPr>
        <w:t>have strong reason to prevent near-term</w:t>
      </w:r>
      <w:r w:rsidRPr="00C3429C">
        <w:rPr>
          <w:rStyle w:val="TitleChar"/>
          <w:rFonts w:asciiTheme="minorHAnsi" w:hAnsiTheme="minorHAnsi" w:cstheme="minorHAnsi"/>
        </w:rPr>
        <w:t xml:space="preserve"> </w:t>
      </w:r>
      <w:r w:rsidRPr="00C3429C">
        <w:rPr>
          <w:rFonts w:asciiTheme="minorHAnsi" w:hAnsiTheme="minorHAnsi" w:cstheme="minorHAnsi"/>
          <w:sz w:val="14"/>
        </w:rPr>
        <w:t>human</w:t>
      </w:r>
      <w:r w:rsidRPr="00C3429C">
        <w:rPr>
          <w:rStyle w:val="TitleChar"/>
          <w:rFonts w:asciiTheme="minorHAnsi" w:hAnsiTheme="minorHAnsi" w:cstheme="minorHAnsi"/>
        </w:rPr>
        <w:t xml:space="preserve"> </w:t>
      </w:r>
      <w:r w:rsidRPr="00C3429C">
        <w:rPr>
          <w:rStyle w:val="TitleChar"/>
          <w:rFonts w:asciiTheme="minorHAnsi" w:hAnsiTheme="minorHAnsi" w:cstheme="minorHAnsi"/>
          <w:highlight w:val="green"/>
        </w:rPr>
        <w:t>extinction</w:t>
      </w:r>
      <w:r w:rsidRPr="00C3429C">
        <w:rPr>
          <w:rFonts w:asciiTheme="minorHAnsi" w:hAnsiTheme="minorHAnsi" w:cstheme="minorHAnsi"/>
          <w:sz w:val="14"/>
        </w:rPr>
        <w:t xml:space="preserve">. To see this, we must note three points. </w:t>
      </w:r>
      <w:r w:rsidRPr="00C3429C">
        <w:rPr>
          <w:rStyle w:val="TitleChar"/>
          <w:rFonts w:asciiTheme="minorHAnsi" w:hAnsiTheme="minorHAnsi" w:cstheme="minorHAnsi"/>
        </w:rPr>
        <w:t>First</w:t>
      </w:r>
      <w:r w:rsidRPr="00C3429C">
        <w:rPr>
          <w:rFonts w:asciiTheme="minorHAnsi" w:hAnsiTheme="minorHAnsi" w:cstheme="minorHAnsi"/>
          <w:sz w:val="14"/>
        </w:rPr>
        <w:t xml:space="preserve">, we should note that the </w:t>
      </w:r>
      <w:r w:rsidRPr="00C3429C">
        <w:rPr>
          <w:rStyle w:val="TitleChar"/>
          <w:rFonts w:asciiTheme="minorHAnsi" w:hAnsiTheme="minorHAnsi" w:cstheme="minorHAnsi"/>
        </w:rPr>
        <w:t>extinction</w:t>
      </w:r>
      <w:r w:rsidRPr="00C3429C">
        <w:rPr>
          <w:rFonts w:asciiTheme="minorHAnsi" w:hAnsiTheme="minorHAnsi" w:cstheme="minorHAnsi"/>
          <w:sz w:val="14"/>
        </w:rPr>
        <w:t xml:space="preserve"> of the human race </w:t>
      </w:r>
      <w:r w:rsidRPr="00C3429C">
        <w:rPr>
          <w:rStyle w:val="TitleChar"/>
          <w:rFonts w:asciiTheme="minorHAnsi" w:hAnsiTheme="minorHAnsi" w:cstheme="minorHAnsi"/>
        </w:rPr>
        <w:t xml:space="preserve">is </w:t>
      </w:r>
      <w:r w:rsidRPr="00C3429C">
        <w:rPr>
          <w:rFonts w:asciiTheme="minorHAnsi" w:hAnsiTheme="minorHAnsi" w:cstheme="minorHAnsi"/>
          <w:sz w:val="14"/>
        </w:rPr>
        <w:t xml:space="preserve">an </w:t>
      </w:r>
      <w:r w:rsidRPr="00C3429C">
        <w:rPr>
          <w:rStyle w:val="TitleChar"/>
          <w:rFonts w:asciiTheme="minorHAnsi" w:hAnsiTheme="minorHAnsi" w:cstheme="minorHAnsi"/>
          <w:highlight w:val="green"/>
        </w:rPr>
        <w:t>extremely high stakes</w:t>
      </w:r>
      <w:r w:rsidRPr="00C3429C">
        <w:rPr>
          <w:rFonts w:asciiTheme="minorHAnsi" w:hAnsiTheme="minorHAnsi" w:cstheme="minorHAnsi"/>
          <w:sz w:val="14"/>
        </w:rPr>
        <w:t xml:space="preserve"> moral issue. Humanity could be around for a very long time: if humans survive as long as the median mammal species, we will last another two million years. On this estimate, </w:t>
      </w:r>
      <w:r w:rsidRPr="00C3429C">
        <w:rPr>
          <w:rStyle w:val="TitleChar"/>
          <w:rFonts w:asciiTheme="minorHAnsi" w:hAnsiTheme="minorHAnsi" w:cstheme="minorHAnsi"/>
        </w:rPr>
        <w:t xml:space="preserve">the number of humans in existence </w:t>
      </w:r>
      <w:r w:rsidRPr="00C3429C">
        <w:rPr>
          <w:rFonts w:asciiTheme="minorHAnsi" w:hAnsiTheme="minorHAnsi" w:cstheme="minorHAnsi"/>
          <w:sz w:val="14"/>
        </w:rPr>
        <w:t>in the</w:t>
      </w:r>
      <w:r w:rsidRPr="00C3429C">
        <w:rPr>
          <w:rStyle w:val="TitleChar"/>
          <w:rFonts w:asciiTheme="minorHAnsi" w:hAnsiTheme="minorHAnsi" w:cstheme="minorHAnsi"/>
        </w:rPr>
        <w:t xml:space="preserve"> </w:t>
      </w:r>
      <w:r w:rsidRPr="00C3429C">
        <w:rPr>
          <w:rFonts w:asciiTheme="minorHAnsi" w:hAnsiTheme="minorHAnsi" w:cstheme="minorHAnsi"/>
          <w:sz w:val="14"/>
        </w:rPr>
        <w:t xml:space="preserve">The future, </w:t>
      </w:r>
      <w:r w:rsidRPr="00C3429C">
        <w:rPr>
          <w:rStyle w:val="TitleChar"/>
          <w:rFonts w:asciiTheme="minorHAnsi" w:hAnsiTheme="minorHAnsi" w:cstheme="minorHAnsi"/>
        </w:rPr>
        <w:t>given that we don’t go extinct</w:t>
      </w:r>
      <w:r w:rsidRPr="00C3429C">
        <w:rPr>
          <w:rFonts w:asciiTheme="minorHAnsi" w:hAnsiTheme="minorHAnsi" w:cstheme="minorHAnsi"/>
          <w:sz w:val="14"/>
        </w:rPr>
        <w:t xml:space="preserve"> any time soon, </w:t>
      </w:r>
      <w:r w:rsidRPr="00C3429C">
        <w:rPr>
          <w:rStyle w:val="TitleChar"/>
          <w:rFonts w:asciiTheme="minorHAnsi" w:hAnsiTheme="minorHAnsi" w:cstheme="minorHAnsi"/>
        </w:rPr>
        <w:t>would be 2×10^14</w:t>
      </w:r>
      <w:r w:rsidRPr="00C3429C">
        <w:rPr>
          <w:rFonts w:asciiTheme="minorHAnsi" w:hAnsiTheme="minorHAnsi" w:cstheme="minorHAnsi"/>
          <w:sz w:val="14"/>
        </w:rPr>
        <w:t xml:space="preserve">. </w:t>
      </w:r>
      <w:r w:rsidRPr="00C3429C">
        <w:rPr>
          <w:rStyle w:val="TitleChar"/>
          <w:rFonts w:asciiTheme="minorHAnsi" w:hAnsiTheme="minorHAnsi" w:cstheme="minorHAnsi"/>
        </w:rPr>
        <w:t xml:space="preserve">So if it is good to bring new people into existence, then it’s very good to prevent </w:t>
      </w:r>
      <w:r w:rsidRPr="00C3429C">
        <w:rPr>
          <w:rFonts w:asciiTheme="minorHAnsi" w:hAnsiTheme="minorHAnsi" w:cstheme="minorHAnsi"/>
          <w:sz w:val="14"/>
        </w:rPr>
        <w:t>human</w:t>
      </w:r>
      <w:r w:rsidRPr="00C3429C">
        <w:rPr>
          <w:rStyle w:val="TitleChar"/>
          <w:rFonts w:asciiTheme="minorHAnsi" w:hAnsiTheme="minorHAnsi" w:cstheme="minorHAnsi"/>
        </w:rPr>
        <w:t xml:space="preserve"> extinction. Second</w:t>
      </w:r>
      <w:r w:rsidRPr="00C3429C">
        <w:rPr>
          <w:rFonts w:asciiTheme="minorHAnsi" w:hAnsiTheme="minorHAnsi" w:cstheme="minorHAnsi"/>
          <w:sz w:val="14"/>
        </w:rPr>
        <w:t xml:space="preserve">, human </w:t>
      </w:r>
      <w:r w:rsidRPr="00C3429C">
        <w:rPr>
          <w:rStyle w:val="TitleChar"/>
          <w:rFonts w:asciiTheme="minorHAnsi" w:hAnsiTheme="minorHAnsi" w:cstheme="minorHAnsi"/>
          <w:highlight w:val="green"/>
        </w:rPr>
        <w:t>extinction is</w:t>
      </w:r>
      <w:r w:rsidRPr="00C3429C">
        <w:rPr>
          <w:rStyle w:val="TitleChar"/>
          <w:rFonts w:asciiTheme="minorHAnsi" w:hAnsiTheme="minorHAnsi" w:cstheme="minorHAnsi"/>
        </w:rPr>
        <w:t xml:space="preserve"> </w:t>
      </w:r>
      <w:r w:rsidRPr="00C3429C">
        <w:rPr>
          <w:rFonts w:asciiTheme="minorHAnsi" w:hAnsiTheme="minorHAnsi" w:cstheme="minorHAnsi"/>
          <w:sz w:val="14"/>
        </w:rPr>
        <w:t xml:space="preserve">by its nature an </w:t>
      </w:r>
      <w:r w:rsidRPr="00C3429C">
        <w:rPr>
          <w:rStyle w:val="TitleChar"/>
          <w:rFonts w:asciiTheme="minorHAnsi" w:hAnsiTheme="minorHAnsi" w:cstheme="minorHAnsi"/>
          <w:highlight w:val="green"/>
        </w:rPr>
        <w:t>irreversible</w:t>
      </w:r>
      <w:r w:rsidRPr="00C3429C">
        <w:rPr>
          <w:rFonts w:asciiTheme="minorHAnsi" w:hAnsiTheme="minorHAnsi" w:cstheme="min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C3429C">
        <w:rPr>
          <w:rStyle w:val="TitleChar"/>
          <w:rFonts w:asciiTheme="minorHAnsi" w:hAnsiTheme="minorHAnsi" w:cstheme="minorHAnsi"/>
        </w:rPr>
        <w:t xml:space="preserve">Third, we should </w:t>
      </w:r>
      <w:r w:rsidRPr="00C3429C">
        <w:rPr>
          <w:rStyle w:val="TitleChar"/>
          <w:rFonts w:asciiTheme="minorHAnsi" w:hAnsiTheme="minorHAnsi" w:cstheme="minorHAnsi"/>
          <w:highlight w:val="green"/>
        </w:rPr>
        <w:t>expect</w:t>
      </w:r>
      <w:r w:rsidRPr="00C3429C">
        <w:rPr>
          <w:rFonts w:asciiTheme="minorHAnsi" w:hAnsiTheme="minorHAnsi" w:cstheme="minorHAnsi"/>
          <w:sz w:val="14"/>
        </w:rPr>
        <w:t xml:space="preserve"> ourselves </w:t>
      </w:r>
      <w:r w:rsidRPr="00C3429C">
        <w:rPr>
          <w:rStyle w:val="TitleChar"/>
          <w:rFonts w:asciiTheme="minorHAnsi" w:hAnsiTheme="minorHAnsi" w:cstheme="minorHAnsi"/>
          <w:highlight w:val="green"/>
        </w:rPr>
        <w:t>to progress, morally</w:t>
      </w:r>
      <w:r w:rsidRPr="00C3429C">
        <w:rPr>
          <w:rFonts w:asciiTheme="minorHAnsi" w:hAnsiTheme="minorHAnsi" w:cstheme="minorHAnsi"/>
          <w:sz w:val="14"/>
        </w:rPr>
        <w:t xml:space="preserve">, over the next few centuries, </w:t>
      </w:r>
      <w:r w:rsidRPr="00C3429C">
        <w:rPr>
          <w:rStyle w:val="TitleChar"/>
          <w:rFonts w:asciiTheme="minorHAnsi" w:hAnsiTheme="minorHAnsi" w:cstheme="minorHAnsi"/>
          <w:highlight w:val="green"/>
        </w:rPr>
        <w:t xml:space="preserve">as </w:t>
      </w:r>
      <w:r w:rsidRPr="00C3429C">
        <w:rPr>
          <w:rStyle w:val="TitleChar"/>
          <w:rFonts w:asciiTheme="minorHAnsi" w:hAnsiTheme="minorHAnsi" w:cstheme="minorHAnsi"/>
        </w:rPr>
        <w:t>we have</w:t>
      </w:r>
      <w:r w:rsidRPr="00C3429C">
        <w:rPr>
          <w:rFonts w:asciiTheme="minorHAnsi" w:hAnsiTheme="minorHAnsi" w:cstheme="minorHAnsi"/>
          <w:sz w:val="14"/>
        </w:rPr>
        <w:t xml:space="preserve"> progressed </w:t>
      </w:r>
      <w:r w:rsidRPr="00C3429C">
        <w:rPr>
          <w:rStyle w:val="TitleChar"/>
          <w:rFonts w:asciiTheme="minorHAnsi" w:hAnsiTheme="minorHAnsi" w:cstheme="minorHAnsi"/>
          <w:highlight w:val="green"/>
        </w:rPr>
        <w:t>in the past</w:t>
      </w:r>
      <w:r w:rsidRPr="00C3429C">
        <w:rPr>
          <w:rStyle w:val="TitleChar"/>
          <w:rFonts w:asciiTheme="minorHAnsi" w:hAnsiTheme="minorHAnsi" w:cstheme="minorHAnsi"/>
        </w:rPr>
        <w:t>.</w:t>
      </w:r>
      <w:r w:rsidRPr="00C3429C">
        <w:rPr>
          <w:rFonts w:asciiTheme="minorHAnsi" w:hAnsiTheme="minorHAnsi" w:cstheme="minorHAnsi"/>
          <w:sz w:val="14"/>
        </w:rPr>
        <w:t xml:space="preserve"> So we should expect that </w:t>
      </w:r>
      <w:r w:rsidRPr="00C3429C">
        <w:rPr>
          <w:rStyle w:val="TitleChar"/>
          <w:rFonts w:asciiTheme="minorHAnsi" w:hAnsiTheme="minorHAnsi" w:cstheme="minorHAnsi"/>
          <w:highlight w:val="green"/>
        </w:rPr>
        <w:t xml:space="preserve">in </w:t>
      </w:r>
      <w:r w:rsidRPr="00C3429C">
        <w:rPr>
          <w:rStyle w:val="TitleChar"/>
          <w:rFonts w:asciiTheme="minorHAnsi" w:hAnsiTheme="minorHAnsi" w:cstheme="minorHAnsi"/>
        </w:rPr>
        <w:t xml:space="preserve">a few centuries’ </w:t>
      </w:r>
      <w:r w:rsidRPr="00C3429C">
        <w:rPr>
          <w:rStyle w:val="TitleChar"/>
          <w:rFonts w:asciiTheme="minorHAnsi" w:hAnsiTheme="minorHAnsi" w:cstheme="minorHAnsi"/>
          <w:highlight w:val="green"/>
        </w:rPr>
        <w:t>time we will have better evidence about how to evaluate</w:t>
      </w:r>
      <w:r w:rsidRPr="00C3429C">
        <w:rPr>
          <w:rFonts w:asciiTheme="minorHAnsi" w:hAnsiTheme="minorHAnsi" w:cstheme="minorHAnsi"/>
          <w:sz w:val="14"/>
        </w:rPr>
        <w:t xml:space="preserve"> human </w:t>
      </w:r>
      <w:r w:rsidRPr="00C3429C">
        <w:rPr>
          <w:rStyle w:val="TitleChar"/>
          <w:rFonts w:asciiTheme="minorHAnsi" w:hAnsiTheme="minorHAnsi" w:cstheme="minorHAnsi"/>
          <w:highlight w:val="green"/>
        </w:rPr>
        <w:t>extinction</w:t>
      </w:r>
      <w:r w:rsidRPr="00C3429C">
        <w:rPr>
          <w:rFonts w:asciiTheme="minorHAnsi" w:hAnsiTheme="minorHAnsi" w:cstheme="min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C3429C">
        <w:rPr>
          <w:rStyle w:val="TitleChar"/>
          <w:rFonts w:asciiTheme="minorHAnsi" w:hAnsiTheme="minorHAnsi" w:cstheme="minorHAnsi"/>
        </w:rPr>
        <w:t>Suppose that we have</w:t>
      </w:r>
      <w:r w:rsidRPr="00C3429C">
        <w:rPr>
          <w:rFonts w:asciiTheme="minorHAnsi" w:hAnsiTheme="minorHAnsi" w:cstheme="minorHAnsi"/>
          <w:sz w:val="14"/>
        </w:rPr>
        <w:t xml:space="preserve"> 0.8 credence that it is a bad thing to produce new people, and </w:t>
      </w:r>
      <w:r w:rsidRPr="00C3429C">
        <w:rPr>
          <w:rStyle w:val="TitleChar"/>
          <w:rFonts w:asciiTheme="minorHAnsi" w:hAnsiTheme="minorHAnsi" w:cstheme="minorHAnsi"/>
        </w:rPr>
        <w:t>0.2</w:t>
      </w:r>
      <w:r w:rsidRPr="00C3429C">
        <w:rPr>
          <w:rFonts w:asciiTheme="minorHAnsi" w:hAnsiTheme="minorHAnsi" w:cstheme="minorHAnsi"/>
          <w:sz w:val="14"/>
        </w:rPr>
        <w:t xml:space="preserve"> </w:t>
      </w:r>
      <w:r w:rsidRPr="00C3429C">
        <w:rPr>
          <w:rStyle w:val="TitleChar"/>
          <w:rFonts w:asciiTheme="minorHAnsi" w:hAnsiTheme="minorHAnsi" w:cstheme="minorHAnsi"/>
        </w:rPr>
        <w:t>certain that it’s a good thing to produce new people</w:t>
      </w:r>
      <w:r w:rsidRPr="00C3429C">
        <w:rPr>
          <w:rFonts w:asciiTheme="minorHAnsi" w:hAnsiTheme="minorHAnsi" w:cstheme="min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C3429C">
        <w:rPr>
          <w:rStyle w:val="TitleChar"/>
          <w:rFonts w:asciiTheme="minorHAnsi" w:hAnsiTheme="minorHAnsi" w:cstheme="minorHAnsi"/>
        </w:rPr>
        <w:t xml:space="preserve"> </w:t>
      </w:r>
      <w:r w:rsidRPr="00C3429C">
        <w:rPr>
          <w:rStyle w:val="TitleChar"/>
          <w:rFonts w:asciiTheme="minorHAnsi" w:hAnsiTheme="minorHAnsi" w:cstheme="minorHAnsi"/>
          <w:highlight w:val="green"/>
        </w:rPr>
        <w:t>if we</w:t>
      </w:r>
      <w:r w:rsidRPr="00C3429C">
        <w:rPr>
          <w:rStyle w:val="TitleChar"/>
          <w:rFonts w:asciiTheme="minorHAnsi" w:hAnsiTheme="minorHAnsi" w:cstheme="minorHAnsi"/>
        </w:rPr>
        <w:t xml:space="preserve"> </w:t>
      </w:r>
      <w:r w:rsidRPr="00C3429C">
        <w:rPr>
          <w:rFonts w:asciiTheme="minorHAnsi" w:hAnsiTheme="minorHAnsi" w:cstheme="minorHAnsi"/>
          <w:sz w:val="14"/>
        </w:rPr>
        <w:t>let the human race continue and</w:t>
      </w:r>
      <w:r w:rsidRPr="00C3429C">
        <w:rPr>
          <w:rStyle w:val="TitleChar"/>
          <w:rFonts w:asciiTheme="minorHAnsi" w:hAnsiTheme="minorHAnsi" w:cstheme="minorHAnsi"/>
        </w:rPr>
        <w:t xml:space="preserve"> </w:t>
      </w:r>
      <w:r w:rsidRPr="00C3429C">
        <w:rPr>
          <w:rStyle w:val="TitleChar"/>
          <w:rFonts w:asciiTheme="minorHAnsi" w:hAnsiTheme="minorHAnsi" w:cstheme="minorHAnsi"/>
          <w:highlight w:val="green"/>
        </w:rPr>
        <w:t>did research</w:t>
      </w:r>
      <w:r w:rsidRPr="00C3429C">
        <w:rPr>
          <w:rStyle w:val="TitleChar"/>
          <w:rFonts w:asciiTheme="minorHAnsi" w:hAnsiTheme="minorHAnsi" w:cstheme="minorHAnsi"/>
        </w:rPr>
        <w:t xml:space="preserve"> for 300 years, </w:t>
      </w:r>
      <w:r w:rsidRPr="00C3429C">
        <w:rPr>
          <w:rStyle w:val="TitleChar"/>
          <w:rFonts w:asciiTheme="minorHAnsi" w:hAnsiTheme="minorHAnsi" w:cstheme="minorHAnsi"/>
          <w:highlight w:val="green"/>
        </w:rPr>
        <w:t xml:space="preserve">we would know for certain whether or not </w:t>
      </w:r>
      <w:r w:rsidRPr="00C3429C">
        <w:rPr>
          <w:rStyle w:val="TitleChar"/>
          <w:rFonts w:asciiTheme="minorHAnsi" w:hAnsiTheme="minorHAnsi" w:cstheme="minorHAnsi"/>
        </w:rPr>
        <w:t xml:space="preserve">additional </w:t>
      </w:r>
      <w:r w:rsidRPr="00C3429C">
        <w:rPr>
          <w:rStyle w:val="TitleChar"/>
          <w:rFonts w:asciiTheme="minorHAnsi" w:hAnsiTheme="minorHAnsi" w:cstheme="minorHAnsi"/>
          <w:highlight w:val="green"/>
        </w:rPr>
        <w:t>people</w:t>
      </w:r>
      <w:r w:rsidRPr="00C3429C">
        <w:rPr>
          <w:rStyle w:val="TitleChar"/>
          <w:rFonts w:asciiTheme="minorHAnsi" w:hAnsiTheme="minorHAnsi" w:cstheme="minorHAnsi"/>
        </w:rPr>
        <w:t xml:space="preserve"> are of </w:t>
      </w:r>
      <w:r w:rsidRPr="00C3429C">
        <w:rPr>
          <w:rStyle w:val="TitleChar"/>
          <w:rFonts w:asciiTheme="minorHAnsi" w:hAnsiTheme="minorHAnsi" w:cstheme="minorHAnsi"/>
          <w:highlight w:val="green"/>
        </w:rPr>
        <w:t>positive</w:t>
      </w:r>
      <w:r w:rsidRPr="00C3429C">
        <w:rPr>
          <w:rFonts w:asciiTheme="minorHAnsi" w:hAnsiTheme="minorHAnsi" w:cstheme="minorHAnsi"/>
          <w:sz w:val="14"/>
        </w:rPr>
        <w:t xml:space="preserve"> or negative </w:t>
      </w:r>
      <w:r w:rsidRPr="00C3429C">
        <w:rPr>
          <w:rStyle w:val="TitleChar"/>
          <w:rFonts w:asciiTheme="minorHAnsi" w:hAnsiTheme="minorHAnsi" w:cstheme="minorHAnsi"/>
        </w:rPr>
        <w:t>value</w:t>
      </w:r>
      <w:r w:rsidRPr="00C3429C">
        <w:rPr>
          <w:rFonts w:asciiTheme="minorHAnsi" w:hAnsiTheme="minorHAnsi" w:cstheme="min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C3429C">
        <w:rPr>
          <w:rStyle w:val="TitleChar"/>
          <w:rFonts w:asciiTheme="minorHAnsi" w:hAnsiTheme="minorHAnsi" w:cstheme="minorHAnsi"/>
        </w:rPr>
        <w:t>there’s</w:t>
      </w:r>
      <w:r w:rsidRPr="00C3429C">
        <w:rPr>
          <w:rFonts w:asciiTheme="minorHAnsi" w:hAnsiTheme="minorHAnsi" w:cstheme="minorHAnsi"/>
          <w:sz w:val="14"/>
        </w:rPr>
        <w:t xml:space="preserve"> also </w:t>
      </w:r>
      <w:r w:rsidRPr="00C3429C">
        <w:rPr>
          <w:rStyle w:val="TitleChar"/>
          <w:rFonts w:asciiTheme="minorHAnsi" w:hAnsiTheme="minorHAnsi" w:cstheme="minorHAnsi"/>
        </w:rPr>
        <w:t>a 20% chance of a gain of 2×(10^14),</w:t>
      </w:r>
      <w:r w:rsidRPr="00C3429C">
        <w:rPr>
          <w:rFonts w:asciiTheme="minorHAnsi" w:hAnsiTheme="minorHAnsi" w:cstheme="minorHAnsi"/>
          <w:sz w:val="14"/>
        </w:rPr>
        <w:t xml:space="preserve"> </w:t>
      </w:r>
      <w:r w:rsidRPr="00C3429C">
        <w:rPr>
          <w:rStyle w:val="TitleChar"/>
          <w:rFonts w:asciiTheme="minorHAnsi" w:hAnsiTheme="minorHAnsi" w:cstheme="minorHAnsi"/>
        </w:rPr>
        <w:t>the expected value of which is 4×(10^13).</w:t>
      </w:r>
      <w:r w:rsidRPr="00C3429C">
        <w:rPr>
          <w:rFonts w:asciiTheme="minorHAnsi" w:hAnsiTheme="minorHAnsi" w:cstheme="minorHAnsi"/>
          <w:sz w:val="14"/>
        </w:rPr>
        <w:t xml:space="preserve"> That is, </w:t>
      </w:r>
      <w:r w:rsidRPr="00C3429C">
        <w:rPr>
          <w:rStyle w:val="TitleChar"/>
          <w:rFonts w:asciiTheme="minorHAnsi" w:hAnsiTheme="minorHAnsi" w:cstheme="minorHAnsi"/>
        </w:rPr>
        <w:t xml:space="preserve">in expected value terms, </w:t>
      </w:r>
      <w:r w:rsidRPr="00C3429C">
        <w:rPr>
          <w:rStyle w:val="TitleChar"/>
          <w:rFonts w:asciiTheme="minorHAnsi" w:hAnsiTheme="minorHAnsi" w:cstheme="minorHAnsi"/>
          <w:highlight w:val="green"/>
        </w:rPr>
        <w:t>the cost of waiting</w:t>
      </w:r>
      <w:r w:rsidRPr="00C3429C">
        <w:rPr>
          <w:rStyle w:val="TitleChar"/>
          <w:rFonts w:asciiTheme="minorHAnsi" w:hAnsiTheme="minorHAnsi" w:cstheme="minorHAnsi"/>
        </w:rPr>
        <w:t xml:space="preserve"> </w:t>
      </w:r>
      <w:r w:rsidRPr="00C3429C">
        <w:rPr>
          <w:rFonts w:asciiTheme="minorHAnsi" w:hAnsiTheme="minorHAnsi" w:cstheme="minorHAnsi"/>
          <w:sz w:val="14"/>
        </w:rPr>
        <w:t xml:space="preserve">for </w:t>
      </w:r>
      <w:r w:rsidRPr="00C3429C">
        <w:rPr>
          <w:rFonts w:asciiTheme="minorHAnsi" w:hAnsiTheme="minorHAnsi" w:cstheme="minorHAnsi"/>
          <w:sz w:val="14"/>
        </w:rPr>
        <w:lastRenderedPageBreak/>
        <w:t>a few hundred years</w:t>
      </w:r>
      <w:r w:rsidRPr="00C3429C">
        <w:rPr>
          <w:rStyle w:val="TitleChar"/>
          <w:rFonts w:asciiTheme="minorHAnsi" w:hAnsiTheme="minorHAnsi" w:cstheme="minorHAnsi"/>
        </w:rPr>
        <w:t xml:space="preserve"> </w:t>
      </w:r>
      <w:r w:rsidRPr="00C3429C">
        <w:rPr>
          <w:rStyle w:val="TitleChar"/>
          <w:rFonts w:asciiTheme="minorHAnsi" w:hAnsiTheme="minorHAnsi" w:cstheme="minorHAnsi"/>
          <w:highlight w:val="green"/>
        </w:rPr>
        <w:t xml:space="preserve">is </w:t>
      </w:r>
      <w:r w:rsidRPr="00C3429C">
        <w:rPr>
          <w:rStyle w:val="TitleChar"/>
          <w:rFonts w:asciiTheme="minorHAnsi" w:hAnsiTheme="minorHAnsi" w:cstheme="minorHAnsi"/>
        </w:rPr>
        <w:t xml:space="preserve">vanishingly </w:t>
      </w:r>
      <w:r w:rsidRPr="00C3429C">
        <w:rPr>
          <w:rStyle w:val="TitleChar"/>
          <w:rFonts w:asciiTheme="minorHAnsi" w:hAnsiTheme="minorHAnsi" w:cstheme="minorHAnsi"/>
          <w:highlight w:val="green"/>
        </w:rPr>
        <w:t>small compared with</w:t>
      </w:r>
      <w:r w:rsidRPr="00C3429C">
        <w:rPr>
          <w:rStyle w:val="TitleChar"/>
          <w:rFonts w:asciiTheme="minorHAnsi" w:hAnsiTheme="minorHAnsi" w:cstheme="minorHAnsi"/>
        </w:rPr>
        <w:t xml:space="preserve"> </w:t>
      </w:r>
      <w:r w:rsidRPr="00C3429C">
        <w:rPr>
          <w:rFonts w:asciiTheme="minorHAnsi" w:hAnsiTheme="minorHAnsi" w:cstheme="minorHAnsi"/>
          <w:sz w:val="14"/>
        </w:rPr>
        <w:t>the benefit of</w:t>
      </w:r>
      <w:r w:rsidRPr="00C3429C">
        <w:rPr>
          <w:rStyle w:val="TitleChar"/>
          <w:rFonts w:asciiTheme="minorHAnsi" w:hAnsiTheme="minorHAnsi" w:cstheme="minorHAnsi"/>
        </w:rPr>
        <w:t xml:space="preserve"> </w:t>
      </w:r>
      <w:r w:rsidRPr="00C3429C">
        <w:rPr>
          <w:rStyle w:val="TitleChar"/>
          <w:rFonts w:asciiTheme="minorHAnsi" w:hAnsiTheme="minorHAnsi" w:cstheme="minorHAnsi"/>
          <w:highlight w:val="green"/>
        </w:rPr>
        <w:t xml:space="preserve">keeping </w:t>
      </w:r>
      <w:r w:rsidRPr="00C3429C">
        <w:rPr>
          <w:rStyle w:val="TitleChar"/>
          <w:rFonts w:asciiTheme="minorHAnsi" w:hAnsiTheme="minorHAnsi" w:cstheme="minorHAnsi"/>
        </w:rPr>
        <w:t xml:space="preserve">one’s </w:t>
      </w:r>
      <w:r w:rsidRPr="00C3429C">
        <w:rPr>
          <w:rStyle w:val="TitleChar"/>
          <w:rFonts w:asciiTheme="minorHAnsi" w:hAnsiTheme="minorHAnsi" w:cstheme="minorHAnsi"/>
          <w:highlight w:val="green"/>
        </w:rPr>
        <w:t>options open</w:t>
      </w:r>
      <w:r w:rsidRPr="00C3429C">
        <w:rPr>
          <w:rStyle w:val="TitleChar"/>
          <w:rFonts w:asciiTheme="minorHAnsi" w:hAnsiTheme="minorHAnsi" w:cstheme="minorHAnsi"/>
        </w:rPr>
        <w:t xml:space="preserve"> </w:t>
      </w:r>
      <w:r w:rsidRPr="00C3429C">
        <w:rPr>
          <w:rFonts w:asciiTheme="minorHAnsi" w:hAnsiTheme="minorHAnsi" w:cstheme="minorHAnsi"/>
          <w:sz w:val="14"/>
        </w:rPr>
        <w:t>while one gains new information.</w:t>
      </w:r>
    </w:p>
    <w:p w14:paraId="5E97AC48" w14:textId="77777777" w:rsidR="008C2DC8" w:rsidRDefault="008C2DC8" w:rsidP="008C2DC8">
      <w:pPr>
        <w:pStyle w:val="Heading3"/>
      </w:pPr>
      <w:r>
        <w:lastRenderedPageBreak/>
        <w:t>Contention 1: Defensive Satellites</w:t>
      </w:r>
    </w:p>
    <w:p w14:paraId="7BB921A4" w14:textId="35BBFEFF" w:rsidR="008C2DC8" w:rsidRDefault="008C2DC8" w:rsidP="008C2DC8">
      <w:pPr>
        <w:pStyle w:val="Heading4"/>
        <w:rPr>
          <w:u w:val="single"/>
        </w:rPr>
      </w:pPr>
      <w:r>
        <w:t xml:space="preserve">New satallites are key to defense against </w:t>
      </w:r>
      <w:r>
        <w:rPr>
          <w:u w:val="single"/>
        </w:rPr>
        <w:t xml:space="preserve">hypersonic missile systems. </w:t>
      </w:r>
    </w:p>
    <w:p w14:paraId="084C8878" w14:textId="77777777" w:rsidR="008C2DC8" w:rsidRDefault="008C2DC8" w:rsidP="008C2DC8">
      <w:r>
        <w:rPr>
          <w:b/>
          <w:sz w:val="26"/>
          <w:szCs w:val="26"/>
        </w:rPr>
        <w:t>Dangwal 21</w:t>
      </w:r>
      <w:r>
        <w:t xml:space="preserve"> [Ashish Dangwal, Ashish Dangwal holds a Master's degree in East-Asian studies and has a deep interest in Defence and Geopolitics related issues. He is interested in the impact of technology on foreign policy objectives as well as geopolitical operationality in the Indo-Pacific. Contact: ashishmichel@gmail.com, 12-9-2021, Latest Asian, Middle-East, EurAsian, Indian News, "US Plans To Build 'Constellation Of Satellites' To Identify, Detect &amp; Track Russian, Chinese Hypersonic Missiles", </w:t>
      </w:r>
      <w:hyperlink r:id="rId6">
        <w:r>
          <w:rPr>
            <w:color w:val="000000"/>
          </w:rPr>
          <w:t>https://eurasiantimes.com/us-plans-to-build-constellation-of-satellites-russian-chinese-hypersonic-missiles/?amp</w:t>
        </w:r>
      </w:hyperlink>
      <w:r>
        <w:t xml:space="preserve"> accessed on 12-22-2021] Adam</w:t>
      </w:r>
    </w:p>
    <w:p w14:paraId="7B1C08AE" w14:textId="77777777" w:rsidR="008C2DC8" w:rsidRDefault="008C2DC8" w:rsidP="008C2DC8">
      <w:pPr>
        <w:rPr>
          <w:u w:val="single"/>
        </w:rPr>
      </w:pPr>
      <w:r>
        <w:t xml:space="preserve">The </w:t>
      </w:r>
      <w:r>
        <w:rPr>
          <w:highlight w:val="cyan"/>
          <w:u w:val="single"/>
        </w:rPr>
        <w:t>Pentagon</w:t>
      </w:r>
      <w:r>
        <w:rPr>
          <w:u w:val="single"/>
        </w:rPr>
        <w:t xml:space="preserve">’s Space Development Agency may </w:t>
      </w:r>
      <w:r>
        <w:rPr>
          <w:highlight w:val="cyan"/>
          <w:u w:val="single"/>
        </w:rPr>
        <w:t>acquire</w:t>
      </w:r>
      <w:r>
        <w:rPr>
          <w:u w:val="single"/>
        </w:rPr>
        <w:t xml:space="preserve"> new </w:t>
      </w:r>
      <w:r>
        <w:rPr>
          <w:highlight w:val="cyan"/>
          <w:u w:val="single"/>
        </w:rPr>
        <w:t>satellites</w:t>
      </w:r>
      <w:r>
        <w:rPr>
          <w:u w:val="single"/>
        </w:rPr>
        <w:t xml:space="preserve"> as </w:t>
      </w:r>
      <w:r>
        <w:rPr>
          <w:highlight w:val="cyan"/>
          <w:u w:val="single"/>
        </w:rPr>
        <w:t>part of a global missile-tracking</w:t>
      </w:r>
      <w:r>
        <w:rPr>
          <w:u w:val="single"/>
        </w:rPr>
        <w:t xml:space="preserve"> space </w:t>
      </w:r>
      <w:r>
        <w:rPr>
          <w:highlight w:val="cyan"/>
          <w:u w:val="single"/>
        </w:rPr>
        <w:t>sensor</w:t>
      </w:r>
      <w:r>
        <w:rPr>
          <w:u w:val="single"/>
        </w:rPr>
        <w:t xml:space="preserve"> array</w:t>
      </w:r>
      <w:r>
        <w:t xml:space="preserve"> aimed at </w:t>
      </w:r>
      <w:r>
        <w:rPr>
          <w:u w:val="single"/>
        </w:rPr>
        <w:t xml:space="preserve">providing a </w:t>
      </w:r>
      <w:r>
        <w:rPr>
          <w:highlight w:val="cyan"/>
          <w:u w:val="single"/>
        </w:rPr>
        <w:t>defense shield against</w:t>
      </w:r>
      <w:r>
        <w:rPr>
          <w:u w:val="single"/>
        </w:rPr>
        <w:t xml:space="preserve"> Russian and Chinese ballistic and </w:t>
      </w:r>
      <w:r>
        <w:rPr>
          <w:highlight w:val="cyan"/>
          <w:u w:val="single"/>
        </w:rPr>
        <w:t>hypersonic missiles</w:t>
      </w:r>
      <w:r>
        <w:rPr>
          <w:u w:val="single"/>
        </w:rPr>
        <w:t>.</w:t>
      </w:r>
    </w:p>
    <w:p w14:paraId="7D85F80A" w14:textId="77777777" w:rsidR="008C2DC8" w:rsidRDefault="008C2DC8" w:rsidP="008C2DC8">
      <w:r>
        <w:rPr>
          <w:highlight w:val="cyan"/>
          <w:u w:val="single"/>
        </w:rPr>
        <w:t>Current</w:t>
      </w:r>
      <w:r>
        <w:rPr>
          <w:u w:val="single"/>
        </w:rPr>
        <w:t xml:space="preserve"> missile defense </w:t>
      </w:r>
      <w:r>
        <w:rPr>
          <w:highlight w:val="cyan"/>
          <w:u w:val="single"/>
        </w:rPr>
        <w:t>systems</w:t>
      </w:r>
      <w:r>
        <w:rPr>
          <w:u w:val="single"/>
        </w:rPr>
        <w:t xml:space="preserve"> </w:t>
      </w:r>
      <w:r>
        <w:rPr>
          <w:highlight w:val="cyan"/>
          <w:u w:val="single"/>
        </w:rPr>
        <w:t>lack</w:t>
      </w:r>
      <w:r>
        <w:rPr>
          <w:u w:val="single"/>
        </w:rPr>
        <w:t xml:space="preserve"> the </w:t>
      </w:r>
      <w:r>
        <w:rPr>
          <w:highlight w:val="cyan"/>
          <w:u w:val="single"/>
        </w:rPr>
        <w:t>capability</w:t>
      </w:r>
      <w:r>
        <w:rPr>
          <w:u w:val="single"/>
        </w:rPr>
        <w:t xml:space="preserve"> required </w:t>
      </w:r>
      <w:r>
        <w:rPr>
          <w:highlight w:val="cyan"/>
          <w:u w:val="single"/>
        </w:rPr>
        <w:t>to effectively track and destroy</w:t>
      </w:r>
      <w:r>
        <w:rPr>
          <w:u w:val="single"/>
        </w:rPr>
        <w:t xml:space="preserve"> </w:t>
      </w:r>
      <w:r>
        <w:rPr>
          <w:highlight w:val="cyan"/>
          <w:u w:val="single"/>
        </w:rPr>
        <w:t>hypersonic</w:t>
      </w:r>
      <w:r>
        <w:rPr>
          <w:u w:val="single"/>
        </w:rPr>
        <w:t xml:space="preserve"> weapons</w:t>
      </w:r>
      <w:r>
        <w:t xml:space="preserve">. Due to its </w:t>
      </w:r>
      <w:r>
        <w:rPr>
          <w:highlight w:val="cyan"/>
          <w:u w:val="single"/>
        </w:rPr>
        <w:t>speed</w:t>
      </w:r>
      <w:r>
        <w:rPr>
          <w:u w:val="single"/>
        </w:rPr>
        <w:t xml:space="preserve"> and hyper-maneuverability</w:t>
      </w:r>
      <w:r>
        <w:t xml:space="preserve">, hypersonic weaponry is </w:t>
      </w:r>
      <w:r>
        <w:rPr>
          <w:u w:val="single"/>
        </w:rPr>
        <w:t xml:space="preserve">designed to </w:t>
      </w:r>
      <w:r>
        <w:rPr>
          <w:highlight w:val="cyan"/>
          <w:u w:val="single"/>
        </w:rPr>
        <w:t>outmaneuver current detection</w:t>
      </w:r>
      <w:r>
        <w:rPr>
          <w:u w:val="single"/>
        </w:rPr>
        <w:t xml:space="preserve"> systems</w:t>
      </w:r>
      <w:r>
        <w:t>.</w:t>
      </w:r>
    </w:p>
    <w:p w14:paraId="17898927" w14:textId="77777777" w:rsidR="008C2DC8" w:rsidRDefault="008C2DC8" w:rsidP="008C2DC8">
      <w:pPr>
        <w:rPr>
          <w:u w:val="single"/>
        </w:rPr>
      </w:pPr>
      <w:r>
        <w:t xml:space="preserve">The </w:t>
      </w:r>
      <w:r>
        <w:rPr>
          <w:u w:val="single"/>
        </w:rPr>
        <w:t>growing capabilities of China and Russia in space have sparked</w:t>
      </w:r>
      <w:r>
        <w:t xml:space="preserve"> </w:t>
      </w:r>
      <w:r>
        <w:rPr>
          <w:u w:val="single"/>
        </w:rPr>
        <w:t>concerns</w:t>
      </w:r>
      <w:r>
        <w:t xml:space="preserve"> in the United States about </w:t>
      </w:r>
      <w:r>
        <w:rPr>
          <w:u w:val="single"/>
        </w:rPr>
        <w:t>potential threats to US assets. </w:t>
      </w:r>
    </w:p>
    <w:p w14:paraId="125F57D7" w14:textId="77777777" w:rsidR="008C2DC8" w:rsidRDefault="008C2DC8" w:rsidP="008C2DC8">
      <w:pPr>
        <w:rPr>
          <w:u w:val="single"/>
        </w:rPr>
      </w:pPr>
      <w:r>
        <w:t xml:space="preserve">The </w:t>
      </w:r>
      <w:r>
        <w:rPr>
          <w:highlight w:val="cyan"/>
          <w:u w:val="single"/>
        </w:rPr>
        <w:t>precision</w:t>
      </w:r>
      <w:r>
        <w:rPr>
          <w:u w:val="single"/>
        </w:rPr>
        <w:t xml:space="preserve"> attack </w:t>
      </w:r>
      <w:r>
        <w:rPr>
          <w:highlight w:val="cyan"/>
          <w:u w:val="single"/>
        </w:rPr>
        <w:t>capabilities</w:t>
      </w:r>
      <w:r>
        <w:rPr>
          <w:u w:val="single"/>
        </w:rPr>
        <w:t xml:space="preserve"> of the US military are predominantly </w:t>
      </w:r>
      <w:r>
        <w:rPr>
          <w:highlight w:val="cyan"/>
          <w:u w:val="single"/>
        </w:rPr>
        <w:t>dependent on satellite</w:t>
      </w:r>
      <w:r>
        <w:rPr>
          <w:u w:val="single"/>
        </w:rPr>
        <w:t xml:space="preserve"> technology</w:t>
      </w:r>
      <w:r>
        <w:t xml:space="preserve">. Infrared </w:t>
      </w:r>
      <w:r>
        <w:rPr>
          <w:u w:val="single"/>
        </w:rPr>
        <w:t xml:space="preserve">satellites also provide </w:t>
      </w:r>
      <w:r>
        <w:rPr>
          <w:highlight w:val="cyan"/>
          <w:u w:val="single"/>
        </w:rPr>
        <w:t>crucial intelligence for early warning</w:t>
      </w:r>
      <w:r>
        <w:rPr>
          <w:u w:val="single"/>
        </w:rPr>
        <w:t xml:space="preserve"> systems that </w:t>
      </w:r>
      <w:r>
        <w:rPr>
          <w:highlight w:val="cyan"/>
          <w:u w:val="single"/>
        </w:rPr>
        <w:t>trace and identify</w:t>
      </w:r>
      <w:r>
        <w:rPr>
          <w:u w:val="single"/>
        </w:rPr>
        <w:t xml:space="preserve"> nuclear </w:t>
      </w:r>
      <w:r>
        <w:rPr>
          <w:highlight w:val="cyan"/>
          <w:u w:val="single"/>
        </w:rPr>
        <w:t>warheads</w:t>
      </w:r>
      <w:r>
        <w:rPr>
          <w:u w:val="single"/>
        </w:rPr>
        <w:t>. I</w:t>
      </w:r>
      <w:r>
        <w:t xml:space="preserve">n the last few years, the </w:t>
      </w:r>
      <w:r>
        <w:rPr>
          <w:u w:val="single"/>
        </w:rPr>
        <w:t>United States’ prime focus has been shifted to securing these assets.</w:t>
      </w:r>
    </w:p>
    <w:p w14:paraId="6EB98F32" w14:textId="77777777" w:rsidR="008C2DC8" w:rsidRDefault="008C2DC8" w:rsidP="008C2DC8">
      <w:pPr>
        <w:rPr>
          <w:u w:val="single"/>
        </w:rPr>
      </w:pPr>
      <w:r>
        <w:t>According to a new proposal </w:t>
      </w:r>
      <w:hyperlink r:id="rId7">
        <w:r>
          <w:rPr>
            <w:color w:val="000000"/>
          </w:rPr>
          <w:t>released</w:t>
        </w:r>
      </w:hyperlink>
      <w:r>
        <w:t xml:space="preserve"> on December 6, </w:t>
      </w:r>
      <w:r>
        <w:rPr>
          <w:u w:val="single"/>
        </w:rPr>
        <w:t xml:space="preserve">the Space Development Agency </w:t>
      </w:r>
      <w:r>
        <w:rPr>
          <w:highlight w:val="cyan"/>
          <w:u w:val="single"/>
        </w:rPr>
        <w:t>plans</w:t>
      </w:r>
      <w:r>
        <w:rPr>
          <w:u w:val="single"/>
        </w:rPr>
        <w:t xml:space="preserve"> </w:t>
      </w:r>
      <w:r>
        <w:rPr>
          <w:highlight w:val="cyan"/>
          <w:u w:val="single"/>
        </w:rPr>
        <w:t>to buy</w:t>
      </w:r>
      <w:r>
        <w:rPr>
          <w:u w:val="single"/>
        </w:rPr>
        <w:t xml:space="preserve"> </w:t>
      </w:r>
      <w:r>
        <w:rPr>
          <w:highlight w:val="cyan"/>
          <w:u w:val="single"/>
        </w:rPr>
        <w:t>28 satellites</w:t>
      </w:r>
      <w:r>
        <w:rPr>
          <w:u w:val="single"/>
        </w:rPr>
        <w:t xml:space="preserve"> </w:t>
      </w:r>
      <w:r>
        <w:rPr>
          <w:highlight w:val="cyan"/>
          <w:u w:val="single"/>
        </w:rPr>
        <w:t>for</w:t>
      </w:r>
      <w:r>
        <w:rPr>
          <w:u w:val="single"/>
        </w:rPr>
        <w:t xml:space="preserve"> a </w:t>
      </w:r>
      <w:r>
        <w:rPr>
          <w:highlight w:val="cyan"/>
          <w:u w:val="single"/>
        </w:rPr>
        <w:t>constellation</w:t>
      </w:r>
      <w:r>
        <w:rPr>
          <w:u w:val="single"/>
        </w:rPr>
        <w:t xml:space="preserve"> known as Tracking Layer Tranche 1</w:t>
      </w:r>
      <w:r>
        <w:t xml:space="preserve">, which is expected to </w:t>
      </w:r>
      <w:r>
        <w:rPr>
          <w:highlight w:val="cyan"/>
          <w:u w:val="single"/>
        </w:rPr>
        <w:t>aid in</w:t>
      </w:r>
      <w:r>
        <w:rPr>
          <w:u w:val="single"/>
        </w:rPr>
        <w:t xml:space="preserve"> the </w:t>
      </w:r>
      <w:r>
        <w:rPr>
          <w:highlight w:val="cyan"/>
          <w:u w:val="single"/>
        </w:rPr>
        <w:t>detection</w:t>
      </w:r>
      <w:r>
        <w:rPr>
          <w:u w:val="single"/>
        </w:rPr>
        <w:t xml:space="preserve">, identification, </w:t>
      </w:r>
      <w:r>
        <w:rPr>
          <w:highlight w:val="cyan"/>
          <w:u w:val="single"/>
        </w:rPr>
        <w:t>and tracking</w:t>
      </w:r>
      <w:r>
        <w:rPr>
          <w:u w:val="single"/>
        </w:rPr>
        <w:t xml:space="preserve"> of hypersonic weapons and other </w:t>
      </w:r>
      <w:r>
        <w:rPr>
          <w:highlight w:val="cyan"/>
          <w:u w:val="single"/>
        </w:rPr>
        <w:t>advanced missile threats</w:t>
      </w:r>
      <w:r>
        <w:rPr>
          <w:u w:val="single"/>
        </w:rPr>
        <w:t>.</w:t>
      </w:r>
    </w:p>
    <w:p w14:paraId="5FB764ED" w14:textId="77777777" w:rsidR="008C2DC8" w:rsidRDefault="008C2DC8" w:rsidP="008C2DC8">
      <w:r>
        <w:rPr>
          <w:u w:val="single"/>
        </w:rPr>
        <w:t>SDA plans to award contracts to multiple vendors</w:t>
      </w:r>
      <w:r>
        <w:t xml:space="preserve"> to </w:t>
      </w:r>
      <w:r>
        <w:rPr>
          <w:u w:val="single"/>
        </w:rPr>
        <w:t>build a constellation of up to 28 satellites</w:t>
      </w:r>
      <w:r>
        <w:t xml:space="preserve"> divided into four orbital planes at an altitude of about 1,200 kilometers above Earth. Current Developments</w:t>
      </w:r>
    </w:p>
    <w:p w14:paraId="19A7CA5E" w14:textId="77777777" w:rsidR="008C2DC8" w:rsidRDefault="008C2DC8" w:rsidP="008C2DC8">
      <w:pPr>
        <w:rPr>
          <w:u w:val="single"/>
        </w:rPr>
      </w:pPr>
      <w:r>
        <w:t xml:space="preserve">The launch of these 28 spacecraft is expected to begin in late 2024. It </w:t>
      </w:r>
      <w:r>
        <w:rPr>
          <w:u w:val="single"/>
        </w:rPr>
        <w:t>would increase the number of missile-detection satellites in the Tracking Layer Tranche</w:t>
      </w:r>
      <w:r>
        <w:t xml:space="preserve"> 0, a batch of </w:t>
      </w:r>
      <w:r>
        <w:rPr>
          <w:u w:val="single"/>
        </w:rPr>
        <w:t xml:space="preserve">eight </w:t>
      </w:r>
      <w:r>
        <w:rPr>
          <w:highlight w:val="cyan"/>
          <w:u w:val="single"/>
        </w:rPr>
        <w:t>satellites</w:t>
      </w:r>
      <w:r>
        <w:rPr>
          <w:u w:val="single"/>
        </w:rPr>
        <w:t xml:space="preserve"> currently being </w:t>
      </w:r>
      <w:r>
        <w:rPr>
          <w:highlight w:val="cyan"/>
          <w:u w:val="single"/>
        </w:rPr>
        <w:t>built by L3Harris and SpaceX</w:t>
      </w:r>
      <w:r>
        <w:rPr>
          <w:u w:val="single"/>
        </w:rPr>
        <w:t xml:space="preserve"> for launch in 2023.</w:t>
      </w:r>
    </w:p>
    <w:p w14:paraId="550B2BB3" w14:textId="77777777" w:rsidR="008C2DC8" w:rsidRDefault="008C2DC8" w:rsidP="008C2DC8">
      <w:pPr>
        <w:rPr>
          <w:u w:val="single"/>
        </w:rPr>
      </w:pPr>
      <w:r>
        <w:t xml:space="preserve">The </w:t>
      </w:r>
      <w:r>
        <w:rPr>
          <w:u w:val="single"/>
        </w:rPr>
        <w:t xml:space="preserve">tracking layer would be used as a </w:t>
      </w:r>
      <w:r>
        <w:rPr>
          <w:highlight w:val="cyan"/>
          <w:u w:val="single"/>
        </w:rPr>
        <w:t>worldwide network</w:t>
      </w:r>
      <w:r>
        <w:rPr>
          <w:u w:val="single"/>
        </w:rPr>
        <w:t xml:space="preserve"> of eyes to establish a </w:t>
      </w:r>
      <w:r>
        <w:rPr>
          <w:highlight w:val="cyan"/>
          <w:u w:val="single"/>
        </w:rPr>
        <w:t>defense shield against</w:t>
      </w:r>
      <w:r>
        <w:rPr>
          <w:u w:val="single"/>
        </w:rPr>
        <w:t xml:space="preserve"> the ballistic and hypersonic </w:t>
      </w:r>
      <w:r>
        <w:rPr>
          <w:highlight w:val="cyan"/>
          <w:u w:val="single"/>
        </w:rPr>
        <w:t>missiles from Russia and China</w:t>
      </w:r>
      <w:r>
        <w:rPr>
          <w:u w:val="single"/>
        </w:rPr>
        <w:t>. </w:t>
      </w:r>
    </w:p>
    <w:p w14:paraId="28984AAB" w14:textId="77777777" w:rsidR="008C2DC8" w:rsidRDefault="008C2DC8" w:rsidP="008C2DC8">
      <w:pPr>
        <w:rPr>
          <w:u w:val="single"/>
        </w:rPr>
      </w:pPr>
      <w:r>
        <w:t xml:space="preserve">The </w:t>
      </w:r>
      <w:r>
        <w:rPr>
          <w:u w:val="single"/>
        </w:rPr>
        <w:t>data acquired by missile-tracking satellites</w:t>
      </w:r>
      <w:r>
        <w:t xml:space="preserve"> would be </w:t>
      </w:r>
      <w:r>
        <w:rPr>
          <w:u w:val="single"/>
        </w:rPr>
        <w:t>transferred through optical links to the </w:t>
      </w:r>
      <w:hyperlink r:id="rId8">
        <w:r>
          <w:rPr>
            <w:u w:val="single"/>
          </w:rPr>
          <w:t>Transport Layer</w:t>
        </w:r>
      </w:hyperlink>
      <w:r>
        <w:rPr>
          <w:u w:val="single"/>
        </w:rPr>
        <w:t xml:space="preserve">, a communications satellite constellation that SDA is also developing. If a missile </w:t>
      </w:r>
      <w:r>
        <w:rPr>
          <w:highlight w:val="cyan"/>
          <w:u w:val="single"/>
        </w:rPr>
        <w:t>threat is detected</w:t>
      </w:r>
      <w:r>
        <w:rPr>
          <w:u w:val="single"/>
        </w:rPr>
        <w:t>,</w:t>
      </w:r>
      <w:r>
        <w:t xml:space="preserve"> the </w:t>
      </w:r>
      <w:r>
        <w:rPr>
          <w:u w:val="single"/>
        </w:rPr>
        <w:t>location and trajectory</w:t>
      </w:r>
      <w:r>
        <w:t xml:space="preserve"> </w:t>
      </w:r>
      <w:r>
        <w:rPr>
          <w:highlight w:val="cyan"/>
          <w:u w:val="single"/>
        </w:rPr>
        <w:t>data</w:t>
      </w:r>
      <w:r>
        <w:t xml:space="preserve"> can be </w:t>
      </w:r>
      <w:r>
        <w:rPr>
          <w:u w:val="single"/>
        </w:rPr>
        <w:t xml:space="preserve">securely </w:t>
      </w:r>
      <w:r>
        <w:rPr>
          <w:highlight w:val="cyan"/>
          <w:u w:val="single"/>
        </w:rPr>
        <w:t>relayed</w:t>
      </w:r>
      <w:r>
        <w:rPr>
          <w:u w:val="single"/>
        </w:rPr>
        <w:t xml:space="preserve"> over space and downlinked </w:t>
      </w:r>
      <w:r>
        <w:rPr>
          <w:highlight w:val="cyan"/>
          <w:u w:val="single"/>
        </w:rPr>
        <w:t>to</w:t>
      </w:r>
      <w:r>
        <w:rPr>
          <w:u w:val="single"/>
        </w:rPr>
        <w:t xml:space="preserve"> military </w:t>
      </w:r>
      <w:r>
        <w:rPr>
          <w:highlight w:val="cyan"/>
          <w:u w:val="single"/>
        </w:rPr>
        <w:t>command centers</w:t>
      </w:r>
      <w:r>
        <w:rPr>
          <w:u w:val="single"/>
        </w:rPr>
        <w:t>. </w:t>
      </w:r>
    </w:p>
    <w:p w14:paraId="75755763" w14:textId="77777777" w:rsidR="008C2DC8" w:rsidRDefault="008C2DC8" w:rsidP="008C2DC8">
      <w:pPr>
        <w:rPr>
          <w:u w:val="single"/>
        </w:rPr>
      </w:pPr>
      <w:r>
        <w:t xml:space="preserve">The Transport Layer, which is </w:t>
      </w:r>
      <w:r>
        <w:rPr>
          <w:u w:val="single"/>
        </w:rPr>
        <w:t>the backbone of National Defense Space Architecture (NDSA),</w:t>
      </w:r>
      <w:r>
        <w:t xml:space="preserve"> is responsible for ground and marine targets, while the Tracking Layer–the Next-Generation Overhead </w:t>
      </w:r>
      <w:r>
        <w:lastRenderedPageBreak/>
        <w:t xml:space="preserve">Persistent Reconnaissance (Next-Gen OPIR) </w:t>
      </w:r>
      <w:r>
        <w:rPr>
          <w:u w:val="single"/>
        </w:rPr>
        <w:t>constellation by Lockheed Martin and Northrop Grumman [NOC]–is to establish effective targeting of advanced missiles.</w:t>
      </w:r>
    </w:p>
    <w:p w14:paraId="31A665EE" w14:textId="77777777" w:rsidR="008C2DC8" w:rsidRDefault="008C2DC8" w:rsidP="008C2DC8">
      <w:pPr>
        <w:pStyle w:val="Heading4"/>
      </w:pPr>
      <w:r>
        <w:t>Private companies are key to building satallites-only they have the tech and intel</w:t>
      </w:r>
    </w:p>
    <w:p w14:paraId="57A123C4" w14:textId="77777777" w:rsidR="008C2DC8" w:rsidRDefault="008C2DC8" w:rsidP="008C2DC8">
      <w:r>
        <w:rPr>
          <w:b/>
          <w:sz w:val="26"/>
          <w:szCs w:val="26"/>
        </w:rPr>
        <w:t>O'Callaghan 20</w:t>
      </w:r>
      <w:r>
        <w:t xml:space="preserve"> [Jonathan O'Callaghan, Jonathan is a freelance space and science journalist that specializes in commercial spaceflight, space exploration, astronomy, and astrophysics. Alongside Forbes, his work has appeared in The New York Times, Scientific American, Nature, New Scientist, Wired, and a variety of other publications. , 10-6-2020, Forbes, "Elon Musk To Build Missile-Warning Satellites For The U.S. Military After SpaceX Wins Contract", </w:t>
      </w:r>
      <w:hyperlink r:id="rId9">
        <w:r>
          <w:rPr>
            <w:color w:val="000000"/>
          </w:rPr>
          <w:t>https://www.forbes.com/sites/jonathanocallaghan/2020/10/06/elon-musk-to-build-missile-warning-satellites-for-the-us-military-after-spacex-wins-contract/</w:t>
        </w:r>
      </w:hyperlink>
      <w:r>
        <w:t xml:space="preserve"> accessed on 12-22-2021] Adam</w:t>
      </w:r>
    </w:p>
    <w:p w14:paraId="5BE5FAE8" w14:textId="77777777" w:rsidR="008C2DC8" w:rsidRDefault="008C2DC8" w:rsidP="008C2DC8">
      <w:r>
        <w:t xml:space="preserve">Elon Musk’s company </w:t>
      </w:r>
      <w:r>
        <w:rPr>
          <w:highlight w:val="cyan"/>
          <w:u w:val="single"/>
        </w:rPr>
        <w:t>SpaceX</w:t>
      </w:r>
      <w:r>
        <w:rPr>
          <w:u w:val="single"/>
        </w:rPr>
        <w:t xml:space="preserve"> has won a contract to build satellites for the U.S. Department of Defense, its first </w:t>
      </w:r>
      <w:r>
        <w:rPr>
          <w:highlight w:val="cyan"/>
          <w:u w:val="single"/>
        </w:rPr>
        <w:t xml:space="preserve">contract </w:t>
      </w:r>
      <w:r>
        <w:rPr>
          <w:u w:val="single"/>
        </w:rPr>
        <w:t xml:space="preserve">to </w:t>
      </w:r>
      <w:r>
        <w:rPr>
          <w:highlight w:val="cyan"/>
          <w:u w:val="single"/>
        </w:rPr>
        <w:t xml:space="preserve">build satellites for </w:t>
      </w:r>
      <w:r>
        <w:rPr>
          <w:u w:val="single"/>
        </w:rPr>
        <w:t xml:space="preserve">the </w:t>
      </w:r>
      <w:r>
        <w:rPr>
          <w:highlight w:val="cyan"/>
          <w:u w:val="single"/>
        </w:rPr>
        <w:t>military</w:t>
      </w:r>
      <w:r>
        <w:t>.</w:t>
      </w:r>
    </w:p>
    <w:p w14:paraId="20D774EB" w14:textId="77777777" w:rsidR="008C2DC8" w:rsidRDefault="008C2DC8" w:rsidP="008C2DC8">
      <w:pPr>
        <w:rPr>
          <w:u w:val="single"/>
        </w:rPr>
      </w:pPr>
      <w:r>
        <w:t xml:space="preserve">In the announcement yesterday, October 5 from the Space Development Agency, </w:t>
      </w:r>
      <w:r>
        <w:rPr>
          <w:u w:val="single"/>
        </w:rPr>
        <w:t>SpaceX was awarded $149 million to build four satellites, while defense contractor L3Harris was also awarded $193.5 million for another four satellites.</w:t>
      </w:r>
    </w:p>
    <w:p w14:paraId="04AD1EA9" w14:textId="77777777" w:rsidR="008C2DC8" w:rsidRDefault="008C2DC8" w:rsidP="008C2DC8">
      <w:pPr>
        <w:rPr>
          <w:u w:val="single"/>
        </w:rPr>
      </w:pPr>
      <w:r>
        <w:t xml:space="preserve">The </w:t>
      </w:r>
      <w:r>
        <w:rPr>
          <w:u w:val="single"/>
        </w:rPr>
        <w:t xml:space="preserve">satellites will be </w:t>
      </w:r>
      <w:r>
        <w:rPr>
          <w:highlight w:val="cyan"/>
          <w:u w:val="single"/>
        </w:rPr>
        <w:t>designed to track</w:t>
      </w:r>
      <w:r>
        <w:rPr>
          <w:u w:val="single"/>
        </w:rPr>
        <w:t xml:space="preserve"> intercontinental ballistic missiles (</w:t>
      </w:r>
      <w:r>
        <w:rPr>
          <w:highlight w:val="cyan"/>
          <w:u w:val="single"/>
        </w:rPr>
        <w:t>ICBMs</w:t>
      </w:r>
      <w:r>
        <w:rPr>
          <w:u w:val="single"/>
        </w:rPr>
        <w:t>),</w:t>
      </w:r>
      <w:r>
        <w:t xml:space="preserve"> reported </w:t>
      </w:r>
      <w:hyperlink r:id="rId10">
        <w:r>
          <w:rPr>
            <w:color w:val="000000"/>
          </w:rPr>
          <w:t>Reuters</w:t>
        </w:r>
      </w:hyperlink>
      <w:r>
        <w:t xml:space="preserve">, as part of a programme known as the Tracking Layer. The idea is </w:t>
      </w:r>
      <w:r>
        <w:rPr>
          <w:u w:val="single"/>
        </w:rPr>
        <w:t xml:space="preserve">to use satellites with a wide field of view to </w:t>
      </w:r>
      <w:r>
        <w:rPr>
          <w:highlight w:val="cyan"/>
          <w:u w:val="single"/>
        </w:rPr>
        <w:t xml:space="preserve">provide constant coverage of the </w:t>
      </w:r>
      <w:r>
        <w:rPr>
          <w:u w:val="single"/>
        </w:rPr>
        <w:t xml:space="preserve">entire </w:t>
      </w:r>
      <w:r>
        <w:rPr>
          <w:highlight w:val="cyan"/>
          <w:u w:val="single"/>
        </w:rPr>
        <w:t>world</w:t>
      </w:r>
      <w:r>
        <w:rPr>
          <w:u w:val="single"/>
        </w:rPr>
        <w:t>.</w:t>
      </w:r>
    </w:p>
    <w:p w14:paraId="007DF138" w14:textId="77777777" w:rsidR="008C2DC8" w:rsidRDefault="008C2DC8" w:rsidP="008C2DC8">
      <w:r>
        <w:t xml:space="preserve">“The </w:t>
      </w:r>
      <w:r>
        <w:rPr>
          <w:u w:val="single"/>
        </w:rPr>
        <w:t xml:space="preserve">capability demonstrated by the Tracking Layer Tranche 0 will </w:t>
      </w:r>
      <w:r>
        <w:rPr>
          <w:highlight w:val="cyan"/>
          <w:u w:val="single"/>
        </w:rPr>
        <w:t xml:space="preserve">provide </w:t>
      </w:r>
      <w:r>
        <w:rPr>
          <w:u w:val="single"/>
        </w:rPr>
        <w:t xml:space="preserve">missile </w:t>
      </w:r>
      <w:r>
        <w:rPr>
          <w:highlight w:val="cyan"/>
          <w:u w:val="single"/>
        </w:rPr>
        <w:t>warning</w:t>
      </w:r>
      <w:r>
        <w:rPr>
          <w:u w:val="single"/>
        </w:rPr>
        <w:t xml:space="preserve"> and tracking information to national defense authorities, </w:t>
      </w:r>
      <w:r>
        <w:rPr>
          <w:highlight w:val="cyan"/>
          <w:u w:val="single"/>
        </w:rPr>
        <w:t>and tracking and cueing data</w:t>
      </w:r>
      <w:r>
        <w:rPr>
          <w:u w:val="single"/>
        </w:rPr>
        <w:t xml:space="preserve"> for missile defense elements,</w:t>
      </w:r>
      <w:r>
        <w:t>” the Space Development Agency said in a </w:t>
      </w:r>
      <w:hyperlink r:id="rId11">
        <w:r>
          <w:rPr>
            <w:color w:val="000000"/>
          </w:rPr>
          <w:t>statement</w:t>
        </w:r>
      </w:hyperlink>
      <w:r>
        <w:t>.</w:t>
      </w:r>
    </w:p>
    <w:p w14:paraId="7A9BB12E" w14:textId="77777777" w:rsidR="008C2DC8" w:rsidRDefault="008C2DC8" w:rsidP="008C2DC8">
      <w:pPr>
        <w:rPr>
          <w:u w:val="single"/>
        </w:rPr>
      </w:pPr>
      <w:r>
        <w:t xml:space="preserve">All </w:t>
      </w:r>
      <w:r>
        <w:rPr>
          <w:u w:val="single"/>
        </w:rPr>
        <w:t xml:space="preserve">eight satellites will need to be </w:t>
      </w:r>
      <w:r>
        <w:rPr>
          <w:highlight w:val="cyan"/>
          <w:u w:val="single"/>
        </w:rPr>
        <w:t>ready by September 2022</w:t>
      </w:r>
      <w:r>
        <w:t>, reported </w:t>
      </w:r>
      <w:hyperlink r:id="rId12">
        <w:r>
          <w:rPr>
            <w:color w:val="000000"/>
          </w:rPr>
          <w:t>Space News</w:t>
        </w:r>
      </w:hyperlink>
      <w:r>
        <w:t xml:space="preserve">, with </w:t>
      </w:r>
      <w:r>
        <w:rPr>
          <w:u w:val="single"/>
        </w:rPr>
        <w:t>each having infrared capabilities for “detecting and tracking advanced missile threats from low Earth orbit”.</w:t>
      </w:r>
    </w:p>
    <w:p w14:paraId="41E928A0" w14:textId="77777777" w:rsidR="008C2DC8" w:rsidRDefault="008C2DC8" w:rsidP="008C2DC8">
      <w:r>
        <w:rPr>
          <w:u w:val="single"/>
        </w:rPr>
        <w:t xml:space="preserve">SpaceX’s design for its satellites will be </w:t>
      </w:r>
      <w:r>
        <w:rPr>
          <w:highlight w:val="cyan"/>
          <w:u w:val="single"/>
        </w:rPr>
        <w:t>based on</w:t>
      </w:r>
      <w:r>
        <w:rPr>
          <w:u w:val="single"/>
        </w:rPr>
        <w:t xml:space="preserve"> its </w:t>
      </w:r>
      <w:r>
        <w:rPr>
          <w:highlight w:val="cyan"/>
          <w:u w:val="single"/>
        </w:rPr>
        <w:t>Starlink</w:t>
      </w:r>
      <w:r>
        <w:rPr>
          <w:u w:val="single"/>
        </w:rPr>
        <w:t xml:space="preserve"> </w:t>
      </w:r>
      <w:r>
        <w:rPr>
          <w:highlight w:val="cyan"/>
          <w:u w:val="single"/>
        </w:rPr>
        <w:t>mega constellation</w:t>
      </w:r>
      <w:r>
        <w:t xml:space="preserve">, a proposed </w:t>
      </w:r>
      <w:r>
        <w:rPr>
          <w:u w:val="single"/>
        </w:rPr>
        <w:t>group of more than 12,000 satellites that will beam internet to Earth from orbit</w:t>
      </w:r>
      <w:r>
        <w:t>. Already SpaceX has launched more than 700 Starlink satellites across more than a dozen launches, including </w:t>
      </w:r>
      <w:hyperlink r:id="rId13">
        <w:r>
          <w:rPr>
            <w:color w:val="000000"/>
          </w:rPr>
          <w:t>another launch today</w:t>
        </w:r>
      </w:hyperlink>
      <w:r>
        <w:t>.</w:t>
      </w:r>
    </w:p>
    <w:p w14:paraId="28C84B55" w14:textId="77777777" w:rsidR="008C2DC8" w:rsidRDefault="008C2DC8" w:rsidP="008C2DC8">
      <w:pPr>
        <w:rPr>
          <w:u w:val="single"/>
        </w:rPr>
      </w:pPr>
      <w:r>
        <w:t xml:space="preserve">It’s not clear quite how these new military satellites will compare to existing Starlink satellites, and it’s not likely that information will be released. But this contract is a </w:t>
      </w:r>
      <w:r>
        <w:rPr>
          <w:u w:val="single"/>
        </w:rPr>
        <w:t>major boon for SpaceX as it continues to cement its position as the world’s leading private space company.</w:t>
      </w:r>
    </w:p>
    <w:p w14:paraId="26FEC11D" w14:textId="77777777" w:rsidR="008C2DC8" w:rsidRDefault="008C2DC8" w:rsidP="008C2DC8">
      <w:pPr>
        <w:rPr>
          <w:u w:val="single"/>
        </w:rPr>
      </w:pPr>
      <w:r>
        <w:t>SpaceX says it is able to build Starlink satellites rapidly, at a rate of </w:t>
      </w:r>
      <w:hyperlink r:id="rId14">
        <w:r>
          <w:rPr>
            <w:color w:val="000000"/>
          </w:rPr>
          <w:t>120 per month</w:t>
        </w:r>
      </w:hyperlink>
      <w:r>
        <w:t xml:space="preserve">. Their flat-packed design allows them to be launched in stacks of 60, before they are then separated in orbit. </w:t>
      </w:r>
      <w:r>
        <w:rPr>
          <w:u w:val="single"/>
        </w:rPr>
        <w:t>Eventually they will be able to talk to each other via </w:t>
      </w:r>
      <w:hyperlink r:id="rId15">
        <w:r>
          <w:rPr>
            <w:u w:val="single"/>
          </w:rPr>
          <w:t>laser communication</w:t>
        </w:r>
      </w:hyperlink>
      <w:r>
        <w:rPr>
          <w:u w:val="single"/>
        </w:rPr>
        <w:t>.</w:t>
      </w:r>
    </w:p>
    <w:p w14:paraId="16434915" w14:textId="77777777" w:rsidR="008C2DC8" w:rsidRDefault="008C2DC8" w:rsidP="008C2DC8">
      <w:r>
        <w:t xml:space="preserve">Space Development Agency Director Derek Tournear, speaking to Space News, said that </w:t>
      </w:r>
      <w:r>
        <w:rPr>
          <w:u w:val="single"/>
        </w:rPr>
        <w:t>SpaceX’s proposal to use the same satellite design as its Starlink satellites was “extremely credible</w:t>
      </w:r>
      <w:r>
        <w:t>”. He added: “The selection is on technical merit but the schedule takes top priority.”</w:t>
      </w:r>
    </w:p>
    <w:p w14:paraId="2E577269" w14:textId="77777777" w:rsidR="008C2DC8" w:rsidRDefault="008C2DC8" w:rsidP="008C2DC8">
      <w:r>
        <w:t>While SpaceX has launched satellites for the U.S. military before, it has not yet built military satellites. Already, however, t</w:t>
      </w:r>
      <w:r>
        <w:rPr>
          <w:u w:val="single"/>
        </w:rPr>
        <w:t xml:space="preserve">he </w:t>
      </w:r>
      <w:r>
        <w:rPr>
          <w:highlight w:val="cyan"/>
          <w:u w:val="single"/>
        </w:rPr>
        <w:t>U.S. Army</w:t>
      </w:r>
      <w:r>
        <w:rPr>
          <w:u w:val="single"/>
        </w:rPr>
        <w:t xml:space="preserve"> has </w:t>
      </w:r>
      <w:hyperlink r:id="rId16" w:anchor=":~:text=SpaceX%20signs%20testing%20agreement%20with%20US%20Army%20for%20use%20of%20Starlink%20network,-Darrell%20Etherington%40etherington&amp;text=SpaceX%20has%20signed%20a%20new,usefulness%20in%20serving%20their%20needs.">
        <w:r>
          <w:rPr>
            <w:highlight w:val="cyan"/>
            <w:u w:val="single"/>
          </w:rPr>
          <w:t>shown interest</w:t>
        </w:r>
      </w:hyperlink>
      <w:r>
        <w:rPr>
          <w:highlight w:val="cyan"/>
          <w:u w:val="single"/>
        </w:rPr>
        <w:t xml:space="preserve"> in using its Starlink network for </w:t>
      </w:r>
      <w:r>
        <w:rPr>
          <w:u w:val="single"/>
        </w:rPr>
        <w:t xml:space="preserve">its </w:t>
      </w:r>
      <w:r>
        <w:rPr>
          <w:highlight w:val="cyan"/>
          <w:u w:val="single"/>
        </w:rPr>
        <w:t>activities</w:t>
      </w:r>
      <w:r>
        <w:rPr>
          <w:u w:val="single"/>
        </w:rPr>
        <w:t xml:space="preserve"> on Earth</w:t>
      </w:r>
      <w:r>
        <w:t>, and now that same satellite technology looks like it might be used elsewhere too.</w:t>
      </w:r>
    </w:p>
    <w:p w14:paraId="6BCD006E" w14:textId="48BB7130" w:rsidR="008C2DC8" w:rsidRDefault="008C2DC8" w:rsidP="008C2DC8">
      <w:pPr>
        <w:pStyle w:val="Heading4"/>
      </w:pPr>
      <w:r>
        <w:lastRenderedPageBreak/>
        <w:t>Unchecked hypersonic weapons will result in war</w:t>
      </w:r>
      <w:r w:rsidR="007A19F4">
        <w:t xml:space="preserve"> – causing extinction.</w:t>
      </w:r>
    </w:p>
    <w:p w14:paraId="32967772" w14:textId="77777777" w:rsidR="008C2DC8" w:rsidRDefault="008C2DC8" w:rsidP="008C2DC8">
      <w:pPr>
        <w:rPr>
          <w:color w:val="000000"/>
        </w:rPr>
      </w:pPr>
      <w:r>
        <w:rPr>
          <w:b/>
          <w:sz w:val="26"/>
          <w:szCs w:val="26"/>
        </w:rPr>
        <w:t>Lamrani 18</w:t>
      </w:r>
      <w:r>
        <w:t xml:space="preserve"> </w:t>
      </w:r>
      <w:r>
        <w:rPr>
          <w:color w:val="000000"/>
        </w:rPr>
        <w:t xml:space="preserve">[Omar Lamrani, Omar Lamrani is a reporter that focuses on air power, naval strategy, technology, logistics and military doctrine for a number of regions, including the Middle East and Asia. He studied international relations at Clark University and holds a master's degree from the Diplomatic Academy of Vienna, where his thesis centered on Chinese military doctrine and the balance of power in the Western Pacific. Mr. Lamrani previously worked as an intern with the U.N. Office on Drugs and Crime, where he was assigned to the Afghanistan desk. 2-20-2018, accessed on 12-17-2020, Stratfor, "An Arms Race Toward Global Instability", </w:t>
      </w:r>
      <w:hyperlink r:id="rId17">
        <w:r>
          <w:rPr>
            <w:color w:val="000000"/>
          </w:rPr>
          <w:t>https://worldview.stratfor.com/article/arms-race-toward-global-instability</w:t>
        </w:r>
      </w:hyperlink>
      <w:r>
        <w:rPr>
          <w:color w:val="000000"/>
        </w:rPr>
        <w:t>] Adam</w:t>
      </w:r>
    </w:p>
    <w:p w14:paraId="51711114" w14:textId="77777777" w:rsidR="008C2DC8" w:rsidRDefault="008C2DC8" w:rsidP="008C2DC8">
      <w:pPr>
        <w:rPr>
          <w:u w:val="single"/>
        </w:rPr>
      </w:pPr>
      <w:r>
        <w:t xml:space="preserve">Further complicating matters are </w:t>
      </w:r>
      <w:r>
        <w:rPr>
          <w:highlight w:val="cyan"/>
          <w:u w:val="single"/>
        </w:rPr>
        <w:t>hypersonic</w:t>
      </w:r>
      <w:r>
        <w:rPr>
          <w:u w:val="single"/>
        </w:rPr>
        <w:t xml:space="preserve"> missile</w:t>
      </w:r>
      <w:r>
        <w:rPr>
          <w:highlight w:val="cyan"/>
          <w:u w:val="single"/>
        </w:rPr>
        <w:t>s</w:t>
      </w:r>
      <w:r>
        <w:rPr>
          <w:u w:val="single"/>
        </w:rPr>
        <w:t xml:space="preserve">. </w:t>
      </w:r>
      <w:r>
        <w:t xml:space="preserve">The missiles' high speed — at least five times the speed of sound — </w:t>
      </w:r>
      <w:r>
        <w:rPr>
          <w:u w:val="single"/>
        </w:rPr>
        <w:t>facilitates</w:t>
      </w:r>
      <w:r>
        <w:t xml:space="preserve"> their </w:t>
      </w:r>
      <w:r>
        <w:rPr>
          <w:u w:val="single"/>
        </w:rPr>
        <w:t>rapid use a</w:t>
      </w:r>
      <w:r>
        <w:t xml:space="preserve">nd boosts their rate of survival by </w:t>
      </w:r>
      <w:r>
        <w:rPr>
          <w:u w:val="single"/>
        </w:rPr>
        <w:t xml:space="preserve">making them </w:t>
      </w:r>
      <w:r>
        <w:rPr>
          <w:highlight w:val="cyan"/>
          <w:u w:val="single"/>
        </w:rPr>
        <w:t>difficult to intercept</w:t>
      </w:r>
      <w:r>
        <w:rPr>
          <w:u w:val="single"/>
        </w:rPr>
        <w:t xml:space="preserve">. In addition, some hypersonic weapons come </w:t>
      </w:r>
      <w:r>
        <w:rPr>
          <w:highlight w:val="cyan"/>
          <w:u w:val="single"/>
        </w:rPr>
        <w:t>equipped with a glide vehicle</w:t>
      </w:r>
      <w:r>
        <w:rPr>
          <w:u w:val="single"/>
        </w:rPr>
        <w:t xml:space="preserve"> that </w:t>
      </w:r>
      <w:r>
        <w:rPr>
          <w:highlight w:val="cyan"/>
          <w:u w:val="single"/>
        </w:rPr>
        <w:t>extends their range</w:t>
      </w:r>
      <w:r>
        <w:rPr>
          <w:u w:val="single"/>
        </w:rPr>
        <w:t xml:space="preserve">, enabling forces to </w:t>
      </w:r>
      <w:r>
        <w:rPr>
          <w:highlight w:val="cyan"/>
          <w:u w:val="single"/>
        </w:rPr>
        <w:t>launch the weapons</w:t>
      </w:r>
      <w:r>
        <w:rPr>
          <w:u w:val="single"/>
        </w:rPr>
        <w:t xml:space="preserve"> from </w:t>
      </w:r>
      <w:r>
        <w:rPr>
          <w:highlight w:val="cyan"/>
          <w:u w:val="single"/>
        </w:rPr>
        <w:t>beyond</w:t>
      </w:r>
      <w:r>
        <w:rPr>
          <w:u w:val="single"/>
        </w:rPr>
        <w:t xml:space="preserve"> an enemy's </w:t>
      </w:r>
      <w:r>
        <w:rPr>
          <w:highlight w:val="cyan"/>
          <w:u w:val="single"/>
        </w:rPr>
        <w:t>reach</w:t>
      </w:r>
      <w:r>
        <w:t xml:space="preserve">. These factors offer militaries great incentive to incorporate hypersonic missiles into their arsenals. </w:t>
      </w:r>
      <w:r>
        <w:rPr>
          <w:u w:val="single"/>
        </w:rPr>
        <w:t xml:space="preserve">As more and more countries adopt hypersonic missiles, the weapons' </w:t>
      </w:r>
      <w:r>
        <w:rPr>
          <w:highlight w:val="cyan"/>
          <w:u w:val="single"/>
        </w:rPr>
        <w:t>offensive abilities</w:t>
      </w:r>
      <w:r>
        <w:rPr>
          <w:u w:val="single"/>
        </w:rPr>
        <w:t xml:space="preserve"> may </w:t>
      </w:r>
      <w:r>
        <w:rPr>
          <w:highlight w:val="cyan"/>
          <w:u w:val="single"/>
        </w:rPr>
        <w:t>prove destabilizing</w:t>
      </w:r>
      <w:r>
        <w:t xml:space="preserve">. </w:t>
      </w:r>
      <w:r>
        <w:rPr>
          <w:u w:val="single"/>
        </w:rPr>
        <w:t xml:space="preserve">States may </w:t>
      </w:r>
      <w:r>
        <w:rPr>
          <w:highlight w:val="cyan"/>
          <w:u w:val="single"/>
        </w:rPr>
        <w:t>opt to strike first</w:t>
      </w:r>
      <w:r>
        <w:rPr>
          <w:u w:val="single"/>
        </w:rPr>
        <w:t xml:space="preserve"> — </w:t>
      </w:r>
      <w:r>
        <w:t>perhaps</w:t>
      </w:r>
      <w:r>
        <w:rPr>
          <w:b/>
          <w:u w:val="single"/>
        </w:rPr>
        <w:t xml:space="preserve"> </w:t>
      </w:r>
      <w:r>
        <w:rPr>
          <w:highlight w:val="cyan"/>
          <w:u w:val="single"/>
        </w:rPr>
        <w:t>with nuclear weapons</w:t>
      </w:r>
      <w:r>
        <w:t xml:space="preserve"> — </w:t>
      </w:r>
      <w:r>
        <w:rPr>
          <w:b/>
          <w:highlight w:val="cyan"/>
          <w:u w:val="single"/>
        </w:rPr>
        <w:t>t</w:t>
      </w:r>
      <w:r>
        <w:rPr>
          <w:highlight w:val="cyan"/>
          <w:u w:val="single"/>
        </w:rPr>
        <w:t>o take out</w:t>
      </w:r>
      <w:r>
        <w:rPr>
          <w:u w:val="single"/>
        </w:rPr>
        <w:t xml:space="preserve"> an adversary's hypersonic mis</w:t>
      </w:r>
      <w:r>
        <w:rPr>
          <w:highlight w:val="cyan"/>
          <w:u w:val="single"/>
        </w:rPr>
        <w:t>sile caches before the enemy has a chance to use them</w:t>
      </w:r>
      <w:r>
        <w:rPr>
          <w:u w:val="single"/>
        </w:rPr>
        <w:t xml:space="preserve">. </w:t>
      </w:r>
      <w:r>
        <w:t xml:space="preserve">Losing Control </w:t>
      </w:r>
      <w:r>
        <w:rPr>
          <w:u w:val="single"/>
        </w:rPr>
        <w:t>While weapons technology is developing</w:t>
      </w:r>
      <w:r>
        <w:t xml:space="preserve"> at a rapid clip, </w:t>
      </w:r>
      <w:r>
        <w:rPr>
          <w:u w:val="single"/>
        </w:rPr>
        <w:t>arms control treaties are deteriorating</w:t>
      </w:r>
      <w:r>
        <w:t xml:space="preserve"> just as quickly. </w:t>
      </w:r>
      <w:r>
        <w:rPr>
          <w:u w:val="single"/>
        </w:rPr>
        <w:t>Key agreements</w:t>
      </w:r>
      <w:r>
        <w:t xml:space="preserve"> between the United States and Russia </w:t>
      </w:r>
      <w:r>
        <w:rPr>
          <w:u w:val="single"/>
        </w:rPr>
        <w:t>were foundering</w:t>
      </w:r>
      <w:r>
        <w:t xml:space="preserve"> well before Washington shifted its focus back to great power competition. The United States withdrew from the Anti-Ballistic Missile Treaty in 2002, and the critical Intermediate-Range Nuclear Forces (INF) Treaty is showing signs of considerable strain, which is bound to increase as Washington bolsters its defenses. Alarmed by the United States' growing investment in missile defense and super-fuze technology, </w:t>
      </w:r>
      <w:r>
        <w:rPr>
          <w:highlight w:val="cyan"/>
          <w:u w:val="single"/>
        </w:rPr>
        <w:t>Russia</w:t>
      </w:r>
      <w:r>
        <w:rPr>
          <w:u w:val="single"/>
        </w:rPr>
        <w:t xml:space="preserve"> and China </w:t>
      </w:r>
      <w:r>
        <w:rPr>
          <w:highlight w:val="cyan"/>
          <w:u w:val="single"/>
        </w:rPr>
        <w:t>will</w:t>
      </w:r>
      <w:r>
        <w:rPr>
          <w:u w:val="single"/>
        </w:rPr>
        <w:t xml:space="preserve"> try to </w:t>
      </w:r>
      <w:r>
        <w:rPr>
          <w:highlight w:val="cyan"/>
          <w:u w:val="single"/>
        </w:rPr>
        <w:t>enhance</w:t>
      </w:r>
      <w:r>
        <w:rPr>
          <w:u w:val="single"/>
        </w:rPr>
        <w:t xml:space="preserve"> their offensive </w:t>
      </w:r>
      <w:r>
        <w:rPr>
          <w:highlight w:val="cyan"/>
          <w:u w:val="single"/>
        </w:rPr>
        <w:t>capabilities</w:t>
      </w:r>
      <w:r>
        <w:t xml:space="preserve"> in kind. The resulting arms race would probably drive the last nail into the INF's coffin and perhaps even jeopardize the New Strategic Arms Reduction Treaty. </w:t>
      </w:r>
      <w:r>
        <w:rPr>
          <w:u w:val="single"/>
        </w:rPr>
        <w:t>Beijing</w:t>
      </w:r>
      <w:r>
        <w:t xml:space="preserve">, meanwhile, </w:t>
      </w:r>
      <w:r>
        <w:rPr>
          <w:u w:val="single"/>
        </w:rPr>
        <w:t>will strive to keep its competitive edge in hypersonic weapons development</w:t>
      </w:r>
      <w:r>
        <w:t xml:space="preserve"> in </w:t>
      </w:r>
      <w:r>
        <w:rPr>
          <w:u w:val="single"/>
        </w:rPr>
        <w:t>an effort to get ahead of Washington's advancing missile defense capabilities.</w:t>
      </w:r>
      <w:r>
        <w:t xml:space="preserve"> Though the </w:t>
      </w:r>
      <w:r>
        <w:rPr>
          <w:u w:val="single"/>
        </w:rPr>
        <w:t>countries will try to craft new arms control agreements to accommodate their changing world</w:t>
      </w:r>
      <w:r>
        <w:t>, the challenges of striking a deal among three great powers with disparate strengths will get in the way.</w:t>
      </w:r>
      <w:r>
        <w:rPr>
          <w:u w:val="single"/>
        </w:rPr>
        <w:t xml:space="preserve"> Coupled with the fall of critical arms control regimes and the rise of disruptive weapons technology, the next great power competition could </w:t>
      </w:r>
      <w:r>
        <w:rPr>
          <w:highlight w:val="cyan"/>
          <w:u w:val="single"/>
        </w:rPr>
        <w:t>erode global stability</w:t>
      </w:r>
      <w:r>
        <w:rPr>
          <w:highlight w:val="cyan"/>
        </w:rPr>
        <w:t>.</w:t>
      </w:r>
      <w:r>
        <w:t xml:space="preserve"> </w:t>
      </w:r>
      <w:r>
        <w:rPr>
          <w:u w:val="single"/>
        </w:rPr>
        <w:t xml:space="preserve">Tightening arms races and moribund arms control agreements </w:t>
      </w:r>
      <w:r>
        <w:rPr>
          <w:highlight w:val="cyan"/>
          <w:u w:val="single"/>
        </w:rPr>
        <w:t xml:space="preserve">will undermine the trust between </w:t>
      </w:r>
      <w:r>
        <w:rPr>
          <w:u w:val="single"/>
        </w:rPr>
        <w:t xml:space="preserve">the </w:t>
      </w:r>
      <w:r>
        <w:rPr>
          <w:highlight w:val="cyan"/>
          <w:u w:val="single"/>
        </w:rPr>
        <w:t xml:space="preserve">great </w:t>
      </w:r>
      <w:r>
        <w:rPr>
          <w:u w:val="single"/>
        </w:rPr>
        <w:t xml:space="preserve">global </w:t>
      </w:r>
      <w:r>
        <w:rPr>
          <w:highlight w:val="cyan"/>
          <w:u w:val="single"/>
        </w:rPr>
        <w:t>powers and discourage cooperation</w:t>
      </w:r>
      <w:r>
        <w:rPr>
          <w:u w:val="single"/>
        </w:rPr>
        <w:t xml:space="preserve">. Instead, more discord and </w:t>
      </w:r>
      <w:r>
        <w:rPr>
          <w:highlight w:val="cyan"/>
          <w:u w:val="single"/>
        </w:rPr>
        <w:t>conflict will erupt between the United States</w:t>
      </w:r>
      <w:r>
        <w:rPr>
          <w:u w:val="single"/>
        </w:rPr>
        <w:t xml:space="preserve"> on one side and Russia and China on the other.</w:t>
      </w:r>
    </w:p>
    <w:p w14:paraId="79A8FCBC" w14:textId="77777777" w:rsidR="008C2DC8" w:rsidRDefault="008C2DC8" w:rsidP="008C2DC8">
      <w:pPr>
        <w:pStyle w:val="Heading3"/>
      </w:pPr>
      <w:r>
        <w:lastRenderedPageBreak/>
        <w:t>Contetion 2: Space Mining</w:t>
      </w:r>
    </w:p>
    <w:p w14:paraId="62F4BBA5" w14:textId="70E71F9B" w:rsidR="008C2DC8" w:rsidRDefault="008C2DC8" w:rsidP="008C2DC8">
      <w:pPr>
        <w:pStyle w:val="Heading4"/>
      </w:pPr>
      <w:r>
        <w:t>Asteroids contain trillions of dollars in rare earth metals and mining them is feasible</w:t>
      </w:r>
    </w:p>
    <w:p w14:paraId="61CF92D0" w14:textId="77777777" w:rsidR="008C2DC8" w:rsidRDefault="008C2DC8" w:rsidP="008C2DC8">
      <w:pPr>
        <w:rPr>
          <w:b/>
          <w:sz w:val="26"/>
          <w:szCs w:val="26"/>
        </w:rPr>
      </w:pPr>
      <w:r>
        <w:rPr>
          <w:b/>
          <w:sz w:val="26"/>
          <w:szCs w:val="26"/>
        </w:rPr>
        <w:t xml:space="preserve">US Nuclear Corp 21 </w:t>
      </w:r>
      <w:r>
        <w:t>(“Mining a $10,000 Quadrillion Asteroid.” AP NEWS, Associated Press, 1 Feb. 2021, https://apnews.com/press-release/accesswire/technology-business-science-utilities-electric-utilities-7bb32ecaac33bebef6e4b97ade588c57.//chskk)</w:t>
      </w:r>
    </w:p>
    <w:p w14:paraId="734028A6" w14:textId="77777777" w:rsidR="008C2DC8" w:rsidRDefault="008C2DC8" w:rsidP="008C2DC8">
      <w:pPr>
        <w:rPr>
          <w:sz w:val="10"/>
          <w:szCs w:val="10"/>
        </w:rPr>
      </w:pPr>
      <w:r>
        <w:rPr>
          <w:sz w:val="10"/>
          <w:szCs w:val="10"/>
        </w:rPr>
        <w:t xml:space="preserve">LOS ANGELES, CA / ACCESSWIRE / February 1, 2021 / Bob Goldstein, CEO of US Nuclear Corp (UCLE:OTCQB) weighs in on asteroid mining, “Mining of rare and valuable metals from the asteroids has long been fantasized, but then disregarded as something that is in the distant future. However, </w:t>
      </w:r>
      <w:r>
        <w:rPr>
          <w:b/>
          <w:highlight w:val="green"/>
          <w:u w:val="single"/>
        </w:rPr>
        <w:t>recent breakthroughs</w:t>
      </w:r>
      <w:r>
        <w:rPr>
          <w:sz w:val="10"/>
          <w:szCs w:val="10"/>
        </w:rPr>
        <w:t xml:space="preserve"> in fusion energy </w:t>
      </w:r>
      <w:r>
        <w:rPr>
          <w:b/>
          <w:highlight w:val="green"/>
          <w:u w:val="single"/>
        </w:rPr>
        <w:t>could lead to a new generation of</w:t>
      </w:r>
      <w:r>
        <w:rPr>
          <w:sz w:val="10"/>
          <w:szCs w:val="10"/>
        </w:rPr>
        <w:t xml:space="preserve"> faster, more powerful </w:t>
      </w:r>
      <w:r>
        <w:rPr>
          <w:b/>
          <w:highlight w:val="green"/>
          <w:u w:val="single"/>
        </w:rPr>
        <w:t>spacecraft</w:t>
      </w:r>
      <w:r>
        <w:rPr>
          <w:sz w:val="10"/>
          <w:szCs w:val="10"/>
        </w:rPr>
        <w:t xml:space="preserve"> propulsion systems, </w:t>
      </w:r>
      <w:r>
        <w:rPr>
          <w:b/>
          <w:u w:val="single"/>
        </w:rPr>
        <w:t xml:space="preserve">precisely </w:t>
      </w:r>
      <w:r>
        <w:rPr>
          <w:b/>
          <w:highlight w:val="green"/>
          <w:u w:val="single"/>
        </w:rPr>
        <w:t>for the purpose of asteroid mining expeditions.”</w:t>
      </w:r>
      <w:r>
        <w:rPr>
          <w:b/>
          <w:u w:val="single"/>
        </w:rPr>
        <w:t xml:space="preserve"> </w:t>
      </w:r>
      <w:r>
        <w:rPr>
          <w:sz w:val="10"/>
          <w:szCs w:val="10"/>
        </w:rPr>
        <w:t xml:space="preserve">The </w:t>
      </w:r>
      <w:r>
        <w:rPr>
          <w:b/>
          <w:highlight w:val="green"/>
          <w:u w:val="single"/>
        </w:rPr>
        <w:t xml:space="preserve">mining of asteroids </w:t>
      </w:r>
      <w:r>
        <w:rPr>
          <w:b/>
          <w:u w:val="single"/>
        </w:rPr>
        <w:t>has long been viewed as</w:t>
      </w:r>
      <w:r>
        <w:rPr>
          <w:b/>
          <w:highlight w:val="green"/>
          <w:u w:val="single"/>
        </w:rPr>
        <w:t xml:space="preserve"> a vast source of</w:t>
      </w:r>
      <w:r>
        <w:rPr>
          <w:sz w:val="10"/>
          <w:szCs w:val="10"/>
        </w:rPr>
        <w:t xml:space="preserve"> wealth consisting of </w:t>
      </w:r>
      <w:r>
        <w:rPr>
          <w:b/>
          <w:highlight w:val="green"/>
          <w:u w:val="single"/>
        </w:rPr>
        <w:t>rare earth elements</w:t>
      </w:r>
      <w:r>
        <w:rPr>
          <w:sz w:val="10"/>
          <w:szCs w:val="10"/>
        </w:rPr>
        <w:t xml:space="preserve"> and precious metals. </w:t>
      </w:r>
      <w:r>
        <w:rPr>
          <w:b/>
          <w:highlight w:val="green"/>
          <w:u w:val="single"/>
        </w:rPr>
        <w:t>The short supply and high prices for these minerals have put us at odds with other countries,</w:t>
      </w:r>
      <w:r>
        <w:rPr>
          <w:sz w:val="10"/>
          <w:szCs w:val="10"/>
        </w:rPr>
        <w:t xml:space="preserve"> disrupting the supply chain of phones, computers, electric cars, and slowing our economic growth. In fact, terrestrial reserves on Earth could be exhausted within the next few decades. Back on December 5, 2020, a metallic asteroid 140 miles wide and worth an estimated $10,000 quadrillion in value made its closest approach to our planet. With NASA and other companies investing in and developing nuclear power for use in space travel and colonization, the reality of mining asteroids is closer than ever before. </w:t>
      </w:r>
      <w:r>
        <w:rPr>
          <w:b/>
          <w:highlight w:val="green"/>
          <w:u w:val="single"/>
        </w:rPr>
        <w:t>There are several million asteroids</w:t>
      </w:r>
      <w:r>
        <w:rPr>
          <w:sz w:val="10"/>
          <w:szCs w:val="10"/>
        </w:rPr>
        <w:t xml:space="preserve">. They fall into three main types: carbonaceous asteroids, metallic asteroids, and mixed salicaceous-mineral-metallic asteroids. Many of the metallic asteroids are composed mainly of nickel and iron, but also contain sizeable quantities of important rare earth elements and precious metals including platinum and gold. A metallic asteroid just 25 meters across could contain as much as 30 tons of platinum valued around $1 billion. 16 Psyche is a staggering 226 kilometers (140 miles) wide and the most mineral rich asteroid so far detected. It is speculated that 16 Psyche could be worth about $10,000 quadrillion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Pr>
          <w:b/>
          <w:highlight w:val="green"/>
          <w:u w:val="single"/>
        </w:rPr>
        <w:t xml:space="preserve">Twenty four percent of all asteroids </w:t>
      </w:r>
      <w:r>
        <w:rPr>
          <w:b/>
          <w:u w:val="single"/>
        </w:rPr>
        <w:t>are thought to be</w:t>
      </w:r>
      <w:r>
        <w:rPr>
          <w:b/>
          <w:highlight w:val="green"/>
          <w:u w:val="single"/>
        </w:rPr>
        <w:t xml:space="preserve"> composed of metals and rare minerals</w:t>
      </w:r>
      <w:r>
        <w:rPr>
          <w:sz w:val="10"/>
          <w:szCs w:val="10"/>
        </w:rPr>
        <w:t xml:space="preserve">. While it is quite difficult to analyze asteroid composition from here on the earth’s surface, there are another 10 asteroids have been identified as likely cost-effective mining targets to date. There are hurdles to overcome when it comes to mining an asteroid, such as: financial feasibility (space ventures are high-risk, long-term, heavy capital investments), building the infrastructure required to mine and process the asteroid, and transportation to/from the asteroid or even transporting the asteroid itself to a safe orbit around the Moon or Earth. However, with US government, private, and public companies alike committed to developing nuclear power and propulsion systems for space travel and colonization, and it is only a matter of time before we start mining asteroids to cover our depleting terrestrial reserves and enable human expansion into the solar system. With proven successful fusion energy experiments under their belt, </w:t>
      </w:r>
      <w:r>
        <w:rPr>
          <w:b/>
          <w:highlight w:val="green"/>
          <w:u w:val="single"/>
        </w:rPr>
        <w:t>US Nuclear</w:t>
      </w:r>
      <w:r>
        <w:rPr>
          <w:sz w:val="10"/>
          <w:szCs w:val="10"/>
        </w:rPr>
        <w:t xml:space="preserve"> and MIFTI </w:t>
      </w:r>
      <w:r>
        <w:rPr>
          <w:b/>
          <w:highlight w:val="green"/>
          <w:u w:val="single"/>
        </w:rPr>
        <w:t>believe they are only a few years away from building the world’s first fusion power generator</w:t>
      </w:r>
      <w:r>
        <w:rPr>
          <w:sz w:val="10"/>
          <w:szCs w:val="10"/>
        </w:rPr>
        <w:t>. Fusion power releases up to four times as much energy as fission, and uses fuel that is lightweight, low-cost, safe, and sustainable</w:t>
      </w:r>
      <w:r>
        <w:rPr>
          <w:b/>
          <w:highlight w:val="green"/>
          <w:u w:val="single"/>
        </w:rPr>
        <w:t xml:space="preserve">. Spacecraft with fusion powered propulsion systems could </w:t>
      </w:r>
      <w:r>
        <w:rPr>
          <w:sz w:val="10"/>
          <w:szCs w:val="10"/>
        </w:rPr>
        <w:t>not only reach the asteroid belt in as little as 7 months, but could</w:t>
      </w:r>
      <w:r>
        <w:rPr>
          <w:b/>
          <w:highlight w:val="green"/>
          <w:u w:val="single"/>
        </w:rPr>
        <w:t xml:space="preserve"> be powerful enough to transport the asteroid to an earth orbit where it would be much more efficient to mine</w:t>
      </w:r>
      <w:r>
        <w:rPr>
          <w:sz w:val="10"/>
          <w:szCs w:val="10"/>
        </w:rPr>
        <w:t xml:space="preserve"> and transport these valuable resources to earth.</w:t>
      </w:r>
    </w:p>
    <w:p w14:paraId="7F646881" w14:textId="77777777" w:rsidR="008C2DC8" w:rsidRDefault="008C2DC8" w:rsidP="008C2DC8">
      <w:pPr>
        <w:pStyle w:val="Heading4"/>
      </w:pPr>
      <w:r>
        <w:t xml:space="preserve">Private companies are the only way to make space mining a reality </w:t>
      </w:r>
    </w:p>
    <w:p w14:paraId="4A0A14F9" w14:textId="77777777" w:rsidR="008C2DC8" w:rsidRDefault="008C2DC8" w:rsidP="008C2DC8">
      <w:r>
        <w:rPr>
          <w:b/>
          <w:sz w:val="26"/>
          <w:szCs w:val="26"/>
        </w:rPr>
        <w:t>Krishnan 20</w:t>
      </w:r>
      <w:r>
        <w:t xml:space="preserve"> [C A Krishnan, 8-6-2020, "Space mining: Just around the corner?," Week, </w:t>
      </w:r>
      <w:hyperlink r:id="rId18">
        <w:r>
          <w:rPr>
            <w:color w:val="000000"/>
          </w:rPr>
          <w:t>https://www.theweek.in/news/sci-tech/2020/08/06/Space-mining-Just-around-the-corner.html</w:t>
        </w:r>
      </w:hyperlink>
      <w:r>
        <w:t xml:space="preserve"> [accessed 12-6-21] lydia</w:t>
      </w:r>
    </w:p>
    <w:p w14:paraId="7FD374E3" w14:textId="77777777" w:rsidR="008C2DC8" w:rsidRDefault="008C2DC8" w:rsidP="008C2DC8">
      <w:pPr>
        <w:rPr>
          <w:sz w:val="16"/>
          <w:szCs w:val="16"/>
        </w:rPr>
      </w:pPr>
      <w:r>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Pr>
          <w:u w:val="single"/>
        </w:rPr>
        <w:t>Space is increasingly being seen as a treasure trove of precious minerals</w:t>
      </w:r>
      <w:r>
        <w:rPr>
          <w:sz w:val="16"/>
          <w:szCs w:val="16"/>
        </w:rPr>
        <w:t xml:space="preserve"> and also a place for future human habitation beyond the earth. </w:t>
      </w:r>
      <w:r>
        <w:rPr>
          <w:highlight w:val="green"/>
          <w:u w:val="single"/>
        </w:rPr>
        <w:t>Global private space industry investors believe</w:t>
      </w:r>
      <w:r>
        <w:rPr>
          <w:u w:val="single"/>
        </w:rPr>
        <w:t xml:space="preserve"> that </w:t>
      </w:r>
      <w:r>
        <w:rPr>
          <w:highlight w:val="green"/>
          <w:u w:val="single"/>
        </w:rPr>
        <w:t>space mining has</w:t>
      </w:r>
      <w:r>
        <w:rPr>
          <w:u w:val="single"/>
        </w:rPr>
        <w:t xml:space="preserve"> the </w:t>
      </w:r>
      <w:r>
        <w:rPr>
          <w:highlight w:val="green"/>
          <w:u w:val="single"/>
        </w:rPr>
        <w:t>potential to shape</w:t>
      </w:r>
      <w:r>
        <w:rPr>
          <w:u w:val="single"/>
        </w:rPr>
        <w:t xml:space="preserve"> and define </w:t>
      </w:r>
      <w:r>
        <w:rPr>
          <w:highlight w:val="green"/>
          <w:u w:val="single"/>
        </w:rPr>
        <w:t>the 21st Century</w:t>
      </w:r>
      <w:r>
        <w:rPr>
          <w:u w:val="single"/>
        </w:rPr>
        <w:t xml:space="preserve">. </w:t>
      </w:r>
      <w:r>
        <w:rPr>
          <w:sz w:val="16"/>
          <w:szCs w:val="16"/>
        </w:rPr>
        <w:t>NASA estimates that the 'Asteroid belt’ holds minerals worth quintillion of dollars. American astrophysicist Neil Degrasse Tyson believes, “</w:t>
      </w:r>
      <w:r>
        <w:rPr>
          <w:highlight w:val="green"/>
          <w:u w:val="single"/>
        </w:rPr>
        <w:t>The first trillioners will be those who mine asteroids</w:t>
      </w:r>
      <w:r>
        <w:rPr>
          <w:sz w:val="16"/>
          <w:szCs w:val="16"/>
        </w:rPr>
        <w:t xml:space="preserve">”. The “Main Asteroid Belt” is located between the orbits of Mars and Jupiter, about 450 to 650 million Kilometers from earth, with million asteroids in it. Over the decades, apart from Moon and Mars, governments and </w:t>
      </w:r>
      <w:r>
        <w:rPr>
          <w:highlight w:val="green"/>
          <w:u w:val="single"/>
        </w:rPr>
        <w:t>private agencies</w:t>
      </w:r>
      <w:r>
        <w:rPr>
          <w:u w:val="single"/>
        </w:rPr>
        <w:t xml:space="preserve"> have been </w:t>
      </w:r>
      <w:r>
        <w:rPr>
          <w:highlight w:val="green"/>
          <w:u w:val="single"/>
        </w:rPr>
        <w:t>carrying</w:t>
      </w:r>
      <w:r>
        <w:rPr>
          <w:u w:val="single"/>
        </w:rPr>
        <w:t xml:space="preserve"> out </w:t>
      </w:r>
      <w:r>
        <w:rPr>
          <w:highlight w:val="green"/>
          <w:u w:val="single"/>
        </w:rPr>
        <w:t xml:space="preserve">extensive research </w:t>
      </w:r>
      <w:r>
        <w:rPr>
          <w:u w:val="single"/>
        </w:rPr>
        <w:t xml:space="preserve">and studying asteroids </w:t>
      </w:r>
      <w:r>
        <w:rPr>
          <w:highlight w:val="green"/>
          <w:u w:val="single"/>
        </w:rPr>
        <w:t>for</w:t>
      </w:r>
      <w:r>
        <w:rPr>
          <w:u w:val="single"/>
        </w:rPr>
        <w:t xml:space="preserve"> their composition, possibility of </w:t>
      </w:r>
      <w:r>
        <w:rPr>
          <w:highlight w:val="green"/>
          <w:u w:val="single"/>
        </w:rPr>
        <w:t xml:space="preserve">mining </w:t>
      </w:r>
      <w:r>
        <w:rPr>
          <w:u w:val="single"/>
        </w:rPr>
        <w:t>them and their mining value</w:t>
      </w:r>
      <w:r>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Pr>
          <w:u w:val="single"/>
        </w:rPr>
        <w:t>global space industry investors are focusing on keeping mined space resources in space itself for ‘in situ resource utilisation’</w:t>
      </w:r>
      <w:r>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w:t>
      </w:r>
      <w:r>
        <w:rPr>
          <w:sz w:val="16"/>
          <w:szCs w:val="16"/>
        </w:rPr>
        <w:lastRenderedPageBreak/>
        <w:t xml:space="preserve">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Pr>
          <w:highlight w:val="green"/>
          <w:u w:val="single"/>
        </w:rPr>
        <w:t>there is a new community of customers</w:t>
      </w:r>
      <w:r>
        <w:rPr>
          <w:u w:val="single"/>
        </w:rPr>
        <w:t xml:space="preserve"> who are already </w:t>
      </w:r>
      <w:r>
        <w:rPr>
          <w:highlight w:val="green"/>
          <w:u w:val="single"/>
        </w:rPr>
        <w:t>looking for buying propellant in space</w:t>
      </w:r>
      <w:r>
        <w:rPr>
          <w:u w:val="single"/>
        </w:rPr>
        <w:t>. American space launch provider, United Launch Alliance (ULA), a Lockheed Martin and Boeing joint venture that provides launch rockets, has made it known that, ULA is willing to pay about $ 3000 a Kg for propellant in low earth orbit</w:t>
      </w:r>
      <w:r>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Pr>
          <w:highlight w:val="green"/>
          <w:u w:val="single"/>
        </w:rPr>
        <w:t>private players</w:t>
      </w:r>
      <w:r>
        <w:rPr>
          <w:u w:val="single"/>
        </w:rPr>
        <w:t xml:space="preserve"> has </w:t>
      </w:r>
      <w:r>
        <w:rPr>
          <w:highlight w:val="green"/>
          <w:u w:val="single"/>
        </w:rPr>
        <w:t>reduced the investment</w:t>
      </w:r>
      <w:r>
        <w:rPr>
          <w:u w:val="single"/>
        </w:rPr>
        <w:t xml:space="preserve"> </w:t>
      </w:r>
      <w:r>
        <w:rPr>
          <w:highlight w:val="green"/>
          <w:u w:val="single"/>
        </w:rPr>
        <w:t>burden</w:t>
      </w:r>
      <w:r>
        <w:rPr>
          <w:u w:val="single"/>
        </w:rPr>
        <w:t xml:space="preserve"> </w:t>
      </w:r>
      <w:r>
        <w:rPr>
          <w:highlight w:val="green"/>
          <w:u w:val="single"/>
        </w:rPr>
        <w:t>and greatly enhanced</w:t>
      </w:r>
      <w:r>
        <w:rPr>
          <w:u w:val="single"/>
        </w:rPr>
        <w:t xml:space="preserve"> </w:t>
      </w:r>
      <w:r>
        <w:rPr>
          <w:highlight w:val="green"/>
          <w:u w:val="single"/>
        </w:rPr>
        <w:t>the</w:t>
      </w:r>
      <w:r>
        <w:rPr>
          <w:u w:val="single"/>
        </w:rPr>
        <w:t xml:space="preserve"> width and </w:t>
      </w:r>
      <w:r>
        <w:rPr>
          <w:highlight w:val="green"/>
          <w:u w:val="single"/>
        </w:rPr>
        <w:t>pace of innovation</w:t>
      </w:r>
      <w:r>
        <w:rPr>
          <w:u w:val="single"/>
        </w:rPr>
        <w:t>. It is believed that launch of the first asteroid mining vehicle as well as setting up of the first fuelling stations on the Moon and in low earth orbit could become a reality within a decade</w:t>
      </w:r>
      <w:r>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6E381FE6" w14:textId="77777777" w:rsidR="008C2DC8" w:rsidRDefault="008C2DC8" w:rsidP="008C2DC8">
      <w:pPr>
        <w:pStyle w:val="Heading4"/>
      </w:pPr>
      <w:r>
        <w:t xml:space="preserve">Obtaining these resources needs to be a priority-Commercial mining solves </w:t>
      </w:r>
      <w:r>
        <w:rPr>
          <w:u w:val="single"/>
        </w:rPr>
        <w:t>humanities greatest threats</w:t>
      </w:r>
      <w:r>
        <w:t xml:space="preserve"> from </w:t>
      </w:r>
      <w:r>
        <w:rPr>
          <w:u w:val="single"/>
        </w:rPr>
        <w:t>scarcity</w:t>
      </w:r>
      <w:r>
        <w:t xml:space="preserve">, </w:t>
      </w:r>
      <w:r>
        <w:rPr>
          <w:u w:val="single"/>
        </w:rPr>
        <w:t>climate</w:t>
      </w:r>
      <w:r>
        <w:t xml:space="preserve">, </w:t>
      </w:r>
      <w:r>
        <w:rPr>
          <w:u w:val="single"/>
        </w:rPr>
        <w:t>terror</w:t>
      </w:r>
      <w:r>
        <w:t xml:space="preserve">, </w:t>
      </w:r>
      <w:r>
        <w:rPr>
          <w:u w:val="single"/>
        </w:rPr>
        <w:t>war</w:t>
      </w:r>
      <w:r>
        <w:t xml:space="preserve">, and </w:t>
      </w:r>
      <w:r>
        <w:rPr>
          <w:u w:val="single"/>
        </w:rPr>
        <w:t>disease</w:t>
      </w:r>
      <w:r>
        <w:t>.</w:t>
      </w:r>
    </w:p>
    <w:p w14:paraId="7A2CA912" w14:textId="77777777" w:rsidR="008C2DC8" w:rsidRDefault="008C2DC8" w:rsidP="008C2DC8">
      <w:r>
        <w:rPr>
          <w:b/>
          <w:sz w:val="26"/>
          <w:szCs w:val="26"/>
        </w:rPr>
        <w:t>Pelton 17</w:t>
      </w:r>
      <w:r>
        <w:t>—(Director Emeritus of the Space and Advanced Communications Research Institute at George Washington University, PHD in IR from Georgetown). Pelton, Joseph N. 2017. The New Gold Rush: The Riches of Space Beckon! Springer. Accessed 8/30/19.</w:t>
      </w:r>
    </w:p>
    <w:p w14:paraId="1E5F14BF" w14:textId="77777777" w:rsidR="008C2DC8" w:rsidRDefault="008C2DC8" w:rsidP="008C2DC8">
      <w:pPr>
        <w:rPr>
          <w:sz w:val="12"/>
          <w:szCs w:val="12"/>
        </w:rPr>
      </w:pPr>
      <w:r>
        <w:rPr>
          <w:u w:val="single"/>
        </w:rPr>
        <w:t xml:space="preserve">Are </w:t>
      </w:r>
      <w:r>
        <w:rPr>
          <w:sz w:val="12"/>
          <w:szCs w:val="12"/>
        </w:rPr>
        <w:t>We</w:t>
      </w:r>
      <w:r>
        <w:rPr>
          <w:u w:val="single"/>
        </w:rPr>
        <w:t xml:space="preserve"> Humans Doomed to </w:t>
      </w:r>
      <w:r>
        <w:rPr>
          <w:b/>
          <w:u w:val="single"/>
        </w:rPr>
        <w:t>Extinction</w:t>
      </w:r>
      <w:r>
        <w:rPr>
          <w:u w:val="single"/>
        </w:rPr>
        <w:t xml:space="preserve">? What will we do when Earth’s resources are used up </w:t>
      </w:r>
      <w:r>
        <w:rPr>
          <w:sz w:val="12"/>
          <w:szCs w:val="12"/>
        </w:rPr>
        <w:t>by humanity</w:t>
      </w:r>
      <w:r>
        <w:rPr>
          <w:u w:val="single"/>
        </w:rPr>
        <w:t xml:space="preserve">? </w:t>
      </w:r>
      <w:r>
        <w:rPr>
          <w:highlight w:val="green"/>
          <w:u w:val="single"/>
        </w:rPr>
        <w:t>The world is</w:t>
      </w:r>
      <w:r>
        <w:rPr>
          <w:sz w:val="12"/>
          <w:szCs w:val="12"/>
        </w:rPr>
        <w:t xml:space="preserve"> now hugely </w:t>
      </w:r>
      <w:r>
        <w:rPr>
          <w:b/>
          <w:highlight w:val="green"/>
          <w:u w:val="single"/>
        </w:rPr>
        <w:t>over populated</w:t>
      </w:r>
      <w:r>
        <w:rPr>
          <w:u w:val="single"/>
        </w:rPr>
        <w:t>, with billions</w:t>
      </w:r>
      <w:r>
        <w:rPr>
          <w:sz w:val="12"/>
          <w:szCs w:val="12"/>
        </w:rPr>
        <w:t xml:space="preserve"> and billions </w:t>
      </w:r>
      <w:r>
        <w:rPr>
          <w:u w:val="single"/>
        </w:rPr>
        <w:t>crammed into our over</w:t>
      </w:r>
      <w:r>
        <w:rPr>
          <w:b/>
          <w:u w:val="single"/>
        </w:rPr>
        <w:t>crowded</w:t>
      </w:r>
      <w:r>
        <w:rPr>
          <w:u w:val="single"/>
        </w:rPr>
        <w:t xml:space="preserve"> </w:t>
      </w:r>
      <w:r>
        <w:rPr>
          <w:highlight w:val="green"/>
          <w:u w:val="single"/>
        </w:rPr>
        <w:t>cities</w:t>
      </w:r>
      <w:r>
        <w:rPr>
          <w:u w:val="single"/>
        </w:rPr>
        <w:t xml:space="preserve">. </w:t>
      </w:r>
      <w:r>
        <w:rPr>
          <w:sz w:val="12"/>
          <w:szCs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u w:val="single"/>
        </w:rPr>
        <w:t>These</w:t>
      </w:r>
      <w:r>
        <w:rPr>
          <w:sz w:val="12"/>
          <w:szCs w:val="12"/>
        </w:rPr>
        <w:t xml:space="preserve"> cities </w:t>
      </w:r>
      <w:r>
        <w:rPr>
          <w:highlight w:val="green"/>
          <w:u w:val="single"/>
        </w:rPr>
        <w:t>will be</w:t>
      </w:r>
      <w:r>
        <w:rPr>
          <w:sz w:val="12"/>
          <w:szCs w:val="12"/>
        </w:rPr>
        <w:t xml:space="preserve"> ever </w:t>
      </w:r>
      <w:r>
        <w:rPr>
          <w:u w:val="single"/>
        </w:rPr>
        <w:t xml:space="preserve">more </w:t>
      </w:r>
      <w:r>
        <w:rPr>
          <w:highlight w:val="green"/>
          <w:u w:val="single"/>
        </w:rPr>
        <w:t xml:space="preserve">vulnerable to </w:t>
      </w:r>
      <w:r>
        <w:rPr>
          <w:b/>
          <w:highlight w:val="green"/>
          <w:u w:val="single"/>
        </w:rPr>
        <w:t>terror</w:t>
      </w:r>
      <w:r>
        <w:rPr>
          <w:highlight w:val="green"/>
          <w:u w:val="single"/>
        </w:rPr>
        <w:t xml:space="preserve">ist attack, </w:t>
      </w:r>
      <w:r>
        <w:rPr>
          <w:b/>
          <w:highlight w:val="green"/>
          <w:u w:val="single"/>
        </w:rPr>
        <w:t>natural disaster</w:t>
      </w:r>
      <w:r>
        <w:rPr>
          <w:highlight w:val="green"/>
          <w:u w:val="single"/>
        </w:rPr>
        <w:t>,</w:t>
      </w:r>
      <w:r>
        <w:rPr>
          <w:u w:val="single"/>
        </w:rPr>
        <w:t xml:space="preserve"> and other plights that come with overcrowding </w:t>
      </w:r>
      <w:r>
        <w:rPr>
          <w:sz w:val="12"/>
          <w:szCs w:val="12"/>
        </w:rPr>
        <w:t>and a dearth of jobs that will be fueled by rapid automation and the rise of artifi cial intelligence across the global economy</w:t>
      </w:r>
      <w:r>
        <w:rPr>
          <w:u w:val="single"/>
        </w:rPr>
        <w:t>.</w:t>
      </w:r>
      <w:r>
        <w:rPr>
          <w:sz w:val="12"/>
          <w:szCs w:val="12"/>
        </w:rPr>
        <w:t xml:space="preserve"> </w:t>
      </w:r>
      <w:r>
        <w:rPr>
          <w:highlight w:val="green"/>
          <w:u w:val="single"/>
        </w:rPr>
        <w:t>We are</w:t>
      </w:r>
      <w:r>
        <w:rPr>
          <w:u w:val="single"/>
        </w:rPr>
        <w:t xml:space="preserve"> </w:t>
      </w:r>
      <w:r>
        <w:rPr>
          <w:sz w:val="12"/>
          <w:szCs w:val="12"/>
        </w:rPr>
        <w:t xml:space="preserve">already </w:t>
      </w:r>
      <w:r>
        <w:rPr>
          <w:u w:val="single"/>
        </w:rPr>
        <w:t xml:space="preserve">rapidly </w:t>
      </w:r>
      <w:r>
        <w:rPr>
          <w:b/>
          <w:highlight w:val="green"/>
          <w:u w:val="single"/>
        </w:rPr>
        <w:t>running out of water</w:t>
      </w:r>
      <w:r>
        <w:rPr>
          <w:highlight w:val="green"/>
          <w:u w:val="single"/>
        </w:rPr>
        <w:t xml:space="preserve"> and </w:t>
      </w:r>
      <w:r>
        <w:rPr>
          <w:b/>
          <w:highlight w:val="green"/>
          <w:u w:val="single"/>
        </w:rPr>
        <w:t>minerals</w:t>
      </w:r>
      <w:r>
        <w:rPr>
          <w:highlight w:val="green"/>
          <w:u w:val="single"/>
        </w:rPr>
        <w:t xml:space="preserve">. </w:t>
      </w:r>
      <w:r>
        <w:rPr>
          <w:b/>
          <w:highlight w:val="green"/>
          <w:u w:val="single"/>
        </w:rPr>
        <w:t>Climate change</w:t>
      </w:r>
      <w:r>
        <w:rPr>
          <w:highlight w:val="green"/>
          <w:u w:val="single"/>
        </w:rPr>
        <w:t xml:space="preserve"> is threatening our very </w:t>
      </w:r>
      <w:r>
        <w:rPr>
          <w:b/>
          <w:highlight w:val="green"/>
          <w:u w:val="single"/>
        </w:rPr>
        <w:t>existence</w:t>
      </w:r>
      <w:r>
        <w:rPr>
          <w:highlight w:val="green"/>
          <w:u w:val="single"/>
        </w:rPr>
        <w:t>.</w:t>
      </w:r>
      <w:r>
        <w:rPr>
          <w:sz w:val="12"/>
          <w:szCs w:val="12"/>
        </w:rPr>
        <w:t xml:space="preserve"> Political leaders and even the Pope have cautioned us against inaction. Perhaps the naysayers are right. </w:t>
      </w:r>
      <w:r>
        <w:rPr>
          <w:b/>
          <w:sz w:val="24"/>
          <w:szCs w:val="24"/>
          <w:highlight w:val="green"/>
          <w:u w:val="single"/>
        </w:rPr>
        <w:t xml:space="preserve">All humanity is at </w:t>
      </w:r>
      <w:r>
        <w:rPr>
          <w:b/>
          <w:sz w:val="24"/>
          <w:szCs w:val="24"/>
          <w:u w:val="single"/>
        </w:rPr>
        <w:t xml:space="preserve">tremendous </w:t>
      </w:r>
      <w:r>
        <w:rPr>
          <w:b/>
          <w:sz w:val="24"/>
          <w:szCs w:val="24"/>
          <w:highlight w:val="green"/>
          <w:u w:val="single"/>
        </w:rPr>
        <w:t>risk.</w:t>
      </w:r>
      <w:r>
        <w:rPr>
          <w:sz w:val="12"/>
          <w:szCs w:val="12"/>
        </w:rPr>
        <w:t xml:space="preserve"> Is there no hope for the future? This book is about hope. We think that there is literally heavenly hope for humanity. But </w:t>
      </w:r>
      <w:r>
        <w:rPr>
          <w:u w:val="single"/>
        </w:rPr>
        <w:t>we</w:t>
      </w:r>
      <w:r>
        <w:rPr>
          <w:sz w:val="12"/>
          <w:szCs w:val="12"/>
        </w:rPr>
        <w:t xml:space="preserve"> are not talking here about divine intervention. We are </w:t>
      </w:r>
      <w:r>
        <w:rPr>
          <w:u w:val="single"/>
        </w:rPr>
        <w:t>envision</w:t>
      </w:r>
      <w:r>
        <w:rPr>
          <w:sz w:val="12"/>
          <w:szCs w:val="12"/>
        </w:rPr>
        <w:t xml:space="preserve">ing </w:t>
      </w:r>
      <w:r>
        <w:rPr>
          <w:u w:val="single"/>
        </w:rPr>
        <w:t>a new space economy that recognizes</w:t>
      </w:r>
      <w:r>
        <w:rPr>
          <w:sz w:val="12"/>
          <w:szCs w:val="12"/>
        </w:rPr>
        <w:t xml:space="preserve"> that </w:t>
      </w:r>
      <w:r>
        <w:rPr>
          <w:u w:val="single"/>
        </w:rPr>
        <w:t xml:space="preserve">there is more water in the skies that all our oceans. </w:t>
      </w:r>
      <w:r>
        <w:rPr>
          <w:sz w:val="12"/>
          <w:szCs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u w:val="single"/>
        </w:rPr>
        <w:t xml:space="preserve">The new space frontier can literally open up a “gold rush in the skies.” </w:t>
      </w:r>
      <w:r>
        <w:rPr>
          <w:sz w:val="12"/>
          <w:szCs w:val="12"/>
        </w:rPr>
        <w:t xml:space="preserve">In brief, we think </w:t>
      </w:r>
      <w:r>
        <w:rPr>
          <w:u w:val="single"/>
        </w:rPr>
        <w:t>there is new hope for humanity.</w:t>
      </w:r>
      <w:r>
        <w:rPr>
          <w:sz w:val="12"/>
          <w:szCs w:val="12"/>
        </w:rPr>
        <w:t xml:space="preserve"> We see a new a pathway to the future via new ventures in space. For too long, space programs have been seen as a money pit. In the process, </w:t>
      </w:r>
      <w:r>
        <w:rPr>
          <w:u w:val="single"/>
        </w:rPr>
        <w:t>we have overlooked the great abundance available to us in the skies above.</w:t>
      </w:r>
      <w:r>
        <w:rPr>
          <w:sz w:val="12"/>
          <w:szCs w:val="12"/>
        </w:rPr>
        <w:t xml:space="preserve"> It is important to recognize </w:t>
      </w:r>
      <w:r>
        <w:rPr>
          <w:u w:val="single"/>
        </w:rPr>
        <w:t>there is already the beginning of a new gold rush in space—a pathway to astral abundance.</w:t>
      </w:r>
      <w:r>
        <w:rPr>
          <w:sz w:val="12"/>
          <w:szCs w:val="12"/>
        </w:rPr>
        <w:t xml:space="preserve"> “New Space” is a term increasingly used to describe radical new commercial space initiatives—many of which have come from Silicon Valley and often with backing from </w:t>
      </w:r>
      <w:r>
        <w:rPr>
          <w:sz w:val="12"/>
          <w:szCs w:val="12"/>
        </w:rPr>
        <w:lastRenderedPageBreak/>
        <w:t xml:space="preserve">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u w:val="single"/>
        </w:rPr>
        <w:t xml:space="preserve">new pathways to the stars could prove vital to </w:t>
      </w:r>
      <w:r>
        <w:rPr>
          <w:b/>
          <w:u w:val="single"/>
        </w:rPr>
        <w:t>human survival</w:t>
      </w:r>
      <w:r>
        <w:rPr>
          <w:u w:val="single"/>
        </w:rPr>
        <w:t xml:space="preserve">. </w:t>
      </w:r>
      <w:r>
        <w:rPr>
          <w:sz w:val="12"/>
          <w:szCs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Pr>
          <w:u w:val="single"/>
        </w:rPr>
        <w:t>entrepreneurial New Space initiatives are changing everything</w:t>
      </w:r>
      <w:r>
        <w:rPr>
          <w:sz w:val="12"/>
          <w:szCs w:val="12"/>
        </w:rPr>
        <w:t xml:space="preserve"> [ 1 ]</w:t>
      </w:r>
      <w:r>
        <w:rPr>
          <w:u w:val="single"/>
        </w:rPr>
        <w:t>.</w:t>
      </w:r>
      <w:r>
        <w:rPr>
          <w:sz w:val="12"/>
          <w:szCs w:val="12"/>
        </w:rPr>
        <w:t xml:space="preserve"> In fact, the very nature and dimensions of what outer space activities are today have changed forever. It is no longer your grandfather’s concept of outer space that was once dominated by the big national space agencies. The </w:t>
      </w:r>
      <w:r>
        <w:rPr>
          <w:u w:val="single"/>
        </w:rPr>
        <w:t>entrepreneurs are taking over.</w:t>
      </w:r>
      <w:r>
        <w:rPr>
          <w:sz w:val="12"/>
          <w:szCs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u w:val="single"/>
        </w:rPr>
        <w:t xml:space="preserve">developing </w:t>
      </w:r>
      <w:r>
        <w:rPr>
          <w:b/>
          <w:u w:val="single"/>
        </w:rPr>
        <w:t>new tech</w:t>
      </w:r>
      <w:r>
        <w:rPr>
          <w:sz w:val="12"/>
          <w:szCs w:val="12"/>
        </w:rPr>
        <w:t>nologies</w:t>
      </w:r>
      <w:r>
        <w:rPr>
          <w:u w:val="single"/>
        </w:rPr>
        <w:t xml:space="preserve"> and </w:t>
      </w:r>
      <w:r>
        <w:rPr>
          <w:highlight w:val="green"/>
          <w:u w:val="single"/>
        </w:rPr>
        <w:t>establishing space enterprises</w:t>
      </w:r>
      <w:r>
        <w:rPr>
          <w:u w:val="single"/>
        </w:rPr>
        <w:t xml:space="preserve"> that </w:t>
      </w:r>
      <w:r>
        <w:rPr>
          <w:highlight w:val="green"/>
          <w:u w:val="single"/>
        </w:rPr>
        <w:t>can bring the wealth</w:t>
      </w:r>
      <w:r>
        <w:rPr>
          <w:u w:val="single"/>
        </w:rPr>
        <w:t xml:space="preserve"> of outer space down </w:t>
      </w:r>
      <w:r>
        <w:rPr>
          <w:highlight w:val="green"/>
          <w:u w:val="single"/>
        </w:rPr>
        <w:t>to Earth. T</w:t>
      </w:r>
      <w:r>
        <w:rPr>
          <w:u w:val="single"/>
        </w:rPr>
        <w:t xml:space="preserve">his is not a pipe dream, but will increasingly be the </w:t>
      </w:r>
      <w:r>
        <w:rPr>
          <w:b/>
          <w:u w:val="single"/>
        </w:rPr>
        <w:t>economic reality</w:t>
      </w:r>
      <w:r>
        <w:rPr>
          <w:u w:val="single"/>
        </w:rPr>
        <w:t xml:space="preserve"> of the 2020s. </w:t>
      </w:r>
      <w:r>
        <w:rPr>
          <w:sz w:val="12"/>
          <w:szCs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b/>
          <w:u w:val="single"/>
        </w:rPr>
        <w:t>Some</w:t>
      </w:r>
      <w:r>
        <w:rPr>
          <w:sz w:val="12"/>
          <w:szCs w:val="12"/>
        </w:rPr>
        <w:t xml:space="preserve">, of course, </w:t>
      </w:r>
      <w:r>
        <w:rPr>
          <w:u w:val="single"/>
        </w:rPr>
        <w:t xml:space="preserve">will say this is </w:t>
      </w:r>
      <w:r>
        <w:rPr>
          <w:b/>
          <w:u w:val="single"/>
        </w:rPr>
        <w:t>sci-fi hogwash</w:t>
      </w:r>
      <w:r>
        <w:rPr>
          <w:sz w:val="12"/>
          <w:szCs w:val="12"/>
        </w:rPr>
        <w:t>.</w:t>
      </w:r>
      <w:r>
        <w:rPr>
          <w:u w:val="single"/>
        </w:rPr>
        <w:t xml:space="preserve"> </w:t>
      </w:r>
      <w:r>
        <w:rPr>
          <w:sz w:val="12"/>
          <w:szCs w:val="12"/>
        </w:rPr>
        <w:t xml:space="preserve">It can’t be done. We say that </w:t>
      </w:r>
      <w:r>
        <w:rPr>
          <w:u w:val="single"/>
        </w:rPr>
        <w:t>this is what people</w:t>
      </w:r>
      <w:r>
        <w:rPr>
          <w:sz w:val="12"/>
          <w:szCs w:val="12"/>
        </w:rPr>
        <w:t xml:space="preserve"> would have </w:t>
      </w:r>
      <w:r>
        <w:rPr>
          <w:u w:val="single"/>
        </w:rPr>
        <w:t>said</w:t>
      </w:r>
      <w:r>
        <w:rPr>
          <w:sz w:val="12"/>
          <w:szCs w:val="12"/>
        </w:rPr>
        <w:t xml:space="preserve"> in 1900 </w:t>
      </w:r>
      <w:r>
        <w:rPr>
          <w:u w:val="single"/>
        </w:rPr>
        <w:t xml:space="preserve">about </w:t>
      </w:r>
      <w:r>
        <w:rPr>
          <w:sz w:val="12"/>
          <w:szCs w:val="12"/>
        </w:rPr>
        <w:t>air</w:t>
      </w:r>
      <w:r>
        <w:rPr>
          <w:b/>
          <w:u w:val="single"/>
        </w:rPr>
        <w:t>planes</w:t>
      </w:r>
      <w:r>
        <w:rPr>
          <w:sz w:val="12"/>
          <w:szCs w:val="12"/>
        </w:rPr>
        <w:t xml:space="preserve">, rocket ships, cell phones </w:t>
      </w:r>
      <w:r>
        <w:rPr>
          <w:u w:val="single"/>
        </w:rPr>
        <w:t>and nuclear devices.</w:t>
      </w:r>
      <w:r>
        <w:rPr>
          <w:sz w:val="12"/>
          <w:szCs w:val="12"/>
        </w:rPr>
        <w:t xml:space="preserve"> </w:t>
      </w:r>
      <w:r>
        <w:rPr>
          <w:u w:val="single"/>
        </w:rPr>
        <w:t xml:space="preserve">The skeptics </w:t>
      </w:r>
      <w:r>
        <w:rPr>
          <w:b/>
          <w:u w:val="single"/>
        </w:rPr>
        <w:t>laughed</w:t>
      </w:r>
      <w:r>
        <w:rPr>
          <w:u w:val="single"/>
        </w:rPr>
        <w:t xml:space="preserve"> at</w:t>
      </w:r>
      <w:r>
        <w:rPr>
          <w:sz w:val="12"/>
          <w:szCs w:val="12"/>
        </w:rPr>
        <w:t xml:space="preserve"> </w:t>
      </w:r>
      <w:r>
        <w:rPr>
          <w:b/>
          <w:u w:val="single"/>
        </w:rPr>
        <w:t>Columbus</w:t>
      </w:r>
      <w:r>
        <w:rPr>
          <w:sz w:val="12"/>
          <w:szCs w:val="12"/>
        </w:rPr>
        <w:t xml:space="preserve"> </w:t>
      </w:r>
      <w:r>
        <w:rPr>
          <w:u w:val="single"/>
        </w:rPr>
        <w:t>and his plan to sail across the oceans</w:t>
      </w:r>
      <w:r>
        <w:rPr>
          <w:sz w:val="12"/>
          <w:szCs w:val="12"/>
        </w:rPr>
        <w:t xml:space="preserve"> to discover new worlds</w:t>
      </w:r>
      <w:r>
        <w:rPr>
          <w:u w:val="single"/>
        </w:rPr>
        <w:t>. When</w:t>
      </w:r>
      <w:r>
        <w:rPr>
          <w:sz w:val="12"/>
          <w:szCs w:val="12"/>
        </w:rPr>
        <w:t xml:space="preserve"> Thomas Jefferson bought the Louisiana Purchase from France or </w:t>
      </w:r>
      <w:r>
        <w:rPr>
          <w:u w:val="single"/>
        </w:rPr>
        <w:t>Seward bought Alaska, there were plenty of naysayers</w:t>
      </w:r>
      <w:r>
        <w:rPr>
          <w:sz w:val="12"/>
          <w:szCs w:val="12"/>
        </w:rPr>
        <w:t xml:space="preserve"> that said such investment in the unknown was an extravagant waste of money</w:t>
      </w:r>
      <w:r>
        <w:rPr>
          <w:u w:val="single"/>
        </w:rPr>
        <w:t xml:space="preserve">. </w:t>
      </w:r>
      <w:r>
        <w:rPr>
          <w:sz w:val="12"/>
          <w:szCs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Pr>
          <w:u w:val="single"/>
        </w:rPr>
        <w:t>Info</w:t>
      </w:r>
      <w:r>
        <w:rPr>
          <w:sz w:val="12"/>
          <w:szCs w:val="12"/>
        </w:rPr>
        <w:t>rmation</w:t>
      </w:r>
      <w:r>
        <w:rPr>
          <w:u w:val="single"/>
        </w:rPr>
        <w:t xml:space="preserve"> technology, </w:t>
      </w:r>
      <w:r>
        <w:rPr>
          <w:highlight w:val="green"/>
          <w:u w:val="single"/>
        </w:rPr>
        <w:t xml:space="preserve">robotics, </w:t>
      </w:r>
      <w:r>
        <w:rPr>
          <w:b/>
          <w:highlight w:val="green"/>
          <w:u w:val="single"/>
        </w:rPr>
        <w:t>a</w:t>
      </w:r>
      <w:r>
        <w:rPr>
          <w:u w:val="single"/>
        </w:rPr>
        <w:t xml:space="preserve">rtificial </w:t>
      </w:r>
      <w:r>
        <w:rPr>
          <w:b/>
          <w:highlight w:val="green"/>
          <w:u w:val="single"/>
        </w:rPr>
        <w:t>i</w:t>
      </w:r>
      <w:r>
        <w:rPr>
          <w:u w:val="single"/>
        </w:rPr>
        <w:t xml:space="preserve">ntelligence </w:t>
      </w:r>
      <w:r>
        <w:rPr>
          <w:highlight w:val="green"/>
          <w:u w:val="single"/>
        </w:rPr>
        <w:t>and commercial space</w:t>
      </w:r>
      <w:r>
        <w:rPr>
          <w:u w:val="single"/>
        </w:rPr>
        <w:t xml:space="preserve"> </w:t>
      </w:r>
      <w:r>
        <w:rPr>
          <w:sz w:val="12"/>
          <w:szCs w:val="12"/>
        </w:rPr>
        <w:t>travel systems</w:t>
      </w:r>
      <w:r>
        <w:rPr>
          <w:u w:val="single"/>
        </w:rPr>
        <w:t xml:space="preserve"> </w:t>
      </w:r>
      <w:r>
        <w:rPr>
          <w:highlight w:val="green"/>
          <w:u w:val="single"/>
        </w:rPr>
        <w:t>have</w:t>
      </w:r>
      <w:r>
        <w:rPr>
          <w:u w:val="single"/>
        </w:rPr>
        <w:t xml:space="preserve"> </w:t>
      </w:r>
      <w:r>
        <w:rPr>
          <w:sz w:val="12"/>
          <w:szCs w:val="12"/>
        </w:rPr>
        <w:t>now</w:t>
      </w:r>
      <w:r>
        <w:rPr>
          <w:u w:val="single"/>
        </w:rPr>
        <w:t xml:space="preserve"> </w:t>
      </w:r>
      <w:r>
        <w:rPr>
          <w:highlight w:val="green"/>
          <w:u w:val="single"/>
        </w:rPr>
        <w:t>set us on</w:t>
      </w:r>
      <w:r>
        <w:rPr>
          <w:u w:val="single"/>
        </w:rPr>
        <w:t xml:space="preserve"> </w:t>
      </w:r>
      <w:r>
        <w:rPr>
          <w:sz w:val="12"/>
          <w:szCs w:val="12"/>
        </w:rPr>
        <w:t xml:space="preserve">a </w:t>
      </w:r>
      <w:r>
        <w:rPr>
          <w:highlight w:val="green"/>
          <w:u w:val="single"/>
        </w:rPr>
        <w:t>course</w:t>
      </w:r>
      <w:r>
        <w:rPr>
          <w:u w:val="single"/>
        </w:rPr>
        <w:t xml:space="preserve"> to </w:t>
      </w:r>
      <w:r>
        <w:rPr>
          <w:sz w:val="12"/>
          <w:szCs w:val="12"/>
        </w:rPr>
        <w:t>allow us humans to</w:t>
      </w:r>
      <w:r>
        <w:rPr>
          <w:u w:val="single"/>
        </w:rPr>
        <w:t xml:space="preserve"> </w:t>
      </w:r>
      <w:r>
        <w:rPr>
          <w:highlight w:val="green"/>
          <w:u w:val="single"/>
        </w:rPr>
        <w:t>harvest</w:t>
      </w:r>
      <w:r>
        <w:rPr>
          <w:u w:val="single"/>
        </w:rPr>
        <w:t xml:space="preserve"> </w:t>
      </w:r>
      <w:r>
        <w:rPr>
          <w:sz w:val="12"/>
          <w:szCs w:val="12"/>
        </w:rPr>
        <w:t>the amazing</w:t>
      </w:r>
      <w:r>
        <w:rPr>
          <w:u w:val="single"/>
        </w:rPr>
        <w:t xml:space="preserve"> riches in the skies—</w:t>
      </w:r>
      <w:r>
        <w:rPr>
          <w:highlight w:val="green"/>
          <w:u w:val="single"/>
        </w:rPr>
        <w:t>new natural resources</w:t>
      </w:r>
      <w:r>
        <w:rPr>
          <w:u w:val="single"/>
        </w:rPr>
        <w:t>, new energy, and</w:t>
      </w:r>
      <w:r>
        <w:rPr>
          <w:sz w:val="12"/>
          <w:szCs w:val="12"/>
        </w:rPr>
        <w:t xml:space="preserve"> even totally </w:t>
      </w:r>
      <w:r>
        <w:rPr>
          <w:u w:val="single"/>
        </w:rPr>
        <w:t xml:space="preserve">new ways of looking at the </w:t>
      </w:r>
      <w:r>
        <w:rPr>
          <w:b/>
          <w:u w:val="single"/>
        </w:rPr>
        <w:t>purpose of human existence</w:t>
      </w:r>
      <w:r>
        <w:rPr>
          <w:highlight w:val="green"/>
          <w:u w:val="single"/>
        </w:rPr>
        <w:t>.</w:t>
      </w:r>
      <w:r>
        <w:rPr>
          <w:sz w:val="12"/>
          <w:szCs w:val="12"/>
        </w:rPr>
        <w:t xml:space="preserve"> If we pursue this course steadfastly, it can be the beginning of a New Space renaissance. But </w:t>
      </w:r>
      <w:r>
        <w:rPr>
          <w:u w:val="single"/>
        </w:rPr>
        <w:t xml:space="preserve">if we don’t seek to realize our </w:t>
      </w:r>
      <w:r>
        <w:rPr>
          <w:b/>
          <w:u w:val="single"/>
        </w:rPr>
        <w:t>ultimate destiny</w:t>
      </w:r>
      <w:r>
        <w:rPr>
          <w:sz w:val="12"/>
          <w:szCs w:val="12"/>
        </w:rPr>
        <w:t xml:space="preserve"> in space, </w:t>
      </w:r>
      <w:r>
        <w:rPr>
          <w:u w:val="single"/>
        </w:rPr>
        <w:t xml:space="preserve">Homo sapiens can end up in the </w:t>
      </w:r>
      <w:r>
        <w:rPr>
          <w:b/>
          <w:u w:val="single"/>
        </w:rPr>
        <w:t>dustbin of history</w:t>
      </w:r>
      <w:r>
        <w:rPr>
          <w:sz w:val="12"/>
          <w:szCs w:val="12"/>
        </w:rPr>
        <w:t xml:space="preserve">—just </w:t>
      </w:r>
      <w:r>
        <w:rPr>
          <w:u w:val="single"/>
        </w:rPr>
        <w:t xml:space="preserve">like </w:t>
      </w:r>
      <w:r>
        <w:rPr>
          <w:sz w:val="12"/>
          <w:szCs w:val="12"/>
        </w:rPr>
        <w:t>literally</w:t>
      </w:r>
      <w:r>
        <w:rPr>
          <w:u w:val="single"/>
        </w:rPr>
        <w:t xml:space="preserve"> </w:t>
      </w:r>
      <w:r>
        <w:rPr>
          <w:b/>
          <w:u w:val="single"/>
        </w:rPr>
        <w:t>millions of already failed species</w:t>
      </w:r>
      <w:r>
        <w:rPr>
          <w:sz w:val="12"/>
          <w:szCs w:val="12"/>
        </w:rPr>
        <w:t xml:space="preserve">. In each and every one of the five mass extinction events that have occurred over the last 1.5 billion years on Earth, some 50–80 % of all species have gone </w:t>
      </w:r>
      <w:r>
        <w:rPr>
          <w:u w:val="single"/>
        </w:rPr>
        <w:t xml:space="preserve">the way of the </w:t>
      </w:r>
      <w:r>
        <w:rPr>
          <w:b/>
          <w:u w:val="single"/>
        </w:rPr>
        <w:t>T. Rex</w:t>
      </w:r>
      <w:r>
        <w:rPr>
          <w:u w:val="single"/>
        </w:rPr>
        <w:t xml:space="preserve">, the </w:t>
      </w:r>
      <w:r>
        <w:rPr>
          <w:b/>
          <w:u w:val="single"/>
        </w:rPr>
        <w:t>woolly mammoth</w:t>
      </w:r>
      <w:r>
        <w:rPr>
          <w:u w:val="single"/>
        </w:rPr>
        <w:t xml:space="preserve">, and the </w:t>
      </w:r>
      <w:r>
        <w:rPr>
          <w:b/>
          <w:u w:val="single"/>
        </w:rPr>
        <w:t>Dodo bird</w:t>
      </w:r>
      <w:r>
        <w:rPr>
          <w:sz w:val="12"/>
          <w:szCs w:val="12"/>
        </w:rPr>
        <w:t xml:space="preserve"> </w:t>
      </w:r>
      <w:r>
        <w:rPr>
          <w:u w:val="single"/>
        </w:rPr>
        <w:t xml:space="preserve">along with extinct </w:t>
      </w:r>
      <w:r>
        <w:rPr>
          <w:b/>
          <w:u w:val="single"/>
        </w:rPr>
        <w:t>ferns</w:t>
      </w:r>
      <w:r>
        <w:rPr>
          <w:u w:val="single"/>
        </w:rPr>
        <w:t xml:space="preserve">, </w:t>
      </w:r>
      <w:r>
        <w:rPr>
          <w:b/>
          <w:u w:val="single"/>
        </w:rPr>
        <w:t>grasses</w:t>
      </w:r>
      <w:r>
        <w:rPr>
          <w:u w:val="single"/>
        </w:rPr>
        <w:t xml:space="preserve"> and </w:t>
      </w:r>
      <w:r>
        <w:rPr>
          <w:b/>
          <w:u w:val="single"/>
        </w:rPr>
        <w:t>cacti</w:t>
      </w:r>
      <w:r>
        <w:rPr>
          <w:u w:val="single"/>
        </w:rPr>
        <w:t>.</w:t>
      </w:r>
      <w:r>
        <w:rPr>
          <w:sz w:val="12"/>
          <w:szCs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u w:val="single"/>
        </w:rPr>
        <w:t>space</w:t>
      </w:r>
      <w:r>
        <w:rPr>
          <w:sz w:val="12"/>
          <w:szCs w:val="12"/>
        </w:rPr>
        <w:t xml:space="preserve"> as a new frontier that can be a great source of new </w:t>
      </w:r>
      <w:r>
        <w:rPr>
          <w:u w:val="single"/>
        </w:rPr>
        <w:t>materials, energy and</w:t>
      </w:r>
      <w:r>
        <w:rPr>
          <w:sz w:val="12"/>
          <w:szCs w:val="12"/>
        </w:rPr>
        <w:t xml:space="preserve"> various forms of new </w:t>
      </w:r>
      <w:r>
        <w:rPr>
          <w:u w:val="single"/>
        </w:rPr>
        <w:t>wealth</w:t>
      </w:r>
      <w:r>
        <w:rPr>
          <w:sz w:val="12"/>
          <w:szCs w:val="12"/>
        </w:rPr>
        <w:t xml:space="preserve"> that might even </w:t>
      </w:r>
      <w:r>
        <w:rPr>
          <w:u w:val="single"/>
        </w:rPr>
        <w:t>save us from excesses of the past.</w:t>
      </w:r>
      <w:r>
        <w:rPr>
          <w:sz w:val="12"/>
          <w:szCs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b/>
          <w:u w:val="single"/>
        </w:rPr>
        <w:t>bold leaders</w:t>
      </w:r>
      <w:r>
        <w:rPr>
          <w:sz w:val="12"/>
          <w:szCs w:val="12"/>
        </w:rPr>
        <w:t xml:space="preserve">, </w:t>
      </w:r>
      <w:r>
        <w:rPr>
          <w:u w:val="single"/>
        </w:rPr>
        <w:t xml:space="preserve">such as </w:t>
      </w:r>
      <w:r>
        <w:rPr>
          <w:b/>
          <w:u w:val="single"/>
        </w:rPr>
        <w:t>Paul Allen</w:t>
      </w:r>
      <w:r>
        <w:rPr>
          <w:sz w:val="12"/>
          <w:szCs w:val="12"/>
        </w:rPr>
        <w:t xml:space="preserve"> and Sir </w:t>
      </w:r>
      <w:r>
        <w:rPr>
          <w:b/>
          <w:u w:val="single"/>
        </w:rPr>
        <w:t>Richard Branson</w:t>
      </w:r>
      <w:r>
        <w:rPr>
          <w:sz w:val="12"/>
          <w:szCs w:val="12"/>
        </w:rPr>
        <w:t xml:space="preserve">, plus other space entrepreneurs including </w:t>
      </w:r>
      <w:r>
        <w:rPr>
          <w:b/>
          <w:u w:val="single"/>
        </w:rPr>
        <w:t>Jeff Bezos of Amazon</w:t>
      </w:r>
      <w:r>
        <w:rPr>
          <w:sz w:val="12"/>
          <w:szCs w:val="12"/>
        </w:rPr>
        <w:t xml:space="preserve"> and </w:t>
      </w:r>
      <w:r>
        <w:rPr>
          <w:b/>
          <w:u w:val="single"/>
        </w:rPr>
        <w:t>Blue Origin</w:t>
      </w:r>
      <w:r>
        <w:rPr>
          <w:sz w:val="12"/>
          <w:szCs w:val="12"/>
        </w:rPr>
        <w:t xml:space="preserve">, and </w:t>
      </w:r>
      <w:r>
        <w:rPr>
          <w:b/>
          <w:u w:val="single"/>
        </w:rPr>
        <w:t>Robert Bigelow</w:t>
      </w:r>
      <w:r>
        <w:rPr>
          <w:sz w:val="12"/>
          <w:szCs w:val="12"/>
        </w:rPr>
        <w:t xml:space="preserve">, Chairman of Budget Suites and Bigelow Aerospace, </w:t>
      </w:r>
      <w:r>
        <w:rPr>
          <w:u w:val="single"/>
        </w:rPr>
        <w:t>not only dream of</w:t>
      </w:r>
      <w:r>
        <w:rPr>
          <w:sz w:val="12"/>
          <w:szCs w:val="12"/>
        </w:rPr>
        <w:t xml:space="preserve"> their future in </w:t>
      </w:r>
      <w:r>
        <w:rPr>
          <w:u w:val="single"/>
        </w:rPr>
        <w:t xml:space="preserve">the space industry but also have </w:t>
      </w:r>
      <w:r>
        <w:rPr>
          <w:b/>
          <w:u w:val="single"/>
        </w:rPr>
        <w:t>billions</w:t>
      </w:r>
      <w:r>
        <w:rPr>
          <w:sz w:val="12"/>
          <w:szCs w:val="12"/>
        </w:rPr>
        <w:t xml:space="preserve"> of dollars </w:t>
      </w:r>
      <w:r>
        <w:rPr>
          <w:u w:val="single"/>
        </w:rPr>
        <w:t>in assets.</w:t>
      </w:r>
      <w:r>
        <w:rPr>
          <w:sz w:val="12"/>
          <w:szCs w:val="12"/>
        </w:rPr>
        <w:t xml:space="preserve"> </w:t>
      </w:r>
      <w:r>
        <w:rPr>
          <w:sz w:val="12"/>
          <w:szCs w:val="12"/>
        </w:rPr>
        <w:lastRenderedPageBreak/>
        <w:t xml:space="preserve">These </w:t>
      </w:r>
      <w:r>
        <w:rPr>
          <w:u w:val="single"/>
        </w:rPr>
        <w:t>are the</w:t>
      </w:r>
      <w:r>
        <w:rPr>
          <w:sz w:val="12"/>
          <w:szCs w:val="12"/>
        </w:rPr>
        <w:t xml:space="preserve"> </w:t>
      </w:r>
      <w:r>
        <w:rPr>
          <w:b/>
          <w:u w:val="single"/>
        </w:rPr>
        <w:t>bright stars of an entirely new industry</w:t>
      </w:r>
      <w:r>
        <w:rPr>
          <w:sz w:val="12"/>
          <w:szCs w:val="12"/>
        </w:rPr>
        <w:t xml:space="preserve"> that are leading us into the age of New Space commerce</w:t>
      </w:r>
      <w:r>
        <w:rPr>
          <w:u w:val="single"/>
        </w:rPr>
        <w:t>.</w:t>
      </w:r>
      <w:r>
        <w:rPr>
          <w:sz w:val="12"/>
          <w:szCs w:val="12"/>
        </w:rPr>
        <w:t xml:space="preserve"> These </w:t>
      </w:r>
      <w:r>
        <w:rPr>
          <w:u w:val="single"/>
        </w:rPr>
        <w:t>space billionaires</w:t>
      </w:r>
      <w:r>
        <w:rPr>
          <w:sz w:val="12"/>
          <w:szCs w:val="12"/>
        </w:rPr>
        <w:t xml:space="preserve">, each in their own way, </w:t>
      </w:r>
      <w:r>
        <w:rPr>
          <w:u w:val="single"/>
        </w:rPr>
        <w:t xml:space="preserve">are proponents of </w:t>
      </w:r>
      <w:r>
        <w:rPr>
          <w:sz w:val="12"/>
          <w:szCs w:val="12"/>
        </w:rPr>
        <w:t xml:space="preserve">a new age of </w:t>
      </w:r>
      <w:r>
        <w:rPr>
          <w:u w:val="single"/>
        </w:rPr>
        <w:t xml:space="preserve">astral abundance. Each of them is launching new commercial space industries. </w:t>
      </w:r>
      <w:r>
        <w:rPr>
          <w:sz w:val="12"/>
          <w:szCs w:val="12"/>
        </w:rPr>
        <w:t xml:space="preserve">They are literally transforming our vision of tomorrow. </w:t>
      </w:r>
      <w:r>
        <w:rPr>
          <w:u w:val="single"/>
        </w:rPr>
        <w:t>These</w:t>
      </w:r>
      <w:r>
        <w:rPr>
          <w:sz w:val="12"/>
          <w:szCs w:val="12"/>
        </w:rPr>
        <w:t xml:space="preserve"> new types of entrepreneurial aerospace companies—the </w:t>
      </w:r>
      <w:r>
        <w:rPr>
          <w:u w:val="single"/>
        </w:rPr>
        <w:t>New Space enterprises</w:t>
      </w:r>
      <w:r>
        <w:rPr>
          <w:sz w:val="12"/>
          <w:szCs w:val="12"/>
        </w:rPr>
        <w:t>—</w:t>
      </w:r>
      <w:r>
        <w:rPr>
          <w:u w:val="single"/>
        </w:rPr>
        <w:t>give</w:t>
      </w:r>
      <w:r>
        <w:rPr>
          <w:sz w:val="12"/>
          <w:szCs w:val="12"/>
        </w:rPr>
        <w:t xml:space="preserve"> new hope and </w:t>
      </w:r>
      <w:r>
        <w:rPr>
          <w:u w:val="single"/>
        </w:rPr>
        <w:t>new promise of transforming our world</w:t>
      </w:r>
      <w:r>
        <w:rPr>
          <w:sz w:val="12"/>
          <w:szCs w:val="12"/>
        </w:rPr>
        <w:t xml:space="preserve"> as we know it today</w:t>
      </w:r>
      <w:r>
        <w:rPr>
          <w:u w:val="single"/>
        </w:rPr>
        <w:t>.</w:t>
      </w:r>
      <w:r>
        <w:rPr>
          <w:sz w:val="12"/>
          <w:szCs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u w:val="single"/>
        </w:rPr>
        <w:t xml:space="preserve"> Near-Earth </w:t>
      </w:r>
      <w:r>
        <w:rPr>
          <w:highlight w:val="green"/>
          <w:u w:val="single"/>
        </w:rPr>
        <w:t>asteroids</w:t>
      </w:r>
      <w:r>
        <w:rPr>
          <w:u w:val="single"/>
        </w:rPr>
        <w:t xml:space="preserve"> </w:t>
      </w:r>
      <w:r>
        <w:rPr>
          <w:sz w:val="12"/>
          <w:szCs w:val="12"/>
        </w:rPr>
        <w:t>largely</w:t>
      </w:r>
      <w:r>
        <w:rPr>
          <w:u w:val="single"/>
        </w:rPr>
        <w:t xml:space="preserve"> composed of platinum and </w:t>
      </w:r>
      <w:r>
        <w:rPr>
          <w:b/>
          <w:highlight w:val="green"/>
          <w:u w:val="single"/>
        </w:rPr>
        <w:t xml:space="preserve">rare </w:t>
      </w:r>
      <w:r>
        <w:rPr>
          <w:b/>
          <w:u w:val="single"/>
        </w:rPr>
        <w:t xml:space="preserve">earth </w:t>
      </w:r>
      <w:r>
        <w:rPr>
          <w:b/>
          <w:highlight w:val="green"/>
          <w:u w:val="single"/>
        </w:rPr>
        <w:t>metals</w:t>
      </w:r>
      <w:r>
        <w:rPr>
          <w:highlight w:val="green"/>
          <w:u w:val="single"/>
        </w:rPr>
        <w:t xml:space="preserve"> have an incredible value. Helium-3 isotopes</w:t>
      </w:r>
      <w:r>
        <w:rPr>
          <w:u w:val="single"/>
        </w:rPr>
        <w:t xml:space="preserve"> </w:t>
      </w:r>
      <w:r>
        <w:rPr>
          <w:sz w:val="12"/>
          <w:szCs w:val="12"/>
        </w:rPr>
        <w:t>accessible in outer</w:t>
      </w:r>
      <w:r>
        <w:rPr>
          <w:u w:val="single"/>
        </w:rPr>
        <w:t xml:space="preserve"> space could </w:t>
      </w:r>
      <w:r>
        <w:rPr>
          <w:highlight w:val="green"/>
          <w:u w:val="single"/>
        </w:rPr>
        <w:t xml:space="preserve">provide </w:t>
      </w:r>
      <w:r>
        <w:rPr>
          <w:b/>
          <w:highlight w:val="green"/>
          <w:u w:val="single"/>
        </w:rPr>
        <w:t>clean</w:t>
      </w:r>
      <w:r>
        <w:rPr>
          <w:b/>
          <w:u w:val="single"/>
        </w:rPr>
        <w:t xml:space="preserve"> and abundant </w:t>
      </w:r>
      <w:r>
        <w:rPr>
          <w:b/>
          <w:highlight w:val="green"/>
          <w:u w:val="single"/>
        </w:rPr>
        <w:t>energy</w:t>
      </w:r>
      <w:r>
        <w:rPr>
          <w:highlight w:val="green"/>
          <w:u w:val="single"/>
        </w:rPr>
        <w:t>. There is</w:t>
      </w:r>
      <w:r>
        <w:rPr>
          <w:u w:val="single"/>
        </w:rPr>
        <w:t xml:space="preserve"> </w:t>
      </w:r>
      <w:r>
        <w:rPr>
          <w:sz w:val="12"/>
          <w:szCs w:val="12"/>
        </w:rPr>
        <w:t>far</w:t>
      </w:r>
      <w:r>
        <w:rPr>
          <w:u w:val="single"/>
        </w:rPr>
        <w:t xml:space="preserve"> </w:t>
      </w:r>
      <w:r>
        <w:rPr>
          <w:highlight w:val="green"/>
          <w:u w:val="single"/>
        </w:rPr>
        <w:t>more water in</w:t>
      </w:r>
      <w:r>
        <w:rPr>
          <w:u w:val="single"/>
        </w:rPr>
        <w:t xml:space="preserve"> </w:t>
      </w:r>
      <w:r>
        <w:rPr>
          <w:sz w:val="12"/>
          <w:szCs w:val="12"/>
        </w:rPr>
        <w:t>outer</w:t>
      </w:r>
      <w:r>
        <w:rPr>
          <w:u w:val="single"/>
        </w:rPr>
        <w:t xml:space="preserve"> </w:t>
      </w:r>
      <w:r>
        <w:rPr>
          <w:highlight w:val="green"/>
          <w:u w:val="single"/>
        </w:rPr>
        <w:t>space than</w:t>
      </w:r>
      <w:r>
        <w:rPr>
          <w:u w:val="single"/>
        </w:rPr>
        <w:t xml:space="preserve"> </w:t>
      </w:r>
      <w:r>
        <w:rPr>
          <w:sz w:val="12"/>
          <w:szCs w:val="12"/>
        </w:rPr>
        <w:t>is</w:t>
      </w:r>
      <w:r>
        <w:rPr>
          <w:u w:val="single"/>
        </w:rPr>
        <w:t xml:space="preserve"> in our </w:t>
      </w:r>
      <w:r>
        <w:rPr>
          <w:highlight w:val="green"/>
          <w:u w:val="single"/>
        </w:rPr>
        <w:t>oceans.</w:t>
      </w:r>
      <w:r>
        <w:rPr>
          <w:u w:val="single"/>
        </w:rPr>
        <w:t xml:space="preserve"> </w:t>
      </w:r>
      <w:r>
        <w:rPr>
          <w:sz w:val="12"/>
          <w:szCs w:val="12"/>
        </w:rPr>
        <w:t>In the pages that follow we will explain the potential for a cosmic shift in our global economy, our ecology, and our commercial and legal systems.</w:t>
      </w:r>
      <w:r>
        <w:rPr>
          <w:u w:val="single"/>
        </w:rPr>
        <w:t xml:space="preserve"> These can take place by the end of this century. </w:t>
      </w:r>
      <w:r>
        <w:rPr>
          <w:sz w:val="12"/>
          <w:szCs w:val="12"/>
        </w:rPr>
        <w:t xml:space="preserve">And </w:t>
      </w:r>
      <w:r>
        <w:rPr>
          <w:u w:val="single"/>
        </w:rPr>
        <w:t>if these changes do not take place we will be in trouble.</w:t>
      </w:r>
      <w:r>
        <w:rPr>
          <w:sz w:val="12"/>
          <w:szCs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Pr>
          <w:u w:val="single"/>
        </w:rPr>
        <w:t xml:space="preserve">the struggle between “haves” and “have nots” will grow increasingly </w:t>
      </w:r>
      <w:r>
        <w:rPr>
          <w:b/>
          <w:u w:val="single"/>
        </w:rPr>
        <w:t>ugly</w:t>
      </w:r>
      <w:r>
        <w:rPr>
          <w:u w:val="single"/>
        </w:rPr>
        <w:t xml:space="preserve">. A </w:t>
      </w:r>
      <w:r>
        <w:rPr>
          <w:highlight w:val="green"/>
          <w:u w:val="single"/>
        </w:rPr>
        <w:t>lack of</w:t>
      </w:r>
      <w:r>
        <w:rPr>
          <w:u w:val="single"/>
        </w:rPr>
        <w:t xml:space="preserve"> affordable and readily available </w:t>
      </w:r>
      <w:r>
        <w:rPr>
          <w:b/>
          <w:u w:val="single"/>
        </w:rPr>
        <w:t>water</w:t>
      </w:r>
      <w:r>
        <w:rPr>
          <w:u w:val="single"/>
        </w:rPr>
        <w:t xml:space="preserve">, natural </w:t>
      </w:r>
      <w:r>
        <w:rPr>
          <w:b/>
          <w:u w:val="single"/>
        </w:rPr>
        <w:t>resources</w:t>
      </w:r>
      <w:r>
        <w:rPr>
          <w:u w:val="single"/>
        </w:rPr>
        <w:t xml:space="preserve">, </w:t>
      </w:r>
      <w:r>
        <w:rPr>
          <w:b/>
          <w:highlight w:val="green"/>
          <w:u w:val="single"/>
        </w:rPr>
        <w:t>food</w:t>
      </w:r>
      <w:r>
        <w:rPr>
          <w:highlight w:val="green"/>
          <w:u w:val="single"/>
        </w:rPr>
        <w:t xml:space="preserve">, </w:t>
      </w:r>
      <w:r>
        <w:rPr>
          <w:b/>
          <w:highlight w:val="green"/>
          <w:u w:val="single"/>
        </w:rPr>
        <w:t>health care</w:t>
      </w:r>
      <w:r>
        <w:rPr>
          <w:highlight w:val="green"/>
          <w:u w:val="single"/>
        </w:rPr>
        <w:t xml:space="preserve"> and</w:t>
      </w:r>
      <w:r>
        <w:rPr>
          <w:u w:val="single"/>
        </w:rPr>
        <w:t xml:space="preserve"> medical supplies, plus systematic threats to </w:t>
      </w:r>
      <w:r>
        <w:rPr>
          <w:b/>
          <w:u w:val="single"/>
        </w:rPr>
        <w:t>urban security</w:t>
      </w:r>
      <w:r>
        <w:rPr>
          <w:u w:val="single"/>
        </w:rPr>
        <w:t xml:space="preserve"> and </w:t>
      </w:r>
      <w:r>
        <w:rPr>
          <w:b/>
          <w:highlight w:val="green"/>
          <w:u w:val="single"/>
        </w:rPr>
        <w:t>systemic war</w:t>
      </w:r>
      <w:r>
        <w:rPr>
          <w:u w:val="single"/>
        </w:rPr>
        <w:t>fare</w:t>
      </w:r>
      <w:r>
        <w:rPr>
          <w:highlight w:val="green"/>
          <w:u w:val="single"/>
        </w:rPr>
        <w:t xml:space="preserve"> are </w:t>
      </w:r>
      <w:r>
        <w:rPr>
          <w:u w:val="single"/>
        </w:rPr>
        <w:t xml:space="preserve">the </w:t>
      </w:r>
      <w:r>
        <w:rPr>
          <w:highlight w:val="green"/>
          <w:u w:val="single"/>
        </w:rPr>
        <w:t>alternatives</w:t>
      </w:r>
      <w:r>
        <w:rPr>
          <w:u w:val="single"/>
        </w:rPr>
        <w:t xml:space="preserve"> to astral abundance. </w:t>
      </w:r>
      <w:r>
        <w:rPr>
          <w:sz w:val="12"/>
          <w:szCs w:val="12"/>
        </w:rPr>
        <w:t xml:space="preserve">The choices between astral abundance and a downward spiral in global standards of living are stark. </w:t>
      </w:r>
      <w:r>
        <w:rPr>
          <w:highlight w:val="green"/>
          <w:u w:val="single"/>
        </w:rPr>
        <w:t xml:space="preserve">Within the </w:t>
      </w:r>
      <w:r>
        <w:rPr>
          <w:b/>
          <w:highlight w:val="green"/>
          <w:u w:val="single"/>
        </w:rPr>
        <w:t>next few decades</w:t>
      </w:r>
      <w:r>
        <w:rPr>
          <w:u w:val="single"/>
        </w:rPr>
        <w:t xml:space="preserve"> these problems will be increasingly real</w:t>
      </w:r>
      <w:r>
        <w:rPr>
          <w:highlight w:val="green"/>
          <w:u w:val="single"/>
        </w:rPr>
        <w:t>.</w:t>
      </w:r>
      <w:r>
        <w:rPr>
          <w:sz w:val="12"/>
          <w:szCs w:val="12"/>
        </w:rPr>
        <w:t xml:space="preserve"> By then </w:t>
      </w:r>
      <w:r>
        <w:rPr>
          <w:u w:val="single"/>
        </w:rPr>
        <w:t xml:space="preserve">the world may almost be </w:t>
      </w:r>
      <w:r>
        <w:rPr>
          <w:b/>
          <w:u w:val="single"/>
        </w:rPr>
        <w:t>begging</w:t>
      </w:r>
      <w:r>
        <w:rPr>
          <w:u w:val="single"/>
        </w:rPr>
        <w:t xml:space="preserve"> for new, out of- the-box thinking. </w:t>
      </w:r>
      <w:r>
        <w:rPr>
          <w:sz w:val="12"/>
          <w:szCs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0ABAAF2" w14:textId="77777777" w:rsidR="008C2DC8" w:rsidRDefault="008C2DC8" w:rsidP="008C2DC8">
      <w:pPr>
        <w:pStyle w:val="Heading4"/>
      </w:pPr>
      <w:r>
        <w:t>Even if you have doubts, its far better for the environment than normal mining which is the alternative.</w:t>
      </w:r>
    </w:p>
    <w:p w14:paraId="14C9CB4D" w14:textId="77777777" w:rsidR="008C2DC8" w:rsidRDefault="008C2DC8" w:rsidP="008C2DC8">
      <w:r w:rsidRPr="00353D2B">
        <w:rPr>
          <w:rStyle w:val="Style13ptBold"/>
        </w:rPr>
        <w:t>MIT 2018</w:t>
      </w:r>
      <w:r>
        <w:t xml:space="preserve"> Mit Technology Review,10-19,2018, Asteroid mining might actually be better for the environment</w:t>
      </w:r>
    </w:p>
    <w:p w14:paraId="1C890418" w14:textId="77777777" w:rsidR="008C2DC8" w:rsidRDefault="008C2DC8" w:rsidP="008C2DC8">
      <w:pPr>
        <w:rPr>
          <w:sz w:val="12"/>
          <w:szCs w:val="12"/>
        </w:rPr>
      </w:pPr>
      <w:r>
        <w:rPr>
          <w:sz w:val="12"/>
          <w:szCs w:val="12"/>
        </w:rPr>
        <w:t xml:space="preserve">Today, that changes thanks to the work of Andreas Hein and colleagues at the University of Paris-Saclay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However, </w:t>
      </w:r>
      <w:r>
        <w:rPr>
          <w:b/>
          <w:highlight w:val="green"/>
          <w:u w:val="single"/>
        </w:rPr>
        <w:t xml:space="preserve">economies </w:t>
      </w:r>
      <w:r w:rsidRPr="00353D2B">
        <w:rPr>
          <w:b/>
          <w:highlight w:val="green"/>
          <w:u w:val="single"/>
        </w:rPr>
        <w:t>of scale from</w:t>
      </w:r>
      <w:r>
        <w:rPr>
          <w:b/>
          <w:u w:val="single"/>
        </w:rPr>
        <w:t xml:space="preserve"> large </w:t>
      </w:r>
      <w:r>
        <w:rPr>
          <w:b/>
          <w:highlight w:val="green"/>
          <w:u w:val="single"/>
        </w:rPr>
        <w:t xml:space="preserve">asteroid-mining </w:t>
      </w:r>
      <w:r w:rsidRPr="00353D2B">
        <w:rPr>
          <w:b/>
          <w:highlight w:val="green"/>
          <w:u w:val="single"/>
        </w:rPr>
        <w:t>operations could</w:t>
      </w:r>
      <w:r>
        <w:rPr>
          <w:b/>
          <w:u w:val="single"/>
        </w:rPr>
        <w:t xml:space="preserve"> </w:t>
      </w:r>
      <w:r w:rsidRPr="00353D2B">
        <w:rPr>
          <w:b/>
          <w:highlight w:val="green"/>
          <w:u w:val="single"/>
        </w:rPr>
        <w:t>lower</w:t>
      </w:r>
      <w:r>
        <w:rPr>
          <w:b/>
          <w:u w:val="single"/>
        </w:rPr>
        <w:t xml:space="preserve"> this </w:t>
      </w:r>
      <w:r w:rsidRPr="00353D2B">
        <w:rPr>
          <w:b/>
          <w:highlight w:val="green"/>
          <w:u w:val="single"/>
        </w:rPr>
        <w:t>to</w:t>
      </w:r>
      <w:r>
        <w:rPr>
          <w:b/>
          <w:u w:val="single"/>
        </w:rPr>
        <w:t xml:space="preserve"> about </w:t>
      </w:r>
      <w:r w:rsidRPr="00353D2B">
        <w:rPr>
          <w:b/>
          <w:highlight w:val="green"/>
          <w:u w:val="single"/>
        </w:rPr>
        <w:t>60 kilograms of CO2</w:t>
      </w:r>
      <w:r>
        <w:rPr>
          <w:b/>
          <w:u w:val="single"/>
        </w:rPr>
        <w:t xml:space="preserve"> per kilogram of platinum.</w:t>
      </w:r>
      <w:r>
        <w:rPr>
          <w:sz w:val="12"/>
          <w:szCs w:val="12"/>
        </w:rPr>
        <w:t xml:space="preserve"> That needs to be compared with the emission from Earth-based mining</w:t>
      </w:r>
      <w:r>
        <w:rPr>
          <w:b/>
          <w:u w:val="single"/>
        </w:rPr>
        <w:t xml:space="preserve">. Here, </w:t>
      </w:r>
      <w:r w:rsidRPr="00353D2B">
        <w:rPr>
          <w:b/>
          <w:highlight w:val="green"/>
          <w:u w:val="single"/>
        </w:rPr>
        <w:t>platinum mining generates significant greenhouse gases</w:t>
      </w:r>
      <w:r>
        <w:rPr>
          <w:b/>
          <w:u w:val="single"/>
        </w:rPr>
        <w:t xml:space="preserve">, mostly from the energy it takes to remove this stuff from the ground. Indeed, the numbers are huge. The mining industry estimates that producing </w:t>
      </w:r>
      <w:r w:rsidRPr="00353D2B">
        <w:rPr>
          <w:b/>
          <w:highlight w:val="green"/>
          <w:u w:val="single"/>
        </w:rPr>
        <w:t>one kilogram of platinum on Earth releases</w:t>
      </w:r>
      <w:r>
        <w:rPr>
          <w:b/>
          <w:u w:val="single"/>
        </w:rPr>
        <w:t xml:space="preserve"> around </w:t>
      </w:r>
      <w:r w:rsidRPr="00353D2B">
        <w:rPr>
          <w:b/>
          <w:highlight w:val="green"/>
          <w:u w:val="single"/>
        </w:rPr>
        <w:t>40,000 kilograms of carbon dioxide</w:t>
      </w:r>
      <w:r>
        <w:rPr>
          <w:b/>
          <w:u w:val="single"/>
        </w:rPr>
        <w:t>.</w:t>
      </w:r>
      <w:r>
        <w:rPr>
          <w:sz w:val="12"/>
          <w:szCs w:val="12"/>
        </w:rPr>
        <w:t xml:space="preserve"> “The global warming effect of Earth-based mining is several orders of magnitude larger,” 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significant multiple of its mass as water to cis-lunar orbit. “Substantial savings in greenhouse gas emissions can be achieved,” say Hein and co. This interesting work should help to focus minds on the environmental impacts of mining, which are rapidly increasing in profile. But it is only a first step. There is significant uncertainty in the numbers here, so these will need to be better understood. Other factors will also eventually need to be taken into account. The Earth-bound mining industry could become more environmentally friendly by using renewable energy rather than burning coal to generate power (as it does in South Africa). Rocket launching could also become greener if more eco-friendly fuels are developed. Both these things would change the numbers. There are also emissions that this analysis does not take into account. For example, it does not include the emissions from mission control on Earth or from launch-pad construction. Then there are the ongoing effects of rocket launches on the ozone layer, which also need to be considered. So there is more work to be done. But Hein and co have taken a significant first step toward realistic environmental life-cycle assessments for asteroid mining, a task that will surely become more pressing as this industry matures.</w:t>
      </w:r>
    </w:p>
    <w:p w14:paraId="4F6ECC42" w14:textId="77777777" w:rsidR="008C2DC8" w:rsidRDefault="008C2DC8" w:rsidP="008C2DC8">
      <w:pPr>
        <w:rPr>
          <w:sz w:val="12"/>
          <w:szCs w:val="12"/>
        </w:rPr>
      </w:pPr>
    </w:p>
    <w:p w14:paraId="0AE75AD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2DC8"/>
    <w:rsid w:val="000139A3"/>
    <w:rsid w:val="000A10FE"/>
    <w:rsid w:val="000B2398"/>
    <w:rsid w:val="00100833"/>
    <w:rsid w:val="00104529"/>
    <w:rsid w:val="00105942"/>
    <w:rsid w:val="00107396"/>
    <w:rsid w:val="00144A4C"/>
    <w:rsid w:val="00176AB0"/>
    <w:rsid w:val="00177B7D"/>
    <w:rsid w:val="00183027"/>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445D"/>
    <w:rsid w:val="00645FA9"/>
    <w:rsid w:val="00647866"/>
    <w:rsid w:val="00665003"/>
    <w:rsid w:val="006A2AD0"/>
    <w:rsid w:val="006C2375"/>
    <w:rsid w:val="006D4ECC"/>
    <w:rsid w:val="00722258"/>
    <w:rsid w:val="007243E5"/>
    <w:rsid w:val="00766EA0"/>
    <w:rsid w:val="007A19F4"/>
    <w:rsid w:val="007A2226"/>
    <w:rsid w:val="007F5B66"/>
    <w:rsid w:val="00823A1C"/>
    <w:rsid w:val="00845B9D"/>
    <w:rsid w:val="00860984"/>
    <w:rsid w:val="008B3ECB"/>
    <w:rsid w:val="008B4E85"/>
    <w:rsid w:val="008C1B2E"/>
    <w:rsid w:val="008C2DC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429C"/>
    <w:rsid w:val="00C83417"/>
    <w:rsid w:val="00C9604F"/>
    <w:rsid w:val="00CA19AA"/>
    <w:rsid w:val="00CC5298"/>
    <w:rsid w:val="00CD736E"/>
    <w:rsid w:val="00CD798D"/>
    <w:rsid w:val="00CE161E"/>
    <w:rsid w:val="00CF59A8"/>
    <w:rsid w:val="00D325A9"/>
    <w:rsid w:val="00D36A8A"/>
    <w:rsid w:val="00D61409"/>
    <w:rsid w:val="00D6691E"/>
    <w:rsid w:val="00D707E5"/>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7F422"/>
  <w15:chartTrackingRefBased/>
  <w15:docId w15:val="{AD547FD1-EE7B-45DB-981E-19687B5D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2DC8"/>
    <w:rPr>
      <w:rFonts w:ascii="Calibri" w:eastAsia="Calibri" w:hAnsi="Calibri" w:cs="Calibri"/>
    </w:rPr>
  </w:style>
  <w:style w:type="paragraph" w:styleId="Heading1">
    <w:name w:val="heading 1"/>
    <w:aliases w:val="Pocket"/>
    <w:basedOn w:val="Normal"/>
    <w:next w:val="Normal"/>
    <w:link w:val="Heading1Char"/>
    <w:qFormat/>
    <w:rsid w:val="008C2D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8C2D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8C2D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C2D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2D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DC8"/>
  </w:style>
  <w:style w:type="character" w:customStyle="1" w:styleId="Heading1Char">
    <w:name w:val="Heading 1 Char"/>
    <w:aliases w:val="Pocket Char"/>
    <w:basedOn w:val="DefaultParagraphFont"/>
    <w:link w:val="Heading1"/>
    <w:rsid w:val="008C2D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8C2D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8C2DC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8C2DC8"/>
    <w:rPr>
      <w:rFonts w:ascii="Calibri" w:eastAsiaTheme="majorEastAsia" w:hAnsi="Calibri" w:cstheme="majorBidi"/>
      <w:b/>
      <w:iCs/>
      <w:sz w:val="26"/>
    </w:rPr>
  </w:style>
  <w:style w:type="character" w:styleId="Emphasis">
    <w:name w:val="Emphasis"/>
    <w:basedOn w:val="DefaultParagraphFont"/>
    <w:uiPriority w:val="7"/>
    <w:qFormat/>
    <w:rsid w:val="008C2DC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C2DC8"/>
    <w:rPr>
      <w:b/>
      <w:bCs/>
      <w:sz w:val="26"/>
      <w:u w:val="none"/>
    </w:rPr>
  </w:style>
  <w:style w:type="character" w:customStyle="1" w:styleId="StyleUnderline">
    <w:name w:val="Style Underline"/>
    <w:aliases w:val="Underline"/>
    <w:basedOn w:val="DefaultParagraphFont"/>
    <w:uiPriority w:val="6"/>
    <w:qFormat/>
    <w:rsid w:val="008C2DC8"/>
    <w:rPr>
      <w:b w:val="0"/>
      <w:sz w:val="22"/>
      <w:u w:val="single"/>
    </w:rPr>
  </w:style>
  <w:style w:type="character" w:styleId="Hyperlink">
    <w:name w:val="Hyperlink"/>
    <w:basedOn w:val="DefaultParagraphFont"/>
    <w:uiPriority w:val="99"/>
    <w:semiHidden/>
    <w:unhideWhenUsed/>
    <w:rsid w:val="008C2DC8"/>
    <w:rPr>
      <w:color w:val="auto"/>
      <w:u w:val="none"/>
    </w:rPr>
  </w:style>
  <w:style w:type="character" w:styleId="FollowedHyperlink">
    <w:name w:val="FollowedHyperlink"/>
    <w:basedOn w:val="DefaultParagraphFont"/>
    <w:uiPriority w:val="99"/>
    <w:semiHidden/>
    <w:unhideWhenUsed/>
    <w:rsid w:val="008C2DC8"/>
    <w:rPr>
      <w:color w:val="auto"/>
      <w:u w:val="none"/>
    </w:rPr>
  </w:style>
  <w:style w:type="character" w:customStyle="1" w:styleId="TitleChar">
    <w:name w:val="Title Char"/>
    <w:basedOn w:val="DefaultParagraphFont"/>
    <w:link w:val="Title"/>
    <w:uiPriority w:val="1"/>
    <w:qFormat/>
    <w:rsid w:val="00C3429C"/>
    <w:rPr>
      <w:u w:val="single"/>
    </w:rPr>
  </w:style>
  <w:style w:type="paragraph" w:styleId="Title">
    <w:name w:val="Title"/>
    <w:basedOn w:val="Normal"/>
    <w:link w:val="TitleChar"/>
    <w:uiPriority w:val="1"/>
    <w:qFormat/>
    <w:rsid w:val="00C3429C"/>
    <w:pPr>
      <w:spacing w:before="240" w:after="60"/>
      <w:ind w:left="432" w:right="432"/>
      <w:jc w:val="center"/>
      <w:outlineLvl w:val="0"/>
    </w:pPr>
    <w:rPr>
      <w:rFonts w:asciiTheme="minorHAnsi" w:eastAsiaTheme="minorHAnsi" w:hAnsiTheme="minorHAnsi" w:cstheme="minorBidi"/>
      <w:u w:val="single"/>
    </w:rPr>
  </w:style>
  <w:style w:type="character" w:customStyle="1" w:styleId="TitleChar1">
    <w:name w:val="Title Char1"/>
    <w:basedOn w:val="DefaultParagraphFont"/>
    <w:uiPriority w:val="99"/>
    <w:semiHidden/>
    <w:rsid w:val="00C3429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da.mil/transport/" TargetMode="External"/><Relationship Id="rId13" Type="http://schemas.openxmlformats.org/officeDocument/2006/relationships/hyperlink" Target="https://twitter.com/SpaceX/status/1313441470754430977" TargetMode="External"/><Relationship Id="rId18" Type="http://schemas.openxmlformats.org/officeDocument/2006/relationships/hyperlink" Target="https://www.theweek.in/news/sci-tech/2020/08/06/Space-mining-Just-around-the-corner.html" TargetMode="External"/><Relationship Id="rId3" Type="http://schemas.openxmlformats.org/officeDocument/2006/relationships/styles" Target="styles.xml"/><Relationship Id="rId7" Type="http://schemas.openxmlformats.org/officeDocument/2006/relationships/hyperlink" Target="https://sam.gov/opp/c5d54373342944998cb78e0efd37aeb4/view" TargetMode="External"/><Relationship Id="rId12" Type="http://schemas.openxmlformats.org/officeDocument/2006/relationships/hyperlink" Target="https://spacenews.com/spacex-l3harris-win-space-development-agency-contracts-to-build-missile-warning-satellites/" TargetMode="External"/><Relationship Id="rId17" Type="http://schemas.openxmlformats.org/officeDocument/2006/relationships/hyperlink" Target="https://worldview.stratfor.com/article/arms-race-toward-global-instability" TargetMode="External"/><Relationship Id="rId2" Type="http://schemas.openxmlformats.org/officeDocument/2006/relationships/numbering" Target="numbering.xml"/><Relationship Id="rId16" Type="http://schemas.openxmlformats.org/officeDocument/2006/relationships/hyperlink" Target="https://techcrunch.com/2020/05/26/spacex-signs-testing-agreement-with-u-s-army-for-use-of-starlink-networ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urasiantimes.com/us-plans-to-build-constellation-of-satellites-russian-chinese-hypersonic-missiles/?amp" TargetMode="External"/><Relationship Id="rId11" Type="http://schemas.openxmlformats.org/officeDocument/2006/relationships/hyperlink" Target="https://www.sda.mil/sda-awards-contracts-for-the-first-generation-of-the-tracking-layer/" TargetMode="External"/><Relationship Id="rId5" Type="http://schemas.openxmlformats.org/officeDocument/2006/relationships/webSettings" Target="webSettings.xml"/><Relationship Id="rId15" Type="http://schemas.openxmlformats.org/officeDocument/2006/relationships/hyperlink" Target="https://www.teslarati.com/spacex-starlink-space-lasers-first-orbital-test/" TargetMode="External"/><Relationship Id="rId10" Type="http://schemas.openxmlformats.org/officeDocument/2006/relationships/hyperlink" Target="https://uk.reuters.com/article/space-exploration-spacex-satellites/musks-spacex-wins-pentagon-award-for-missile-tracking-satellites-idUKL1N2GW27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orbes.com/sites/jonathanocallaghan/2020/10/06/elon-musk-to-build-missile-warning-satellites-for-the-us-military-after-spacex-wins-contract/" TargetMode="External"/><Relationship Id="rId14" Type="http://schemas.openxmlformats.org/officeDocument/2006/relationships/hyperlink" Target="https://www.cnbc.com/2020/08/10/spacex-starlink-satellte-production-now-120-per-month.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7119</Words>
  <Characters>40582</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7</cp:revision>
  <dcterms:created xsi:type="dcterms:W3CDTF">2022-02-04T21:40:00Z</dcterms:created>
  <dcterms:modified xsi:type="dcterms:W3CDTF">2022-02-05T02:47:00Z</dcterms:modified>
</cp:coreProperties>
</file>