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C4EF" w14:textId="77777777" w:rsidR="00A6006E" w:rsidRDefault="00A6006E" w:rsidP="00A6006E">
      <w:pPr>
        <w:pStyle w:val="Heading2"/>
      </w:pPr>
      <w:r>
        <w:t>1</w:t>
      </w:r>
    </w:p>
    <w:p w14:paraId="239BE5DC" w14:textId="77777777" w:rsidR="00A6006E" w:rsidRDefault="00A6006E" w:rsidP="00A6006E">
      <w:pPr>
        <w:pStyle w:val="Heading3"/>
      </w:pPr>
      <w:r>
        <w:lastRenderedPageBreak/>
        <w:t>Framework</w:t>
      </w:r>
    </w:p>
    <w:p w14:paraId="2ECDE504" w14:textId="77777777" w:rsidR="00A6006E" w:rsidRPr="000A751B" w:rsidRDefault="00A6006E" w:rsidP="00A6006E">
      <w:pPr>
        <w:pStyle w:val="Heading4"/>
        <w:spacing w:before="0" w:after="80" w:line="276" w:lineRule="auto"/>
      </w:pPr>
      <w:r w:rsidRPr="00776884">
        <w:t>The starting point of morality is practical reason.</w:t>
      </w:r>
    </w:p>
    <w:p w14:paraId="2BD797DB" w14:textId="5ABF2CFC" w:rsidR="00A6006E" w:rsidRPr="00776884" w:rsidRDefault="00A6006E" w:rsidP="00A6006E">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08E97864" w14:textId="732DAE37" w:rsidR="00A6006E" w:rsidRPr="00776884" w:rsidRDefault="00A6006E" w:rsidP="00A6006E">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FBC40E8" w14:textId="77777777" w:rsidR="00A6006E" w:rsidRDefault="00A6006E" w:rsidP="00A6006E">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74130767" w14:textId="77777777" w:rsidR="00A6006E" w:rsidRPr="00AC3819" w:rsidRDefault="00A6006E" w:rsidP="00A6006E">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190FF5D4" w14:textId="3A8158AF" w:rsidR="00A6006E" w:rsidRPr="00690BD9" w:rsidRDefault="00A6006E" w:rsidP="00A6006E">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r w:rsidR="007C2CAB">
        <w:rPr>
          <w:rFonts w:cs="Calibri"/>
        </w:rPr>
        <w:t xml:space="preserve"> </w:t>
      </w:r>
    </w:p>
    <w:p w14:paraId="14567FCA" w14:textId="77777777" w:rsidR="00A6006E" w:rsidRPr="00AC3819" w:rsidRDefault="00A6006E" w:rsidP="00A6006E"/>
    <w:p w14:paraId="55711D95" w14:textId="77777777" w:rsidR="00A6006E" w:rsidRPr="00776884" w:rsidRDefault="00A6006E" w:rsidP="00A6006E">
      <w:pPr>
        <w:pStyle w:val="Heading4"/>
        <w:spacing w:before="0" w:after="80" w:line="276" w:lineRule="auto"/>
      </w:pPr>
      <w:r w:rsidRPr="00776884">
        <w:lastRenderedPageBreak/>
        <w:t>And, reason must be universal –</w:t>
      </w:r>
    </w:p>
    <w:p w14:paraId="6F88B59E" w14:textId="0F341036" w:rsidR="00A6006E" w:rsidRPr="00776884" w:rsidRDefault="00A6006E" w:rsidP="00A6006E">
      <w:pPr>
        <w:pStyle w:val="Heading4"/>
        <w:spacing w:before="0" w:after="80" w:line="276" w:lineRule="auto"/>
      </w:pPr>
      <w:r w:rsidRPr="00776884">
        <w:t xml:space="preserve"> [A] a reason for one agent is a reason for another agent. I can’t say 2+2=4 is true for me but not for you – that’s incoherent.</w:t>
      </w:r>
    </w:p>
    <w:p w14:paraId="6AAC5C17" w14:textId="5B5EAAE7" w:rsidR="00A6006E" w:rsidRPr="00776884" w:rsidRDefault="00A6006E" w:rsidP="00A6006E">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r w:rsidR="007C2CAB">
        <w:t xml:space="preserve"> </w:t>
      </w:r>
    </w:p>
    <w:p w14:paraId="7155DB8F" w14:textId="77777777" w:rsidR="00A6006E" w:rsidRPr="00776884" w:rsidRDefault="00A6006E" w:rsidP="00A6006E">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05D4EACC" w14:textId="02625D58" w:rsidR="00A6006E" w:rsidRDefault="00A6006E" w:rsidP="00A6006E">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544052AC" w14:textId="4D5634C2" w:rsidR="00A6006E" w:rsidRPr="00690BD9" w:rsidRDefault="00A6006E" w:rsidP="00A6006E">
      <w:pPr>
        <w:pStyle w:val="Heading4"/>
        <w:rPr>
          <w:rFonts w:asciiTheme="minorHAnsi" w:hAnsiTheme="minorHAnsi" w:cstheme="minorHAnsi"/>
        </w:rPr>
      </w:pPr>
      <w:r w:rsidRPr="00776884">
        <w:t xml:space="preserve">[2] </w:t>
      </w:r>
      <w:bookmarkStart w:id="2"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2"/>
    </w:p>
    <w:p w14:paraId="08C5B778" w14:textId="22A06869" w:rsidR="00A6006E" w:rsidRDefault="00A6006E" w:rsidP="00A6006E">
      <w:pPr>
        <w:pStyle w:val="Heading4"/>
      </w:pPr>
      <w:r w:rsidRPr="00690BD9">
        <w:t>[</w:t>
      </w:r>
      <w:r w:rsidR="00FA1419">
        <w:t>3</w:t>
      </w:r>
      <w:r w:rsidRPr="00690BD9">
        <w:t xml:space="preserve">]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241C2F8B" w14:textId="5AED811D" w:rsidR="00A6006E" w:rsidRPr="00690BD9" w:rsidRDefault="00A6006E" w:rsidP="00A6006E">
      <w:pPr>
        <w:pStyle w:val="Heading4"/>
        <w:spacing w:line="240" w:lineRule="auto"/>
        <w:rPr>
          <w:rFonts w:asciiTheme="minorHAnsi" w:hAnsiTheme="minorHAnsi" w:cstheme="minorHAnsi"/>
        </w:rPr>
      </w:pPr>
      <w:r>
        <w:t>[</w:t>
      </w:r>
      <w:r w:rsidR="00FA1419">
        <w:t>4</w:t>
      </w:r>
      <w: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68589CC5" w14:textId="77777777" w:rsidR="00A6006E" w:rsidRPr="00857020" w:rsidRDefault="00A6006E" w:rsidP="00A6006E"/>
    <w:p w14:paraId="2A831107" w14:textId="77777777" w:rsidR="00A6006E" w:rsidRPr="00AC3819" w:rsidRDefault="00A6006E" w:rsidP="00A6006E"/>
    <w:p w14:paraId="1244B5A4" w14:textId="7F32CBBE" w:rsidR="00821EEC" w:rsidRPr="00821EEC" w:rsidRDefault="00A6006E" w:rsidP="00392518">
      <w:pPr>
        <w:pStyle w:val="Heading3"/>
      </w:pPr>
      <w:r>
        <w:lastRenderedPageBreak/>
        <w:t>Offense</w:t>
      </w:r>
    </w:p>
    <w:p w14:paraId="4F5D4F54" w14:textId="77777777" w:rsidR="00A6006E" w:rsidRPr="008F5337" w:rsidRDefault="00A6006E" w:rsidP="00A6006E">
      <w:pPr>
        <w:pStyle w:val="Heading4"/>
      </w:pPr>
      <w:r>
        <w:t xml:space="preserve">1] </w:t>
      </w:r>
      <w:r w:rsidRPr="008F5337">
        <w:t>The conclusion of Kant’s moral philosophy is political libertarianism</w:t>
      </w:r>
    </w:p>
    <w:p w14:paraId="49B933D7" w14:textId="77777777" w:rsidR="00A6006E" w:rsidRPr="008F5337" w:rsidRDefault="00A6006E" w:rsidP="00A6006E">
      <w:r w:rsidRPr="008F5337">
        <w:rPr>
          <w:rStyle w:val="StyleUnderline"/>
          <w:bCs/>
        </w:rPr>
        <w:t>Otteson 09</w:t>
      </w:r>
      <w:r w:rsidRPr="008F5337">
        <w:t xml:space="preserve"> [(James R., professor of philosophy and economics at Yeshiva University) “Kantian Individualism and Political Libertarianism,” The Independent Review, v. 13, n. 3, Winter, </w:t>
      </w:r>
      <w:hyperlink r:id="rId6" w:history="1">
        <w:r w:rsidRPr="008F5337">
          <w:rPr>
            <w:rStyle w:val="Hyperlink"/>
          </w:rPr>
          <w:t>2009</w:t>
        </w:r>
      </w:hyperlink>
      <w:r w:rsidRPr="008F5337">
        <w:t>] TDI</w:t>
      </w:r>
    </w:p>
    <w:p w14:paraId="61069ABE" w14:textId="77777777" w:rsidR="00A6006E" w:rsidRPr="008F5337" w:rsidRDefault="00A6006E" w:rsidP="00A6006E">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are those that require respect for each others’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556B4A7B" w14:textId="77777777" w:rsidR="00A6006E" w:rsidRPr="008F5337" w:rsidRDefault="00A6006E" w:rsidP="00A6006E">
      <w:pPr>
        <w:pStyle w:val="Heading4"/>
      </w:pPr>
      <w:r>
        <w:t xml:space="preserve">2] </w:t>
      </w:r>
      <w:r w:rsidRPr="008F5337">
        <w:t>Libertarianism mandates a market-oriented approach to space—that negates</w:t>
      </w:r>
    </w:p>
    <w:p w14:paraId="10153A43" w14:textId="77777777" w:rsidR="00A6006E" w:rsidRPr="008F5337" w:rsidRDefault="00A6006E" w:rsidP="00A6006E">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1968CD32" w14:textId="77777777" w:rsidR="00A6006E" w:rsidRPr="0041001C" w:rsidRDefault="00A6006E" w:rsidP="00A6006E">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6494BB1F" w14:textId="77777777" w:rsidR="00A6006E" w:rsidRPr="00E357A5" w:rsidRDefault="00A6006E" w:rsidP="00A6006E"/>
    <w:p w14:paraId="38DB8ACD" w14:textId="77777777" w:rsidR="00A6006E" w:rsidRDefault="00A6006E" w:rsidP="00A6006E">
      <w:pPr>
        <w:pStyle w:val="Heading4"/>
      </w:pPr>
      <w:r>
        <w:t>3] Private entities utilize their own property and resources to fund and conduct space exploration which means – Prohibition of it is a violation of a). Their ability to use their own property(like their rocketships or fuel) to set their ends in space and b). Their freedom to explore unknown horizons such as space.</w:t>
      </w:r>
    </w:p>
    <w:p w14:paraId="19DF308B" w14:textId="5670DE57" w:rsidR="00A6006E" w:rsidRDefault="00A6006E" w:rsidP="00A6006E">
      <w:pPr>
        <w:pStyle w:val="Heading2"/>
      </w:pPr>
      <w:r>
        <w:lastRenderedPageBreak/>
        <w:t>Case</w:t>
      </w:r>
    </w:p>
    <w:p w14:paraId="3E4C4452" w14:textId="6608B956" w:rsidR="00FA1419" w:rsidRDefault="00FA1419" w:rsidP="00FA1419">
      <w:pPr>
        <w:pStyle w:val="Heading3"/>
      </w:pPr>
      <w:r>
        <w:lastRenderedPageBreak/>
        <w:t>Mining</w:t>
      </w:r>
    </w:p>
    <w:p w14:paraId="3025B90C" w14:textId="7E19C94B" w:rsidR="00FA1419" w:rsidRDefault="00FA1419" w:rsidP="00FA1419">
      <w:pPr>
        <w:pStyle w:val="Heading4"/>
      </w:pPr>
      <w:r>
        <w:t>Asteroids contain trillions of dollars in rare earth metals and mining them is feasible</w:t>
      </w:r>
    </w:p>
    <w:p w14:paraId="3238D3DB" w14:textId="77777777" w:rsidR="00FA1419" w:rsidRDefault="00FA1419" w:rsidP="00FA1419">
      <w:pPr>
        <w:rPr>
          <w:b/>
          <w:sz w:val="26"/>
          <w:szCs w:val="26"/>
        </w:rPr>
      </w:pPr>
      <w:r>
        <w:rPr>
          <w:b/>
          <w:sz w:val="26"/>
          <w:szCs w:val="26"/>
        </w:rPr>
        <w:t xml:space="preserve">US Nuclear Corp 21 </w:t>
      </w:r>
      <w:r>
        <w:t>(“Mining a $10,000 Quadrillion Asteroid.” AP NEWS, Associated Press, 1 Feb. 2021, https://apnews.com/press-release/accesswire/technology-business-science-utilities-electric-utilities-7bb32ecaac33bebef6e4b97ade588c57.//chskk)</w:t>
      </w:r>
    </w:p>
    <w:p w14:paraId="492451DF" w14:textId="77777777" w:rsidR="00FA1419" w:rsidRDefault="00FA1419" w:rsidP="00FA1419">
      <w:pPr>
        <w:rPr>
          <w:sz w:val="10"/>
          <w:szCs w:val="10"/>
        </w:rPr>
      </w:pPr>
      <w:r>
        <w:rPr>
          <w:sz w:val="10"/>
          <w:szCs w:val="10"/>
        </w:rPr>
        <w:t xml:space="preserve">LOS ANGELES, CA / ACCESSWIRE / February 1, 2021 / Bob Goldstein, CEO of US Nuclear Corp (UCLE:OTCQB) weighs in on asteroid mining, “Mining of rare and valuable metals from the asteroids has long been fantasized, but then disregarded as something that is in the distant future. However, </w:t>
      </w:r>
      <w:r>
        <w:rPr>
          <w:b/>
          <w:highlight w:val="green"/>
          <w:u w:val="single"/>
        </w:rPr>
        <w:t>recent breakthroughs</w:t>
      </w:r>
      <w:r>
        <w:rPr>
          <w:sz w:val="10"/>
          <w:szCs w:val="10"/>
        </w:rPr>
        <w:t xml:space="preserve"> in fusion energy </w:t>
      </w:r>
      <w:r>
        <w:rPr>
          <w:b/>
          <w:highlight w:val="green"/>
          <w:u w:val="single"/>
        </w:rPr>
        <w:t>could lead to a new generation of</w:t>
      </w:r>
      <w:r>
        <w:rPr>
          <w:sz w:val="10"/>
          <w:szCs w:val="10"/>
        </w:rPr>
        <w:t xml:space="preserve"> faster, more powerful </w:t>
      </w:r>
      <w:r>
        <w:rPr>
          <w:b/>
          <w:highlight w:val="green"/>
          <w:u w:val="single"/>
        </w:rPr>
        <w:t>spacecraft</w:t>
      </w:r>
      <w:r>
        <w:rPr>
          <w:sz w:val="10"/>
          <w:szCs w:val="10"/>
        </w:rPr>
        <w:t xml:space="preserve"> propulsion systems, </w:t>
      </w:r>
      <w:r>
        <w:rPr>
          <w:b/>
          <w:u w:val="single"/>
        </w:rPr>
        <w:t xml:space="preserve">precisely </w:t>
      </w:r>
      <w:r>
        <w:rPr>
          <w:b/>
          <w:highlight w:val="green"/>
          <w:u w:val="single"/>
        </w:rPr>
        <w:t>for the purpose of asteroid mining expeditions.”</w:t>
      </w:r>
      <w:r>
        <w:rPr>
          <w:b/>
          <w:u w:val="single"/>
        </w:rPr>
        <w:t xml:space="preserve"> </w:t>
      </w:r>
      <w:r>
        <w:rPr>
          <w:sz w:val="10"/>
          <w:szCs w:val="10"/>
        </w:rPr>
        <w:t xml:space="preserve">The </w:t>
      </w:r>
      <w:r>
        <w:rPr>
          <w:b/>
          <w:highlight w:val="green"/>
          <w:u w:val="single"/>
        </w:rPr>
        <w:t xml:space="preserve">mining of asteroids </w:t>
      </w:r>
      <w:r>
        <w:rPr>
          <w:b/>
          <w:u w:val="single"/>
        </w:rPr>
        <w:t>has long been viewed as</w:t>
      </w:r>
      <w:r>
        <w:rPr>
          <w:b/>
          <w:highlight w:val="green"/>
          <w:u w:val="single"/>
        </w:rPr>
        <w:t xml:space="preserve"> a vast source of</w:t>
      </w:r>
      <w:r>
        <w:rPr>
          <w:sz w:val="10"/>
          <w:szCs w:val="10"/>
        </w:rPr>
        <w:t xml:space="preserve"> wealth consisting of </w:t>
      </w:r>
      <w:r>
        <w:rPr>
          <w:b/>
          <w:highlight w:val="green"/>
          <w:u w:val="single"/>
        </w:rPr>
        <w:t>rare earth elements</w:t>
      </w:r>
      <w:r>
        <w:rPr>
          <w:sz w:val="10"/>
          <w:szCs w:val="10"/>
        </w:rPr>
        <w:t xml:space="preserve"> and precious metals. </w:t>
      </w:r>
      <w:r>
        <w:rPr>
          <w:b/>
          <w:highlight w:val="green"/>
          <w:u w:val="single"/>
        </w:rPr>
        <w:t>The short supply and high prices for these minerals have put us at odds with other countries,</w:t>
      </w:r>
      <w:r>
        <w:rPr>
          <w:sz w:val="10"/>
          <w:szCs w:val="10"/>
        </w:rPr>
        <w:t xml:space="preserve"> disrupting the supply chain of phones, computers, electric cars, and slowing our economic growth. In fact, terrestrial reserves on Earth could be exhausted within the next few decades. Back on December 5, 2020, a metallic asteroid 140 miles wide and worth an estimated $10,000 quadrillion in value made its closest approach to our planet. With NASA and other companies investing in and developing nuclear power for use in space travel and colonization, the reality of mining asteroids is closer than ever before. </w:t>
      </w:r>
      <w:r>
        <w:rPr>
          <w:b/>
          <w:highlight w:val="green"/>
          <w:u w:val="single"/>
        </w:rPr>
        <w:t>There are several million asteroids</w:t>
      </w:r>
      <w:r>
        <w:rPr>
          <w:sz w:val="10"/>
          <w:szCs w:val="10"/>
        </w:rPr>
        <w:t xml:space="preserve">. They fall into three main types: carbonaceous asteroids, metallic asteroids, and mixed salicaceous-mineral-metallic asteroids. Many of the metallic asteroids are composed mainly of nickel and iron, but also contain sizeable quantities of important rare earth elements and precious metals including platinum and gold. A metallic asteroid just 25 meters across could contain as much as 30 tons of platinum valued around $1 billion. 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Pr>
          <w:b/>
          <w:highlight w:val="green"/>
          <w:u w:val="single"/>
        </w:rPr>
        <w:t xml:space="preserve">Twenty four percent of all asteroids </w:t>
      </w:r>
      <w:r>
        <w:rPr>
          <w:b/>
          <w:u w:val="single"/>
        </w:rPr>
        <w:t>are thought to be</w:t>
      </w:r>
      <w:r>
        <w:rPr>
          <w:b/>
          <w:highlight w:val="green"/>
          <w:u w:val="single"/>
        </w:rPr>
        <w:t xml:space="preserve"> composed of metals and rare minerals</w:t>
      </w:r>
      <w:r>
        <w:rPr>
          <w:sz w:val="10"/>
          <w:szCs w:val="10"/>
        </w:rPr>
        <w:t xml:space="preserve">. While it is quite difficult to analyze asteroid composition from here on the earth’s surface, there are another 10 asteroids have been identified as likely cost-effective mining targets to date. There are hurdles to overcome when it comes to mining an asteroid, such as: financial feasibility (space ventures are high-risk, long-term, heavy capital investments), building the infrastructure required to mine and process the asteroid, and transportation to/from the asteroid or even transporting the asteroid itself to a safe orbit around the Moon or Earth. However, with US government, private, and public companies alike committed to developing nuclear power and propulsion systems for space travel and colonization, and it is only a matter of time before we start mining asteroids to cover our depleting terrestrial reserves and enable human expansion into the solar system. With proven successful fusion energy experiments under their belt, </w:t>
      </w:r>
      <w:r>
        <w:rPr>
          <w:b/>
          <w:highlight w:val="green"/>
          <w:u w:val="single"/>
        </w:rPr>
        <w:t>US Nuclear</w:t>
      </w:r>
      <w:r>
        <w:rPr>
          <w:sz w:val="10"/>
          <w:szCs w:val="10"/>
        </w:rPr>
        <w:t xml:space="preserve"> and MIFTI </w:t>
      </w:r>
      <w:r>
        <w:rPr>
          <w:b/>
          <w:highlight w:val="green"/>
          <w:u w:val="single"/>
        </w:rPr>
        <w:t>believe they are only a few years away from building the world’s first fusion power generator</w:t>
      </w:r>
      <w:r>
        <w:rPr>
          <w:sz w:val="10"/>
          <w:szCs w:val="10"/>
        </w:rPr>
        <w:t>. Fusion power releases up to four times as much energy as fission, and uses fuel that is lightweight, low-cost, safe, and sustainable</w:t>
      </w:r>
      <w:r>
        <w:rPr>
          <w:b/>
          <w:highlight w:val="green"/>
          <w:u w:val="single"/>
        </w:rPr>
        <w:t xml:space="preserve">. Spacecraft with fusion powered propulsion systems could </w:t>
      </w:r>
      <w:r>
        <w:rPr>
          <w:sz w:val="10"/>
          <w:szCs w:val="10"/>
        </w:rPr>
        <w:t>not only reach the asteroid belt in as little as 7 months, but could</w:t>
      </w:r>
      <w:r>
        <w:rPr>
          <w:b/>
          <w:highlight w:val="green"/>
          <w:u w:val="single"/>
        </w:rPr>
        <w:t xml:space="preserve"> be powerful enough to transport the asteroid to an earth orbit where it would be much more efficient to mine</w:t>
      </w:r>
      <w:r>
        <w:rPr>
          <w:sz w:val="10"/>
          <w:szCs w:val="10"/>
        </w:rPr>
        <w:t xml:space="preserve"> and transport these valuable resources to earth.</w:t>
      </w:r>
    </w:p>
    <w:p w14:paraId="1165C5A3" w14:textId="77777777" w:rsidR="00FA1419" w:rsidRDefault="00FA1419" w:rsidP="00FA1419">
      <w:pPr>
        <w:pStyle w:val="Heading4"/>
      </w:pPr>
      <w:r>
        <w:t xml:space="preserve">Private companies are the only way to make space mining a reality </w:t>
      </w:r>
    </w:p>
    <w:p w14:paraId="085BA7BB" w14:textId="77777777" w:rsidR="00FA1419" w:rsidRDefault="00FA1419" w:rsidP="00FA1419">
      <w:r>
        <w:rPr>
          <w:b/>
          <w:sz w:val="26"/>
          <w:szCs w:val="26"/>
        </w:rPr>
        <w:t>Krishnan 20</w:t>
      </w:r>
      <w:r>
        <w:t xml:space="preserve"> [C A Krishnan, 8-6-2020, "Space mining: Just around the corner?," Week, </w:t>
      </w:r>
      <w:hyperlink r:id="rId8">
        <w:r>
          <w:rPr>
            <w:color w:val="000000"/>
          </w:rPr>
          <w:t>https://www.theweek.in/news/sci-tech/2020/08/06/Space-mining-Just-around-the-corner.html</w:t>
        </w:r>
      </w:hyperlink>
      <w:r>
        <w:t xml:space="preserve"> [accessed 12-6-21] lydia</w:t>
      </w:r>
    </w:p>
    <w:p w14:paraId="3F3E562C" w14:textId="77777777" w:rsidR="00FA1419" w:rsidRDefault="00FA1419" w:rsidP="00FA1419">
      <w:pPr>
        <w:rPr>
          <w:sz w:val="16"/>
          <w:szCs w:val="16"/>
        </w:rPr>
      </w:pPr>
      <w:r>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Pr>
          <w:u w:val="single"/>
        </w:rPr>
        <w:t>Space is increasingly being seen as a treasure trove of precious minerals</w:t>
      </w:r>
      <w:r>
        <w:rPr>
          <w:sz w:val="16"/>
          <w:szCs w:val="16"/>
        </w:rPr>
        <w:t xml:space="preserve"> and also a place for future human habitation beyond the earth. </w:t>
      </w:r>
      <w:r>
        <w:rPr>
          <w:highlight w:val="green"/>
          <w:u w:val="single"/>
        </w:rPr>
        <w:t>Global private space industry investors believe</w:t>
      </w:r>
      <w:r>
        <w:rPr>
          <w:u w:val="single"/>
        </w:rPr>
        <w:t xml:space="preserve"> that </w:t>
      </w:r>
      <w:r>
        <w:rPr>
          <w:highlight w:val="green"/>
          <w:u w:val="single"/>
        </w:rPr>
        <w:t>space mining has</w:t>
      </w:r>
      <w:r>
        <w:rPr>
          <w:u w:val="single"/>
        </w:rPr>
        <w:t xml:space="preserve"> the </w:t>
      </w:r>
      <w:r>
        <w:rPr>
          <w:highlight w:val="green"/>
          <w:u w:val="single"/>
        </w:rPr>
        <w:t>potential to shape</w:t>
      </w:r>
      <w:r>
        <w:rPr>
          <w:u w:val="single"/>
        </w:rPr>
        <w:t xml:space="preserve"> and define </w:t>
      </w:r>
      <w:r>
        <w:rPr>
          <w:highlight w:val="green"/>
          <w:u w:val="single"/>
        </w:rPr>
        <w:t>the 21st Century</w:t>
      </w:r>
      <w:r>
        <w:rPr>
          <w:u w:val="single"/>
        </w:rPr>
        <w:t xml:space="preserve">. </w:t>
      </w:r>
      <w:r>
        <w:rPr>
          <w:sz w:val="16"/>
          <w:szCs w:val="16"/>
        </w:rPr>
        <w:t>NASA estimates that the 'Asteroid belt’ holds minerals worth quintillion of dollars. American astrophysicist Neil Degrasse Tyson believes, “</w:t>
      </w:r>
      <w:r>
        <w:rPr>
          <w:highlight w:val="green"/>
          <w:u w:val="single"/>
        </w:rPr>
        <w:t>The first trillioners will be those who mine asteroids</w:t>
      </w:r>
      <w:r>
        <w:rPr>
          <w:sz w:val="16"/>
          <w:szCs w:val="16"/>
        </w:rPr>
        <w:t xml:space="preserve">”. The “Main Asteroid Belt” is located between the orbits of Mars and Jupiter, about 450 to 650 million Kilometers from earth, with million asteroids in it. Over the decades, apart from Moon and Mars, governments and </w:t>
      </w:r>
      <w:r>
        <w:rPr>
          <w:highlight w:val="green"/>
          <w:u w:val="single"/>
        </w:rPr>
        <w:t>private agencies</w:t>
      </w:r>
      <w:r>
        <w:rPr>
          <w:u w:val="single"/>
        </w:rPr>
        <w:t xml:space="preserve"> have been </w:t>
      </w:r>
      <w:r>
        <w:rPr>
          <w:highlight w:val="green"/>
          <w:u w:val="single"/>
        </w:rPr>
        <w:t>carrying</w:t>
      </w:r>
      <w:r>
        <w:rPr>
          <w:u w:val="single"/>
        </w:rPr>
        <w:t xml:space="preserve"> out </w:t>
      </w:r>
      <w:r>
        <w:rPr>
          <w:highlight w:val="green"/>
          <w:u w:val="single"/>
        </w:rPr>
        <w:t xml:space="preserve">extensive research </w:t>
      </w:r>
      <w:r>
        <w:rPr>
          <w:u w:val="single"/>
        </w:rPr>
        <w:t xml:space="preserve">and studying asteroids </w:t>
      </w:r>
      <w:r>
        <w:rPr>
          <w:highlight w:val="green"/>
          <w:u w:val="single"/>
        </w:rPr>
        <w:t>for</w:t>
      </w:r>
      <w:r>
        <w:rPr>
          <w:u w:val="single"/>
        </w:rPr>
        <w:t xml:space="preserve"> their composition, possibility of </w:t>
      </w:r>
      <w:r>
        <w:rPr>
          <w:highlight w:val="green"/>
          <w:u w:val="single"/>
        </w:rPr>
        <w:t xml:space="preserve">mining </w:t>
      </w:r>
      <w:r>
        <w:rPr>
          <w:u w:val="single"/>
        </w:rPr>
        <w:t>them and their mining value</w:t>
      </w:r>
      <w:r>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Pr>
          <w:u w:val="single"/>
        </w:rPr>
        <w:t>global space industry investors are focusing on keeping mined space resources in space itself for ‘in situ resource utilisation’</w:t>
      </w:r>
      <w:r>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w:t>
      </w:r>
      <w:r>
        <w:rPr>
          <w:sz w:val="16"/>
          <w:szCs w:val="16"/>
        </w:rPr>
        <w:lastRenderedPageBreak/>
        <w:t xml:space="preserve">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Pr>
          <w:highlight w:val="green"/>
          <w:u w:val="single"/>
        </w:rPr>
        <w:t>there is a new community of customers</w:t>
      </w:r>
      <w:r>
        <w:rPr>
          <w:u w:val="single"/>
        </w:rPr>
        <w:t xml:space="preserve"> who are already </w:t>
      </w:r>
      <w:r>
        <w:rPr>
          <w:highlight w:val="green"/>
          <w:u w:val="single"/>
        </w:rPr>
        <w:t>looking for buying propellant in space</w:t>
      </w:r>
      <w:r>
        <w:rPr>
          <w:u w:val="single"/>
        </w:rPr>
        <w:t>. American space launch provider, United Launch Alliance (ULA), a Lockheed Martin and Boeing joint venture that provides launch rockets, has made it known that, ULA is willing to pay about $ 3000 a Kg for propellant in low earth orbit</w:t>
      </w:r>
      <w:r>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Pr>
          <w:highlight w:val="green"/>
          <w:u w:val="single"/>
        </w:rPr>
        <w:t>private players</w:t>
      </w:r>
      <w:r>
        <w:rPr>
          <w:u w:val="single"/>
        </w:rPr>
        <w:t xml:space="preserve"> has </w:t>
      </w:r>
      <w:r>
        <w:rPr>
          <w:highlight w:val="green"/>
          <w:u w:val="single"/>
        </w:rPr>
        <w:t>reduced the investment</w:t>
      </w:r>
      <w:r>
        <w:rPr>
          <w:u w:val="single"/>
        </w:rPr>
        <w:t xml:space="preserve"> </w:t>
      </w:r>
      <w:r>
        <w:rPr>
          <w:highlight w:val="green"/>
          <w:u w:val="single"/>
        </w:rPr>
        <w:t>burden</w:t>
      </w:r>
      <w:r>
        <w:rPr>
          <w:u w:val="single"/>
        </w:rPr>
        <w:t xml:space="preserve"> </w:t>
      </w:r>
      <w:r>
        <w:rPr>
          <w:highlight w:val="green"/>
          <w:u w:val="single"/>
        </w:rPr>
        <w:t>and greatly enhanced</w:t>
      </w:r>
      <w:r>
        <w:rPr>
          <w:u w:val="single"/>
        </w:rPr>
        <w:t xml:space="preserve"> </w:t>
      </w:r>
      <w:r>
        <w:rPr>
          <w:highlight w:val="green"/>
          <w:u w:val="single"/>
        </w:rPr>
        <w:t>the</w:t>
      </w:r>
      <w:r>
        <w:rPr>
          <w:u w:val="single"/>
        </w:rPr>
        <w:t xml:space="preserve"> width and </w:t>
      </w:r>
      <w:r>
        <w:rPr>
          <w:highlight w:val="green"/>
          <w:u w:val="single"/>
        </w:rPr>
        <w:t>pace of innovation</w:t>
      </w:r>
      <w:r>
        <w:rPr>
          <w:u w:val="single"/>
        </w:rPr>
        <w:t>. It is believed that launch of the first asteroid mining vehicle as well as setting up of the first fuelling stations on the Moon and in low earth orbit could become a reality within a decade</w:t>
      </w:r>
      <w:r>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557CBA63" w14:textId="77777777" w:rsidR="00FA1419" w:rsidRDefault="00FA1419" w:rsidP="00FA1419">
      <w:pPr>
        <w:pStyle w:val="Heading4"/>
      </w:pPr>
      <w:r>
        <w:t xml:space="preserve">Obtaining these resources needs to be a priority-Commercial mining solves </w:t>
      </w:r>
      <w:r>
        <w:rPr>
          <w:u w:val="single"/>
        </w:rPr>
        <w:t>humanities greatest threats</w:t>
      </w:r>
      <w:r>
        <w:t xml:space="preserve"> from </w:t>
      </w:r>
      <w:r>
        <w:rPr>
          <w:u w:val="single"/>
        </w:rPr>
        <w:t>scarcity</w:t>
      </w:r>
      <w:r>
        <w:t xml:space="preserve">, </w:t>
      </w:r>
      <w:r>
        <w:rPr>
          <w:u w:val="single"/>
        </w:rPr>
        <w:t>climate</w:t>
      </w:r>
      <w:r>
        <w:t xml:space="preserve">, </w:t>
      </w:r>
      <w:r>
        <w:rPr>
          <w:u w:val="single"/>
        </w:rPr>
        <w:t>terror</w:t>
      </w:r>
      <w:r>
        <w:t xml:space="preserve">, </w:t>
      </w:r>
      <w:r>
        <w:rPr>
          <w:u w:val="single"/>
        </w:rPr>
        <w:t>war</w:t>
      </w:r>
      <w:r>
        <w:t xml:space="preserve">, and </w:t>
      </w:r>
      <w:r>
        <w:rPr>
          <w:u w:val="single"/>
        </w:rPr>
        <w:t>disease</w:t>
      </w:r>
      <w:r>
        <w:t>.</w:t>
      </w:r>
    </w:p>
    <w:p w14:paraId="2D075117" w14:textId="77777777" w:rsidR="00FA1419" w:rsidRDefault="00FA1419" w:rsidP="00FA1419">
      <w:r>
        <w:rPr>
          <w:b/>
          <w:sz w:val="26"/>
          <w:szCs w:val="26"/>
        </w:rPr>
        <w:t>Pelton 17</w:t>
      </w:r>
      <w:r>
        <w:t>—(Director Emeritus of the Space and Advanced Communications Research Institute at George Washington University, PHD in IR from Georgetown). Pelton, Joseph N. 2017. The New Gold Rush: The Riches of Space Beckon! Springer. Accessed 8/30/19.</w:t>
      </w:r>
    </w:p>
    <w:p w14:paraId="0CBEB321" w14:textId="77777777" w:rsidR="00FA1419" w:rsidRDefault="00FA1419" w:rsidP="00FA1419">
      <w:pPr>
        <w:rPr>
          <w:sz w:val="12"/>
          <w:szCs w:val="12"/>
        </w:rPr>
      </w:pPr>
      <w:r>
        <w:rPr>
          <w:u w:val="single"/>
        </w:rPr>
        <w:t xml:space="preserve">Are </w:t>
      </w:r>
      <w:r>
        <w:rPr>
          <w:sz w:val="12"/>
          <w:szCs w:val="12"/>
        </w:rPr>
        <w:t>We</w:t>
      </w:r>
      <w:r>
        <w:rPr>
          <w:u w:val="single"/>
        </w:rPr>
        <w:t xml:space="preserve"> Humans Doomed to </w:t>
      </w:r>
      <w:r>
        <w:rPr>
          <w:b/>
          <w:u w:val="single"/>
        </w:rPr>
        <w:t>Extinction</w:t>
      </w:r>
      <w:r>
        <w:rPr>
          <w:u w:val="single"/>
        </w:rPr>
        <w:t xml:space="preserve">? What will we do when Earth’s resources are used up </w:t>
      </w:r>
      <w:r>
        <w:rPr>
          <w:sz w:val="12"/>
          <w:szCs w:val="12"/>
        </w:rPr>
        <w:t>by humanity</w:t>
      </w:r>
      <w:r>
        <w:rPr>
          <w:u w:val="single"/>
        </w:rPr>
        <w:t xml:space="preserve">? </w:t>
      </w:r>
      <w:r>
        <w:rPr>
          <w:highlight w:val="green"/>
          <w:u w:val="single"/>
        </w:rPr>
        <w:t>The world is</w:t>
      </w:r>
      <w:r>
        <w:rPr>
          <w:sz w:val="12"/>
          <w:szCs w:val="12"/>
        </w:rPr>
        <w:t xml:space="preserve"> now hugely </w:t>
      </w:r>
      <w:r>
        <w:rPr>
          <w:b/>
          <w:highlight w:val="green"/>
          <w:u w:val="single"/>
        </w:rPr>
        <w:t>over populated</w:t>
      </w:r>
      <w:r>
        <w:rPr>
          <w:u w:val="single"/>
        </w:rPr>
        <w:t>, with billions</w:t>
      </w:r>
      <w:r>
        <w:rPr>
          <w:sz w:val="12"/>
          <w:szCs w:val="12"/>
        </w:rPr>
        <w:t xml:space="preserve"> and billions </w:t>
      </w:r>
      <w:r>
        <w:rPr>
          <w:u w:val="single"/>
        </w:rPr>
        <w:t>crammed into our over</w:t>
      </w:r>
      <w:r>
        <w:rPr>
          <w:b/>
          <w:u w:val="single"/>
        </w:rPr>
        <w:t>crowded</w:t>
      </w:r>
      <w:r>
        <w:rPr>
          <w:u w:val="single"/>
        </w:rPr>
        <w:t xml:space="preserve"> </w:t>
      </w:r>
      <w:r>
        <w:rPr>
          <w:highlight w:val="green"/>
          <w:u w:val="single"/>
        </w:rPr>
        <w:t>cities</w:t>
      </w:r>
      <w:r>
        <w:rPr>
          <w:u w:val="single"/>
        </w:rPr>
        <w:t xml:space="preserve">. </w:t>
      </w:r>
      <w:r>
        <w:rPr>
          <w:sz w:val="12"/>
          <w:szCs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u w:val="single"/>
        </w:rPr>
        <w:t>These</w:t>
      </w:r>
      <w:r>
        <w:rPr>
          <w:sz w:val="12"/>
          <w:szCs w:val="12"/>
        </w:rPr>
        <w:t xml:space="preserve"> cities </w:t>
      </w:r>
      <w:r>
        <w:rPr>
          <w:highlight w:val="green"/>
          <w:u w:val="single"/>
        </w:rPr>
        <w:t>will be</w:t>
      </w:r>
      <w:r>
        <w:rPr>
          <w:sz w:val="12"/>
          <w:szCs w:val="12"/>
        </w:rPr>
        <w:t xml:space="preserve"> ever </w:t>
      </w:r>
      <w:r>
        <w:rPr>
          <w:u w:val="single"/>
        </w:rPr>
        <w:t xml:space="preserve">more </w:t>
      </w:r>
      <w:r>
        <w:rPr>
          <w:highlight w:val="green"/>
          <w:u w:val="single"/>
        </w:rPr>
        <w:t xml:space="preserve">vulnerable to </w:t>
      </w:r>
      <w:r>
        <w:rPr>
          <w:b/>
          <w:highlight w:val="green"/>
          <w:u w:val="single"/>
        </w:rPr>
        <w:t>terror</w:t>
      </w:r>
      <w:r>
        <w:rPr>
          <w:highlight w:val="green"/>
          <w:u w:val="single"/>
        </w:rPr>
        <w:t xml:space="preserve">ist attack, </w:t>
      </w:r>
      <w:r>
        <w:rPr>
          <w:b/>
          <w:highlight w:val="green"/>
          <w:u w:val="single"/>
        </w:rPr>
        <w:t>natural disaster</w:t>
      </w:r>
      <w:r>
        <w:rPr>
          <w:highlight w:val="green"/>
          <w:u w:val="single"/>
        </w:rPr>
        <w:t>,</w:t>
      </w:r>
      <w:r>
        <w:rPr>
          <w:u w:val="single"/>
        </w:rPr>
        <w:t xml:space="preserve"> and other plights that come with overcrowding </w:t>
      </w:r>
      <w:r>
        <w:rPr>
          <w:sz w:val="12"/>
          <w:szCs w:val="12"/>
        </w:rPr>
        <w:t>and a dearth of jobs that will be fueled by rapid automation and the rise of artifi cial intelligence across the global economy</w:t>
      </w:r>
      <w:r>
        <w:rPr>
          <w:u w:val="single"/>
        </w:rPr>
        <w:t>.</w:t>
      </w:r>
      <w:r>
        <w:rPr>
          <w:sz w:val="12"/>
          <w:szCs w:val="12"/>
        </w:rPr>
        <w:t xml:space="preserve"> </w:t>
      </w:r>
      <w:r>
        <w:rPr>
          <w:highlight w:val="green"/>
          <w:u w:val="single"/>
        </w:rPr>
        <w:t>We are</w:t>
      </w:r>
      <w:r>
        <w:rPr>
          <w:u w:val="single"/>
        </w:rPr>
        <w:t xml:space="preserve"> </w:t>
      </w:r>
      <w:r>
        <w:rPr>
          <w:sz w:val="12"/>
          <w:szCs w:val="12"/>
        </w:rPr>
        <w:t xml:space="preserve">already </w:t>
      </w:r>
      <w:r>
        <w:rPr>
          <w:u w:val="single"/>
        </w:rPr>
        <w:t xml:space="preserve">rapidly </w:t>
      </w:r>
      <w:r>
        <w:rPr>
          <w:b/>
          <w:highlight w:val="green"/>
          <w:u w:val="single"/>
        </w:rPr>
        <w:t>running out of water</w:t>
      </w:r>
      <w:r>
        <w:rPr>
          <w:highlight w:val="green"/>
          <w:u w:val="single"/>
        </w:rPr>
        <w:t xml:space="preserve"> and </w:t>
      </w:r>
      <w:r>
        <w:rPr>
          <w:b/>
          <w:highlight w:val="green"/>
          <w:u w:val="single"/>
        </w:rPr>
        <w:t>minerals</w:t>
      </w:r>
      <w:r>
        <w:rPr>
          <w:highlight w:val="green"/>
          <w:u w:val="single"/>
        </w:rPr>
        <w:t xml:space="preserve">. </w:t>
      </w:r>
      <w:r>
        <w:rPr>
          <w:b/>
          <w:highlight w:val="green"/>
          <w:u w:val="single"/>
        </w:rPr>
        <w:t>Climate change</w:t>
      </w:r>
      <w:r>
        <w:rPr>
          <w:highlight w:val="green"/>
          <w:u w:val="single"/>
        </w:rPr>
        <w:t xml:space="preserve"> is threatening our very </w:t>
      </w:r>
      <w:r>
        <w:rPr>
          <w:b/>
          <w:highlight w:val="green"/>
          <w:u w:val="single"/>
        </w:rPr>
        <w:t>existence</w:t>
      </w:r>
      <w:r>
        <w:rPr>
          <w:highlight w:val="green"/>
          <w:u w:val="single"/>
        </w:rPr>
        <w:t>.</w:t>
      </w:r>
      <w:r>
        <w:rPr>
          <w:sz w:val="12"/>
          <w:szCs w:val="12"/>
        </w:rPr>
        <w:t xml:space="preserve"> Political leaders and even the Pope have cautioned us against inaction. Perhaps the naysayers are right. </w:t>
      </w:r>
      <w:r>
        <w:rPr>
          <w:b/>
          <w:sz w:val="24"/>
          <w:szCs w:val="24"/>
          <w:highlight w:val="green"/>
          <w:u w:val="single"/>
        </w:rPr>
        <w:t xml:space="preserve">All humanity is at </w:t>
      </w:r>
      <w:r>
        <w:rPr>
          <w:b/>
          <w:sz w:val="24"/>
          <w:szCs w:val="24"/>
          <w:u w:val="single"/>
        </w:rPr>
        <w:t xml:space="preserve">tremendous </w:t>
      </w:r>
      <w:r>
        <w:rPr>
          <w:b/>
          <w:sz w:val="24"/>
          <w:szCs w:val="24"/>
          <w:highlight w:val="green"/>
          <w:u w:val="single"/>
        </w:rPr>
        <w:t>risk.</w:t>
      </w:r>
      <w:r>
        <w:rPr>
          <w:sz w:val="12"/>
          <w:szCs w:val="12"/>
        </w:rPr>
        <w:t xml:space="preserve"> Is there no hope for the future? This book is about hope. We think that there is literally heavenly hope for humanity. But </w:t>
      </w:r>
      <w:r>
        <w:rPr>
          <w:u w:val="single"/>
        </w:rPr>
        <w:t>we</w:t>
      </w:r>
      <w:r>
        <w:rPr>
          <w:sz w:val="12"/>
          <w:szCs w:val="12"/>
        </w:rPr>
        <w:t xml:space="preserve"> are not talking here about divine intervention. We are </w:t>
      </w:r>
      <w:r>
        <w:rPr>
          <w:u w:val="single"/>
        </w:rPr>
        <w:t>envision</w:t>
      </w:r>
      <w:r>
        <w:rPr>
          <w:sz w:val="12"/>
          <w:szCs w:val="12"/>
        </w:rPr>
        <w:t xml:space="preserve">ing </w:t>
      </w:r>
      <w:r>
        <w:rPr>
          <w:u w:val="single"/>
        </w:rPr>
        <w:t>a new space economy that recognizes</w:t>
      </w:r>
      <w:r>
        <w:rPr>
          <w:sz w:val="12"/>
          <w:szCs w:val="12"/>
        </w:rPr>
        <w:t xml:space="preserve"> that </w:t>
      </w:r>
      <w:r>
        <w:rPr>
          <w:u w:val="single"/>
        </w:rPr>
        <w:t xml:space="preserve">there is more water in the skies that all our oceans. </w:t>
      </w:r>
      <w:r>
        <w:rPr>
          <w:sz w:val="12"/>
          <w:szCs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u w:val="single"/>
        </w:rPr>
        <w:t xml:space="preserve">The new space frontier can literally open up a “gold rush in the skies.” </w:t>
      </w:r>
      <w:r>
        <w:rPr>
          <w:sz w:val="12"/>
          <w:szCs w:val="12"/>
        </w:rPr>
        <w:t xml:space="preserve">In brief, we think </w:t>
      </w:r>
      <w:r>
        <w:rPr>
          <w:u w:val="single"/>
        </w:rPr>
        <w:t>there is new hope for humanity.</w:t>
      </w:r>
      <w:r>
        <w:rPr>
          <w:sz w:val="12"/>
          <w:szCs w:val="12"/>
        </w:rPr>
        <w:t xml:space="preserve"> We see a new a pathway to the future via new ventures in space. For too long, space programs have been seen as a money pit. In the process, </w:t>
      </w:r>
      <w:r>
        <w:rPr>
          <w:u w:val="single"/>
        </w:rPr>
        <w:t>we have overlooked the great abundance available to us in the skies above.</w:t>
      </w:r>
      <w:r>
        <w:rPr>
          <w:sz w:val="12"/>
          <w:szCs w:val="12"/>
        </w:rPr>
        <w:t xml:space="preserve"> It is important to recognize </w:t>
      </w:r>
      <w:r>
        <w:rPr>
          <w:u w:val="single"/>
        </w:rPr>
        <w:t>there is already the beginning of a new gold rush in space—a pathway to astral abundance.</w:t>
      </w:r>
      <w:r>
        <w:rPr>
          <w:sz w:val="12"/>
          <w:szCs w:val="12"/>
        </w:rPr>
        <w:t xml:space="preserve"> “New Space” is a term increasingly used to describe radical new commercial space initiatives—many of which have come from Silicon Valley and often with backing from </w:t>
      </w:r>
      <w:r>
        <w:rPr>
          <w:sz w:val="12"/>
          <w:szCs w:val="12"/>
        </w:rPr>
        <w:lastRenderedPageBreak/>
        <w:t xml:space="preserve">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u w:val="single"/>
        </w:rPr>
        <w:t xml:space="preserve">new pathways to the stars could prove vital to </w:t>
      </w:r>
      <w:r>
        <w:rPr>
          <w:b/>
          <w:u w:val="single"/>
        </w:rPr>
        <w:t>human survival</w:t>
      </w:r>
      <w:r>
        <w:rPr>
          <w:u w:val="single"/>
        </w:rPr>
        <w:t xml:space="preserve">. </w:t>
      </w:r>
      <w:r>
        <w:rPr>
          <w:sz w:val="12"/>
          <w:szCs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Pr>
          <w:u w:val="single"/>
        </w:rPr>
        <w:t>entrepreneurial New Space initiatives are changing everything</w:t>
      </w:r>
      <w:r>
        <w:rPr>
          <w:sz w:val="12"/>
          <w:szCs w:val="12"/>
        </w:rPr>
        <w:t xml:space="preserve"> [ 1 ]</w:t>
      </w:r>
      <w:r>
        <w:rPr>
          <w:u w:val="single"/>
        </w:rPr>
        <w:t>.</w:t>
      </w:r>
      <w:r>
        <w:rPr>
          <w:sz w:val="12"/>
          <w:szCs w:val="12"/>
        </w:rPr>
        <w:t xml:space="preserve"> In fact, the very nature and dimensions of what outer space activities are today have changed forever. It is no longer your grandfather’s concept of outer space that was once dominated by the big national space agencies. The </w:t>
      </w:r>
      <w:r>
        <w:rPr>
          <w:u w:val="single"/>
        </w:rPr>
        <w:t>entrepreneurs are taking over.</w:t>
      </w:r>
      <w:r>
        <w:rPr>
          <w:sz w:val="12"/>
          <w:szCs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u w:val="single"/>
        </w:rPr>
        <w:t xml:space="preserve">developing </w:t>
      </w:r>
      <w:r>
        <w:rPr>
          <w:b/>
          <w:u w:val="single"/>
        </w:rPr>
        <w:t>new tech</w:t>
      </w:r>
      <w:r>
        <w:rPr>
          <w:sz w:val="12"/>
          <w:szCs w:val="12"/>
        </w:rPr>
        <w:t>nologies</w:t>
      </w:r>
      <w:r>
        <w:rPr>
          <w:u w:val="single"/>
        </w:rPr>
        <w:t xml:space="preserve"> and </w:t>
      </w:r>
      <w:r>
        <w:rPr>
          <w:highlight w:val="green"/>
          <w:u w:val="single"/>
        </w:rPr>
        <w:t>establishing space enterprises</w:t>
      </w:r>
      <w:r>
        <w:rPr>
          <w:u w:val="single"/>
        </w:rPr>
        <w:t xml:space="preserve"> that </w:t>
      </w:r>
      <w:r>
        <w:rPr>
          <w:highlight w:val="green"/>
          <w:u w:val="single"/>
        </w:rPr>
        <w:t>can bring the wealth</w:t>
      </w:r>
      <w:r>
        <w:rPr>
          <w:u w:val="single"/>
        </w:rPr>
        <w:t xml:space="preserve"> of outer space down </w:t>
      </w:r>
      <w:r>
        <w:rPr>
          <w:highlight w:val="green"/>
          <w:u w:val="single"/>
        </w:rPr>
        <w:t>to Earth. T</w:t>
      </w:r>
      <w:r>
        <w:rPr>
          <w:u w:val="single"/>
        </w:rPr>
        <w:t xml:space="preserve">his is not a pipe dream, but will increasingly be the </w:t>
      </w:r>
      <w:r>
        <w:rPr>
          <w:b/>
          <w:u w:val="single"/>
        </w:rPr>
        <w:t>economic reality</w:t>
      </w:r>
      <w:r>
        <w:rPr>
          <w:u w:val="single"/>
        </w:rPr>
        <w:t xml:space="preserve"> of the 2020s. </w:t>
      </w:r>
      <w:r>
        <w:rPr>
          <w:sz w:val="12"/>
          <w:szCs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b/>
          <w:u w:val="single"/>
        </w:rPr>
        <w:t>Some</w:t>
      </w:r>
      <w:r>
        <w:rPr>
          <w:sz w:val="12"/>
          <w:szCs w:val="12"/>
        </w:rPr>
        <w:t xml:space="preserve">, of course, </w:t>
      </w:r>
      <w:r>
        <w:rPr>
          <w:u w:val="single"/>
        </w:rPr>
        <w:t xml:space="preserve">will say this is </w:t>
      </w:r>
      <w:r>
        <w:rPr>
          <w:b/>
          <w:u w:val="single"/>
        </w:rPr>
        <w:t>sci-fi hogwash</w:t>
      </w:r>
      <w:r>
        <w:rPr>
          <w:sz w:val="12"/>
          <w:szCs w:val="12"/>
        </w:rPr>
        <w:t>.</w:t>
      </w:r>
      <w:r>
        <w:rPr>
          <w:u w:val="single"/>
        </w:rPr>
        <w:t xml:space="preserve"> </w:t>
      </w:r>
      <w:r>
        <w:rPr>
          <w:sz w:val="12"/>
          <w:szCs w:val="12"/>
        </w:rPr>
        <w:t xml:space="preserve">It can’t be done. We say that </w:t>
      </w:r>
      <w:r>
        <w:rPr>
          <w:u w:val="single"/>
        </w:rPr>
        <w:t>this is what people</w:t>
      </w:r>
      <w:r>
        <w:rPr>
          <w:sz w:val="12"/>
          <w:szCs w:val="12"/>
        </w:rPr>
        <w:t xml:space="preserve"> would have </w:t>
      </w:r>
      <w:r>
        <w:rPr>
          <w:u w:val="single"/>
        </w:rPr>
        <w:t>said</w:t>
      </w:r>
      <w:r>
        <w:rPr>
          <w:sz w:val="12"/>
          <w:szCs w:val="12"/>
        </w:rPr>
        <w:t xml:space="preserve"> in 1900 </w:t>
      </w:r>
      <w:r>
        <w:rPr>
          <w:u w:val="single"/>
        </w:rPr>
        <w:t xml:space="preserve">about </w:t>
      </w:r>
      <w:r>
        <w:rPr>
          <w:sz w:val="12"/>
          <w:szCs w:val="12"/>
        </w:rPr>
        <w:t>air</w:t>
      </w:r>
      <w:r>
        <w:rPr>
          <w:b/>
          <w:u w:val="single"/>
        </w:rPr>
        <w:t>planes</w:t>
      </w:r>
      <w:r>
        <w:rPr>
          <w:sz w:val="12"/>
          <w:szCs w:val="12"/>
        </w:rPr>
        <w:t xml:space="preserve">, rocket ships, cell phones </w:t>
      </w:r>
      <w:r>
        <w:rPr>
          <w:u w:val="single"/>
        </w:rPr>
        <w:t>and nuclear devices.</w:t>
      </w:r>
      <w:r>
        <w:rPr>
          <w:sz w:val="12"/>
          <w:szCs w:val="12"/>
        </w:rPr>
        <w:t xml:space="preserve"> </w:t>
      </w:r>
      <w:r>
        <w:rPr>
          <w:u w:val="single"/>
        </w:rPr>
        <w:t xml:space="preserve">The skeptics </w:t>
      </w:r>
      <w:r>
        <w:rPr>
          <w:b/>
          <w:u w:val="single"/>
        </w:rPr>
        <w:t>laughed</w:t>
      </w:r>
      <w:r>
        <w:rPr>
          <w:u w:val="single"/>
        </w:rPr>
        <w:t xml:space="preserve"> at</w:t>
      </w:r>
      <w:r>
        <w:rPr>
          <w:sz w:val="12"/>
          <w:szCs w:val="12"/>
        </w:rPr>
        <w:t xml:space="preserve"> </w:t>
      </w:r>
      <w:r>
        <w:rPr>
          <w:b/>
          <w:u w:val="single"/>
        </w:rPr>
        <w:t>Columbus</w:t>
      </w:r>
      <w:r>
        <w:rPr>
          <w:sz w:val="12"/>
          <w:szCs w:val="12"/>
        </w:rPr>
        <w:t xml:space="preserve"> </w:t>
      </w:r>
      <w:r>
        <w:rPr>
          <w:u w:val="single"/>
        </w:rPr>
        <w:t>and his plan to sail across the oceans</w:t>
      </w:r>
      <w:r>
        <w:rPr>
          <w:sz w:val="12"/>
          <w:szCs w:val="12"/>
        </w:rPr>
        <w:t xml:space="preserve"> to discover new worlds</w:t>
      </w:r>
      <w:r>
        <w:rPr>
          <w:u w:val="single"/>
        </w:rPr>
        <w:t>. When</w:t>
      </w:r>
      <w:r>
        <w:rPr>
          <w:sz w:val="12"/>
          <w:szCs w:val="12"/>
        </w:rPr>
        <w:t xml:space="preserve"> Thomas Jefferson bought the Louisiana Purchase from France or </w:t>
      </w:r>
      <w:r>
        <w:rPr>
          <w:u w:val="single"/>
        </w:rPr>
        <w:t>Seward bought Alaska, there were plenty of naysayers</w:t>
      </w:r>
      <w:r>
        <w:rPr>
          <w:sz w:val="12"/>
          <w:szCs w:val="12"/>
        </w:rPr>
        <w:t xml:space="preserve"> that said such investment in the unknown was an extravagant waste of money</w:t>
      </w:r>
      <w:r>
        <w:rPr>
          <w:u w:val="single"/>
        </w:rPr>
        <w:t xml:space="preserve">. </w:t>
      </w:r>
      <w:r>
        <w:rPr>
          <w:sz w:val="12"/>
          <w:szCs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u w:val="single"/>
        </w:rPr>
        <w:t>Info</w:t>
      </w:r>
      <w:r>
        <w:rPr>
          <w:sz w:val="12"/>
          <w:szCs w:val="12"/>
        </w:rPr>
        <w:t>rmation</w:t>
      </w:r>
      <w:r>
        <w:rPr>
          <w:u w:val="single"/>
        </w:rPr>
        <w:t xml:space="preserve"> technology, </w:t>
      </w:r>
      <w:r>
        <w:rPr>
          <w:highlight w:val="green"/>
          <w:u w:val="single"/>
        </w:rPr>
        <w:t xml:space="preserve">robotics, </w:t>
      </w:r>
      <w:r>
        <w:rPr>
          <w:b/>
          <w:highlight w:val="green"/>
          <w:u w:val="single"/>
        </w:rPr>
        <w:t>a</w:t>
      </w:r>
      <w:r>
        <w:rPr>
          <w:u w:val="single"/>
        </w:rPr>
        <w:t xml:space="preserve">rtificial </w:t>
      </w:r>
      <w:r>
        <w:rPr>
          <w:b/>
          <w:highlight w:val="green"/>
          <w:u w:val="single"/>
        </w:rPr>
        <w:t>i</w:t>
      </w:r>
      <w:r>
        <w:rPr>
          <w:u w:val="single"/>
        </w:rPr>
        <w:t xml:space="preserve">ntelligence </w:t>
      </w:r>
      <w:r>
        <w:rPr>
          <w:highlight w:val="green"/>
          <w:u w:val="single"/>
        </w:rPr>
        <w:t>and commercial space</w:t>
      </w:r>
      <w:r>
        <w:rPr>
          <w:u w:val="single"/>
        </w:rPr>
        <w:t xml:space="preserve"> </w:t>
      </w:r>
      <w:r>
        <w:rPr>
          <w:sz w:val="12"/>
          <w:szCs w:val="12"/>
        </w:rPr>
        <w:t>travel systems</w:t>
      </w:r>
      <w:r>
        <w:rPr>
          <w:u w:val="single"/>
        </w:rPr>
        <w:t xml:space="preserve"> </w:t>
      </w:r>
      <w:r>
        <w:rPr>
          <w:highlight w:val="green"/>
          <w:u w:val="single"/>
        </w:rPr>
        <w:t>have</w:t>
      </w:r>
      <w:r>
        <w:rPr>
          <w:u w:val="single"/>
        </w:rPr>
        <w:t xml:space="preserve"> </w:t>
      </w:r>
      <w:r>
        <w:rPr>
          <w:sz w:val="12"/>
          <w:szCs w:val="12"/>
        </w:rPr>
        <w:t>now</w:t>
      </w:r>
      <w:r>
        <w:rPr>
          <w:u w:val="single"/>
        </w:rPr>
        <w:t xml:space="preserve"> </w:t>
      </w:r>
      <w:r>
        <w:rPr>
          <w:highlight w:val="green"/>
          <w:u w:val="single"/>
        </w:rPr>
        <w:t>set us on</w:t>
      </w:r>
      <w:r>
        <w:rPr>
          <w:u w:val="single"/>
        </w:rPr>
        <w:t xml:space="preserve"> </w:t>
      </w:r>
      <w:r>
        <w:rPr>
          <w:sz w:val="12"/>
          <w:szCs w:val="12"/>
        </w:rPr>
        <w:t xml:space="preserve">a </w:t>
      </w:r>
      <w:r>
        <w:rPr>
          <w:highlight w:val="green"/>
          <w:u w:val="single"/>
        </w:rPr>
        <w:t>course</w:t>
      </w:r>
      <w:r>
        <w:rPr>
          <w:u w:val="single"/>
        </w:rPr>
        <w:t xml:space="preserve"> to </w:t>
      </w:r>
      <w:r>
        <w:rPr>
          <w:sz w:val="12"/>
          <w:szCs w:val="12"/>
        </w:rPr>
        <w:t>allow us humans to</w:t>
      </w:r>
      <w:r>
        <w:rPr>
          <w:u w:val="single"/>
        </w:rPr>
        <w:t xml:space="preserve"> </w:t>
      </w:r>
      <w:r>
        <w:rPr>
          <w:highlight w:val="green"/>
          <w:u w:val="single"/>
        </w:rPr>
        <w:t>harvest</w:t>
      </w:r>
      <w:r>
        <w:rPr>
          <w:u w:val="single"/>
        </w:rPr>
        <w:t xml:space="preserve"> </w:t>
      </w:r>
      <w:r>
        <w:rPr>
          <w:sz w:val="12"/>
          <w:szCs w:val="12"/>
        </w:rPr>
        <w:t>the amazing</w:t>
      </w:r>
      <w:r>
        <w:rPr>
          <w:u w:val="single"/>
        </w:rPr>
        <w:t xml:space="preserve"> riches in the skies—</w:t>
      </w:r>
      <w:r>
        <w:rPr>
          <w:highlight w:val="green"/>
          <w:u w:val="single"/>
        </w:rPr>
        <w:t>new natural resources</w:t>
      </w:r>
      <w:r>
        <w:rPr>
          <w:u w:val="single"/>
        </w:rPr>
        <w:t>, new energy, and</w:t>
      </w:r>
      <w:r>
        <w:rPr>
          <w:sz w:val="12"/>
          <w:szCs w:val="12"/>
        </w:rPr>
        <w:t xml:space="preserve"> even totally </w:t>
      </w:r>
      <w:r>
        <w:rPr>
          <w:u w:val="single"/>
        </w:rPr>
        <w:t xml:space="preserve">new ways of looking at the </w:t>
      </w:r>
      <w:r>
        <w:rPr>
          <w:b/>
          <w:u w:val="single"/>
        </w:rPr>
        <w:t>purpose of human existence</w:t>
      </w:r>
      <w:r>
        <w:rPr>
          <w:highlight w:val="green"/>
          <w:u w:val="single"/>
        </w:rPr>
        <w:t>.</w:t>
      </w:r>
      <w:r>
        <w:rPr>
          <w:sz w:val="12"/>
          <w:szCs w:val="12"/>
        </w:rPr>
        <w:t xml:space="preserve"> If we pursue this course steadfastly, it can be the beginning of a New Space renaissance. But </w:t>
      </w:r>
      <w:r>
        <w:rPr>
          <w:u w:val="single"/>
        </w:rPr>
        <w:t xml:space="preserve">if we don’t seek to realize our </w:t>
      </w:r>
      <w:r>
        <w:rPr>
          <w:b/>
          <w:u w:val="single"/>
        </w:rPr>
        <w:t>ultimate destiny</w:t>
      </w:r>
      <w:r>
        <w:rPr>
          <w:sz w:val="12"/>
          <w:szCs w:val="12"/>
        </w:rPr>
        <w:t xml:space="preserve"> in space, </w:t>
      </w:r>
      <w:r>
        <w:rPr>
          <w:u w:val="single"/>
        </w:rPr>
        <w:t xml:space="preserve">Homo sapiens can end up in the </w:t>
      </w:r>
      <w:r>
        <w:rPr>
          <w:b/>
          <w:u w:val="single"/>
        </w:rPr>
        <w:t>dustbin of history</w:t>
      </w:r>
      <w:r>
        <w:rPr>
          <w:sz w:val="12"/>
          <w:szCs w:val="12"/>
        </w:rPr>
        <w:t xml:space="preserve">—just </w:t>
      </w:r>
      <w:r>
        <w:rPr>
          <w:u w:val="single"/>
        </w:rPr>
        <w:t xml:space="preserve">like </w:t>
      </w:r>
      <w:r>
        <w:rPr>
          <w:sz w:val="12"/>
          <w:szCs w:val="12"/>
        </w:rPr>
        <w:t>literally</w:t>
      </w:r>
      <w:r>
        <w:rPr>
          <w:u w:val="single"/>
        </w:rPr>
        <w:t xml:space="preserve"> </w:t>
      </w:r>
      <w:r>
        <w:rPr>
          <w:b/>
          <w:u w:val="single"/>
        </w:rPr>
        <w:t>millions of already failed species</w:t>
      </w:r>
      <w:r>
        <w:rPr>
          <w:sz w:val="12"/>
          <w:szCs w:val="12"/>
        </w:rPr>
        <w:t xml:space="preserve">. In each and every one of the five mass extinction events that have occurred over the last 1.5 billion years on Earth, some 50–80 % of all species have gone </w:t>
      </w:r>
      <w:r>
        <w:rPr>
          <w:u w:val="single"/>
        </w:rPr>
        <w:t xml:space="preserve">the way of the </w:t>
      </w:r>
      <w:r>
        <w:rPr>
          <w:b/>
          <w:u w:val="single"/>
        </w:rPr>
        <w:t>T. Rex</w:t>
      </w:r>
      <w:r>
        <w:rPr>
          <w:u w:val="single"/>
        </w:rPr>
        <w:t xml:space="preserve">, the </w:t>
      </w:r>
      <w:r>
        <w:rPr>
          <w:b/>
          <w:u w:val="single"/>
        </w:rPr>
        <w:t>woolly mammoth</w:t>
      </w:r>
      <w:r>
        <w:rPr>
          <w:u w:val="single"/>
        </w:rPr>
        <w:t xml:space="preserve">, and the </w:t>
      </w:r>
      <w:r>
        <w:rPr>
          <w:b/>
          <w:u w:val="single"/>
        </w:rPr>
        <w:t>Dodo bird</w:t>
      </w:r>
      <w:r>
        <w:rPr>
          <w:sz w:val="12"/>
          <w:szCs w:val="12"/>
        </w:rPr>
        <w:t xml:space="preserve"> </w:t>
      </w:r>
      <w:r>
        <w:rPr>
          <w:u w:val="single"/>
        </w:rPr>
        <w:t xml:space="preserve">along with extinct </w:t>
      </w:r>
      <w:r>
        <w:rPr>
          <w:b/>
          <w:u w:val="single"/>
        </w:rPr>
        <w:t>ferns</w:t>
      </w:r>
      <w:r>
        <w:rPr>
          <w:u w:val="single"/>
        </w:rPr>
        <w:t xml:space="preserve">, </w:t>
      </w:r>
      <w:r>
        <w:rPr>
          <w:b/>
          <w:u w:val="single"/>
        </w:rPr>
        <w:t>grasses</w:t>
      </w:r>
      <w:r>
        <w:rPr>
          <w:u w:val="single"/>
        </w:rPr>
        <w:t xml:space="preserve"> and </w:t>
      </w:r>
      <w:r>
        <w:rPr>
          <w:b/>
          <w:u w:val="single"/>
        </w:rPr>
        <w:t>cacti</w:t>
      </w:r>
      <w:r>
        <w:rPr>
          <w:u w:val="single"/>
        </w:rPr>
        <w:t>.</w:t>
      </w:r>
      <w:r>
        <w:rPr>
          <w:sz w:val="12"/>
          <w:szCs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u w:val="single"/>
        </w:rPr>
        <w:t>space</w:t>
      </w:r>
      <w:r>
        <w:rPr>
          <w:sz w:val="12"/>
          <w:szCs w:val="12"/>
        </w:rPr>
        <w:t xml:space="preserve"> as a new frontier that can be a great source of new </w:t>
      </w:r>
      <w:r>
        <w:rPr>
          <w:u w:val="single"/>
        </w:rPr>
        <w:t>materials, energy and</w:t>
      </w:r>
      <w:r>
        <w:rPr>
          <w:sz w:val="12"/>
          <w:szCs w:val="12"/>
        </w:rPr>
        <w:t xml:space="preserve"> various forms of new </w:t>
      </w:r>
      <w:r>
        <w:rPr>
          <w:u w:val="single"/>
        </w:rPr>
        <w:t>wealth</w:t>
      </w:r>
      <w:r>
        <w:rPr>
          <w:sz w:val="12"/>
          <w:szCs w:val="12"/>
        </w:rPr>
        <w:t xml:space="preserve"> that might even </w:t>
      </w:r>
      <w:r>
        <w:rPr>
          <w:u w:val="single"/>
        </w:rPr>
        <w:t>save us from excesses of the past.</w:t>
      </w:r>
      <w:r>
        <w:rPr>
          <w:sz w:val="12"/>
          <w:szCs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b/>
          <w:u w:val="single"/>
        </w:rPr>
        <w:t>bold leaders</w:t>
      </w:r>
      <w:r>
        <w:rPr>
          <w:sz w:val="12"/>
          <w:szCs w:val="12"/>
        </w:rPr>
        <w:t xml:space="preserve">, </w:t>
      </w:r>
      <w:r>
        <w:rPr>
          <w:u w:val="single"/>
        </w:rPr>
        <w:t xml:space="preserve">such as </w:t>
      </w:r>
      <w:r>
        <w:rPr>
          <w:b/>
          <w:u w:val="single"/>
        </w:rPr>
        <w:t>Paul Allen</w:t>
      </w:r>
      <w:r>
        <w:rPr>
          <w:sz w:val="12"/>
          <w:szCs w:val="12"/>
        </w:rPr>
        <w:t xml:space="preserve"> and Sir </w:t>
      </w:r>
      <w:r>
        <w:rPr>
          <w:b/>
          <w:u w:val="single"/>
        </w:rPr>
        <w:t>Richard Branson</w:t>
      </w:r>
      <w:r>
        <w:rPr>
          <w:sz w:val="12"/>
          <w:szCs w:val="12"/>
        </w:rPr>
        <w:t xml:space="preserve">, plus other space entrepreneurs including </w:t>
      </w:r>
      <w:r>
        <w:rPr>
          <w:b/>
          <w:u w:val="single"/>
        </w:rPr>
        <w:t>Jeff Bezos of Amazon</w:t>
      </w:r>
      <w:r>
        <w:rPr>
          <w:sz w:val="12"/>
          <w:szCs w:val="12"/>
        </w:rPr>
        <w:t xml:space="preserve"> and </w:t>
      </w:r>
      <w:r>
        <w:rPr>
          <w:b/>
          <w:u w:val="single"/>
        </w:rPr>
        <w:t>Blue Origin</w:t>
      </w:r>
      <w:r>
        <w:rPr>
          <w:sz w:val="12"/>
          <w:szCs w:val="12"/>
        </w:rPr>
        <w:t xml:space="preserve">, and </w:t>
      </w:r>
      <w:r>
        <w:rPr>
          <w:b/>
          <w:u w:val="single"/>
        </w:rPr>
        <w:t>Robert Bigelow</w:t>
      </w:r>
      <w:r>
        <w:rPr>
          <w:sz w:val="12"/>
          <w:szCs w:val="12"/>
        </w:rPr>
        <w:t xml:space="preserve">, Chairman of Budget Suites and Bigelow Aerospace, </w:t>
      </w:r>
      <w:r>
        <w:rPr>
          <w:u w:val="single"/>
        </w:rPr>
        <w:t>not only dream of</w:t>
      </w:r>
      <w:r>
        <w:rPr>
          <w:sz w:val="12"/>
          <w:szCs w:val="12"/>
        </w:rPr>
        <w:t xml:space="preserve"> their future in </w:t>
      </w:r>
      <w:r>
        <w:rPr>
          <w:u w:val="single"/>
        </w:rPr>
        <w:t xml:space="preserve">the space industry but also have </w:t>
      </w:r>
      <w:r>
        <w:rPr>
          <w:b/>
          <w:u w:val="single"/>
        </w:rPr>
        <w:t>billions</w:t>
      </w:r>
      <w:r>
        <w:rPr>
          <w:sz w:val="12"/>
          <w:szCs w:val="12"/>
        </w:rPr>
        <w:t xml:space="preserve"> of dollars </w:t>
      </w:r>
      <w:r>
        <w:rPr>
          <w:u w:val="single"/>
        </w:rPr>
        <w:t>in assets.</w:t>
      </w:r>
      <w:r>
        <w:rPr>
          <w:sz w:val="12"/>
          <w:szCs w:val="12"/>
        </w:rPr>
        <w:t xml:space="preserve"> </w:t>
      </w:r>
      <w:r>
        <w:rPr>
          <w:sz w:val="12"/>
          <w:szCs w:val="12"/>
        </w:rPr>
        <w:lastRenderedPageBreak/>
        <w:t xml:space="preserve">These </w:t>
      </w:r>
      <w:r>
        <w:rPr>
          <w:u w:val="single"/>
        </w:rPr>
        <w:t>are the</w:t>
      </w:r>
      <w:r>
        <w:rPr>
          <w:sz w:val="12"/>
          <w:szCs w:val="12"/>
        </w:rPr>
        <w:t xml:space="preserve"> </w:t>
      </w:r>
      <w:r>
        <w:rPr>
          <w:b/>
          <w:u w:val="single"/>
        </w:rPr>
        <w:t>bright stars of an entirely new industry</w:t>
      </w:r>
      <w:r>
        <w:rPr>
          <w:sz w:val="12"/>
          <w:szCs w:val="12"/>
        </w:rPr>
        <w:t xml:space="preserve"> that are leading us into the age of New Space commerce</w:t>
      </w:r>
      <w:r>
        <w:rPr>
          <w:u w:val="single"/>
        </w:rPr>
        <w:t>.</w:t>
      </w:r>
      <w:r>
        <w:rPr>
          <w:sz w:val="12"/>
          <w:szCs w:val="12"/>
        </w:rPr>
        <w:t xml:space="preserve"> These </w:t>
      </w:r>
      <w:r>
        <w:rPr>
          <w:u w:val="single"/>
        </w:rPr>
        <w:t>space billionaires</w:t>
      </w:r>
      <w:r>
        <w:rPr>
          <w:sz w:val="12"/>
          <w:szCs w:val="12"/>
        </w:rPr>
        <w:t xml:space="preserve">, each in their own way, </w:t>
      </w:r>
      <w:r>
        <w:rPr>
          <w:u w:val="single"/>
        </w:rPr>
        <w:t xml:space="preserve">are proponents of </w:t>
      </w:r>
      <w:r>
        <w:rPr>
          <w:sz w:val="12"/>
          <w:szCs w:val="12"/>
        </w:rPr>
        <w:t xml:space="preserve">a new age of </w:t>
      </w:r>
      <w:r>
        <w:rPr>
          <w:u w:val="single"/>
        </w:rPr>
        <w:t xml:space="preserve">astral abundance. Each of them is launching new commercial space industries. </w:t>
      </w:r>
      <w:r>
        <w:rPr>
          <w:sz w:val="12"/>
          <w:szCs w:val="12"/>
        </w:rPr>
        <w:t xml:space="preserve">They are literally transforming our vision of tomorrow. </w:t>
      </w:r>
      <w:r>
        <w:rPr>
          <w:u w:val="single"/>
        </w:rPr>
        <w:t>These</w:t>
      </w:r>
      <w:r>
        <w:rPr>
          <w:sz w:val="12"/>
          <w:szCs w:val="12"/>
        </w:rPr>
        <w:t xml:space="preserve"> new types of entrepreneurial aerospace companies—the </w:t>
      </w:r>
      <w:r>
        <w:rPr>
          <w:u w:val="single"/>
        </w:rPr>
        <w:t>New Space enterprises</w:t>
      </w:r>
      <w:r>
        <w:rPr>
          <w:sz w:val="12"/>
          <w:szCs w:val="12"/>
        </w:rPr>
        <w:t>—</w:t>
      </w:r>
      <w:r>
        <w:rPr>
          <w:u w:val="single"/>
        </w:rPr>
        <w:t>give</w:t>
      </w:r>
      <w:r>
        <w:rPr>
          <w:sz w:val="12"/>
          <w:szCs w:val="12"/>
        </w:rPr>
        <w:t xml:space="preserve"> new hope and </w:t>
      </w:r>
      <w:r>
        <w:rPr>
          <w:u w:val="single"/>
        </w:rPr>
        <w:t>new promise of transforming our world</w:t>
      </w:r>
      <w:r>
        <w:rPr>
          <w:sz w:val="12"/>
          <w:szCs w:val="12"/>
        </w:rPr>
        <w:t xml:space="preserve"> as we know it today</w:t>
      </w:r>
      <w:r>
        <w:rPr>
          <w:u w:val="single"/>
        </w:rPr>
        <w:t>.</w:t>
      </w:r>
      <w:r>
        <w:rPr>
          <w:sz w:val="12"/>
          <w:szCs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u w:val="single"/>
        </w:rPr>
        <w:t xml:space="preserve"> Near-Earth </w:t>
      </w:r>
      <w:r>
        <w:rPr>
          <w:highlight w:val="green"/>
          <w:u w:val="single"/>
        </w:rPr>
        <w:t>asteroids</w:t>
      </w:r>
      <w:r>
        <w:rPr>
          <w:u w:val="single"/>
        </w:rPr>
        <w:t xml:space="preserve"> </w:t>
      </w:r>
      <w:r>
        <w:rPr>
          <w:sz w:val="12"/>
          <w:szCs w:val="12"/>
        </w:rPr>
        <w:t>largely</w:t>
      </w:r>
      <w:r>
        <w:rPr>
          <w:u w:val="single"/>
        </w:rPr>
        <w:t xml:space="preserve"> composed of platinum and </w:t>
      </w:r>
      <w:r>
        <w:rPr>
          <w:b/>
          <w:highlight w:val="green"/>
          <w:u w:val="single"/>
        </w:rPr>
        <w:t xml:space="preserve">rare </w:t>
      </w:r>
      <w:r>
        <w:rPr>
          <w:b/>
          <w:u w:val="single"/>
        </w:rPr>
        <w:t xml:space="preserve">earth </w:t>
      </w:r>
      <w:r>
        <w:rPr>
          <w:b/>
          <w:highlight w:val="green"/>
          <w:u w:val="single"/>
        </w:rPr>
        <w:t>metals</w:t>
      </w:r>
      <w:r>
        <w:rPr>
          <w:highlight w:val="green"/>
          <w:u w:val="single"/>
        </w:rPr>
        <w:t xml:space="preserve"> have an incredible value. Helium-3 isotopes</w:t>
      </w:r>
      <w:r>
        <w:rPr>
          <w:u w:val="single"/>
        </w:rPr>
        <w:t xml:space="preserve"> </w:t>
      </w:r>
      <w:r>
        <w:rPr>
          <w:sz w:val="12"/>
          <w:szCs w:val="12"/>
        </w:rPr>
        <w:t>accessible in outer</w:t>
      </w:r>
      <w:r>
        <w:rPr>
          <w:u w:val="single"/>
        </w:rPr>
        <w:t xml:space="preserve"> space could </w:t>
      </w:r>
      <w:r>
        <w:rPr>
          <w:highlight w:val="green"/>
          <w:u w:val="single"/>
        </w:rPr>
        <w:t xml:space="preserve">provide </w:t>
      </w:r>
      <w:r>
        <w:rPr>
          <w:b/>
          <w:highlight w:val="green"/>
          <w:u w:val="single"/>
        </w:rPr>
        <w:t>clean</w:t>
      </w:r>
      <w:r>
        <w:rPr>
          <w:b/>
          <w:u w:val="single"/>
        </w:rPr>
        <w:t xml:space="preserve"> and abundant </w:t>
      </w:r>
      <w:r>
        <w:rPr>
          <w:b/>
          <w:highlight w:val="green"/>
          <w:u w:val="single"/>
        </w:rPr>
        <w:t>energy</w:t>
      </w:r>
      <w:r>
        <w:rPr>
          <w:highlight w:val="green"/>
          <w:u w:val="single"/>
        </w:rPr>
        <w:t>. There is</w:t>
      </w:r>
      <w:r>
        <w:rPr>
          <w:u w:val="single"/>
        </w:rPr>
        <w:t xml:space="preserve"> </w:t>
      </w:r>
      <w:r>
        <w:rPr>
          <w:sz w:val="12"/>
          <w:szCs w:val="12"/>
        </w:rPr>
        <w:t>far</w:t>
      </w:r>
      <w:r>
        <w:rPr>
          <w:u w:val="single"/>
        </w:rPr>
        <w:t xml:space="preserve"> </w:t>
      </w:r>
      <w:r>
        <w:rPr>
          <w:highlight w:val="green"/>
          <w:u w:val="single"/>
        </w:rPr>
        <w:t>more water in</w:t>
      </w:r>
      <w:r>
        <w:rPr>
          <w:u w:val="single"/>
        </w:rPr>
        <w:t xml:space="preserve"> </w:t>
      </w:r>
      <w:r>
        <w:rPr>
          <w:sz w:val="12"/>
          <w:szCs w:val="12"/>
        </w:rPr>
        <w:t>outer</w:t>
      </w:r>
      <w:r>
        <w:rPr>
          <w:u w:val="single"/>
        </w:rPr>
        <w:t xml:space="preserve"> </w:t>
      </w:r>
      <w:r>
        <w:rPr>
          <w:highlight w:val="green"/>
          <w:u w:val="single"/>
        </w:rPr>
        <w:t>space than</w:t>
      </w:r>
      <w:r>
        <w:rPr>
          <w:u w:val="single"/>
        </w:rPr>
        <w:t xml:space="preserve"> </w:t>
      </w:r>
      <w:r>
        <w:rPr>
          <w:sz w:val="12"/>
          <w:szCs w:val="12"/>
        </w:rPr>
        <w:t>is</w:t>
      </w:r>
      <w:r>
        <w:rPr>
          <w:u w:val="single"/>
        </w:rPr>
        <w:t xml:space="preserve"> in our </w:t>
      </w:r>
      <w:r>
        <w:rPr>
          <w:highlight w:val="green"/>
          <w:u w:val="single"/>
        </w:rPr>
        <w:t>oceans.</w:t>
      </w:r>
      <w:r>
        <w:rPr>
          <w:u w:val="single"/>
        </w:rPr>
        <w:t xml:space="preserve"> </w:t>
      </w:r>
      <w:r>
        <w:rPr>
          <w:sz w:val="12"/>
          <w:szCs w:val="12"/>
        </w:rPr>
        <w:t>In the pages that follow we will explain the potential for a cosmic shift in our global economy, our ecology, and our commercial and legal systems.</w:t>
      </w:r>
      <w:r>
        <w:rPr>
          <w:u w:val="single"/>
        </w:rPr>
        <w:t xml:space="preserve"> These can take place by the end of this century. </w:t>
      </w:r>
      <w:r>
        <w:rPr>
          <w:sz w:val="12"/>
          <w:szCs w:val="12"/>
        </w:rPr>
        <w:t xml:space="preserve">And </w:t>
      </w:r>
      <w:r>
        <w:rPr>
          <w:u w:val="single"/>
        </w:rPr>
        <w:t>if these changes do not take place we will be in trouble.</w:t>
      </w:r>
      <w:r>
        <w:rPr>
          <w:sz w:val="12"/>
          <w:szCs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Pr>
          <w:u w:val="single"/>
        </w:rPr>
        <w:t xml:space="preserve">the struggle between “haves” and “have nots” will grow increasingly </w:t>
      </w:r>
      <w:r>
        <w:rPr>
          <w:b/>
          <w:u w:val="single"/>
        </w:rPr>
        <w:t>ugly</w:t>
      </w:r>
      <w:r>
        <w:rPr>
          <w:u w:val="single"/>
        </w:rPr>
        <w:t xml:space="preserve">. A </w:t>
      </w:r>
      <w:r>
        <w:rPr>
          <w:highlight w:val="green"/>
          <w:u w:val="single"/>
        </w:rPr>
        <w:t>lack of</w:t>
      </w:r>
      <w:r>
        <w:rPr>
          <w:u w:val="single"/>
        </w:rPr>
        <w:t xml:space="preserve"> affordable and readily available </w:t>
      </w:r>
      <w:r>
        <w:rPr>
          <w:b/>
          <w:u w:val="single"/>
        </w:rPr>
        <w:t>water</w:t>
      </w:r>
      <w:r>
        <w:rPr>
          <w:u w:val="single"/>
        </w:rPr>
        <w:t xml:space="preserve">, natural </w:t>
      </w:r>
      <w:r>
        <w:rPr>
          <w:b/>
          <w:u w:val="single"/>
        </w:rPr>
        <w:t>resources</w:t>
      </w:r>
      <w:r>
        <w:rPr>
          <w:u w:val="single"/>
        </w:rPr>
        <w:t xml:space="preserve">, </w:t>
      </w:r>
      <w:r>
        <w:rPr>
          <w:b/>
          <w:highlight w:val="green"/>
          <w:u w:val="single"/>
        </w:rPr>
        <w:t>food</w:t>
      </w:r>
      <w:r>
        <w:rPr>
          <w:highlight w:val="green"/>
          <w:u w:val="single"/>
        </w:rPr>
        <w:t xml:space="preserve">, </w:t>
      </w:r>
      <w:r>
        <w:rPr>
          <w:b/>
          <w:highlight w:val="green"/>
          <w:u w:val="single"/>
        </w:rPr>
        <w:t>health care</w:t>
      </w:r>
      <w:r>
        <w:rPr>
          <w:highlight w:val="green"/>
          <w:u w:val="single"/>
        </w:rPr>
        <w:t xml:space="preserve"> and</w:t>
      </w:r>
      <w:r>
        <w:rPr>
          <w:u w:val="single"/>
        </w:rPr>
        <w:t xml:space="preserve"> medical supplies, plus systematic threats to </w:t>
      </w:r>
      <w:r>
        <w:rPr>
          <w:b/>
          <w:u w:val="single"/>
        </w:rPr>
        <w:t>urban security</w:t>
      </w:r>
      <w:r>
        <w:rPr>
          <w:u w:val="single"/>
        </w:rPr>
        <w:t xml:space="preserve"> and </w:t>
      </w:r>
      <w:r>
        <w:rPr>
          <w:b/>
          <w:highlight w:val="green"/>
          <w:u w:val="single"/>
        </w:rPr>
        <w:t>systemic war</w:t>
      </w:r>
      <w:r>
        <w:rPr>
          <w:u w:val="single"/>
        </w:rPr>
        <w:t>fare</w:t>
      </w:r>
      <w:r>
        <w:rPr>
          <w:highlight w:val="green"/>
          <w:u w:val="single"/>
        </w:rPr>
        <w:t xml:space="preserve"> are </w:t>
      </w:r>
      <w:r>
        <w:rPr>
          <w:u w:val="single"/>
        </w:rPr>
        <w:t xml:space="preserve">the </w:t>
      </w:r>
      <w:r>
        <w:rPr>
          <w:highlight w:val="green"/>
          <w:u w:val="single"/>
        </w:rPr>
        <w:t>alternatives</w:t>
      </w:r>
      <w:r>
        <w:rPr>
          <w:u w:val="single"/>
        </w:rPr>
        <w:t xml:space="preserve"> to astral abundance. </w:t>
      </w:r>
      <w:r>
        <w:rPr>
          <w:sz w:val="12"/>
          <w:szCs w:val="12"/>
        </w:rPr>
        <w:t xml:space="preserve">The choices between astral abundance and a downward spiral in global standards of living are stark. </w:t>
      </w:r>
      <w:r>
        <w:rPr>
          <w:highlight w:val="green"/>
          <w:u w:val="single"/>
        </w:rPr>
        <w:t xml:space="preserve">Within the </w:t>
      </w:r>
      <w:r>
        <w:rPr>
          <w:b/>
          <w:highlight w:val="green"/>
          <w:u w:val="single"/>
        </w:rPr>
        <w:t>next few decades</w:t>
      </w:r>
      <w:r>
        <w:rPr>
          <w:u w:val="single"/>
        </w:rPr>
        <w:t xml:space="preserve"> these problems will be increasingly real</w:t>
      </w:r>
      <w:r>
        <w:rPr>
          <w:highlight w:val="green"/>
          <w:u w:val="single"/>
        </w:rPr>
        <w:t>.</w:t>
      </w:r>
      <w:r>
        <w:rPr>
          <w:sz w:val="12"/>
          <w:szCs w:val="12"/>
        </w:rPr>
        <w:t xml:space="preserve"> By then </w:t>
      </w:r>
      <w:r>
        <w:rPr>
          <w:u w:val="single"/>
        </w:rPr>
        <w:t xml:space="preserve">the world may almost be </w:t>
      </w:r>
      <w:r>
        <w:rPr>
          <w:b/>
          <w:u w:val="single"/>
        </w:rPr>
        <w:t>begging</w:t>
      </w:r>
      <w:r>
        <w:rPr>
          <w:u w:val="single"/>
        </w:rPr>
        <w:t xml:space="preserve"> for new, out of- the-box thinking. </w:t>
      </w:r>
      <w:r>
        <w:rPr>
          <w:sz w:val="12"/>
          <w:szCs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AEAAF51" w14:textId="77777777" w:rsidR="00FA1419" w:rsidRDefault="00FA1419" w:rsidP="00FA1419">
      <w:pPr>
        <w:pStyle w:val="Heading4"/>
      </w:pPr>
      <w:r>
        <w:t>Even if you have doubts, its far better for the environment than normal mining which is the alternative.</w:t>
      </w:r>
    </w:p>
    <w:p w14:paraId="68545DFC" w14:textId="77777777" w:rsidR="00FA1419" w:rsidRDefault="00FA1419" w:rsidP="00FA1419">
      <w:r>
        <w:rPr>
          <w:b/>
          <w:sz w:val="26"/>
          <w:szCs w:val="26"/>
        </w:rPr>
        <w:t>MIT 2018</w:t>
      </w:r>
      <w:r>
        <w:t xml:space="preserve"> Mit Technology Review,10-19,2018, Asteroid mining might actually be better for the environment</w:t>
      </w:r>
    </w:p>
    <w:p w14:paraId="08E0B8FF" w14:textId="1AE879A2" w:rsidR="00FA1419" w:rsidRPr="00FA1419" w:rsidRDefault="00FA1419" w:rsidP="00FA1419">
      <w:pPr>
        <w:rPr>
          <w:sz w:val="12"/>
          <w:szCs w:val="12"/>
        </w:rPr>
      </w:pPr>
      <w:r>
        <w:rPr>
          <w:sz w:val="12"/>
          <w:szCs w:val="12"/>
        </w:rPr>
        <w:t xml:space="preserve">Today, that changes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w:t>
      </w:r>
      <w:r>
        <w:rPr>
          <w:b/>
          <w:highlight w:val="green"/>
          <w:u w:val="single"/>
        </w:rPr>
        <w:t>economies of scale from</w:t>
      </w:r>
      <w:r>
        <w:rPr>
          <w:b/>
          <w:u w:val="single"/>
        </w:rPr>
        <w:t xml:space="preserve"> large </w:t>
      </w:r>
      <w:r>
        <w:rPr>
          <w:b/>
          <w:highlight w:val="green"/>
          <w:u w:val="single"/>
        </w:rPr>
        <w:t>asteroid-mining operations could</w:t>
      </w:r>
      <w:r>
        <w:rPr>
          <w:b/>
          <w:u w:val="single"/>
        </w:rPr>
        <w:t xml:space="preserve"> </w:t>
      </w:r>
      <w:r>
        <w:rPr>
          <w:b/>
          <w:highlight w:val="green"/>
          <w:u w:val="single"/>
        </w:rPr>
        <w:t>lower</w:t>
      </w:r>
      <w:r>
        <w:rPr>
          <w:b/>
          <w:u w:val="single"/>
        </w:rPr>
        <w:t xml:space="preserve"> this </w:t>
      </w:r>
      <w:r>
        <w:rPr>
          <w:b/>
          <w:highlight w:val="green"/>
          <w:u w:val="single"/>
        </w:rPr>
        <w:t>to</w:t>
      </w:r>
      <w:r>
        <w:rPr>
          <w:b/>
          <w:u w:val="single"/>
        </w:rPr>
        <w:t xml:space="preserve"> about </w:t>
      </w:r>
      <w:r>
        <w:rPr>
          <w:b/>
          <w:highlight w:val="green"/>
          <w:u w:val="single"/>
        </w:rPr>
        <w:t>60 kilograms of CO2</w:t>
      </w:r>
      <w:r>
        <w:rPr>
          <w:b/>
          <w:u w:val="single"/>
        </w:rPr>
        <w:t xml:space="preserve"> per kilogram of platinum.</w:t>
      </w:r>
      <w:r>
        <w:rPr>
          <w:sz w:val="12"/>
          <w:szCs w:val="12"/>
        </w:rPr>
        <w:t xml:space="preserve"> That needs to be compared with the emission from Earth-based mining</w:t>
      </w:r>
      <w:r>
        <w:rPr>
          <w:b/>
          <w:u w:val="single"/>
        </w:rPr>
        <w:t xml:space="preserve">. Here, </w:t>
      </w:r>
      <w:r>
        <w:rPr>
          <w:b/>
          <w:highlight w:val="green"/>
          <w:u w:val="single"/>
        </w:rPr>
        <w:t>platinum mining generates significant greenhouse gases</w:t>
      </w:r>
      <w:r>
        <w:rPr>
          <w:b/>
          <w:u w:val="single"/>
        </w:rPr>
        <w:t xml:space="preserve">, mostly from the energy it takes to remove this stuff from the ground. Indeed, the numbers are huge. The mining industry estimates that producing </w:t>
      </w:r>
      <w:r>
        <w:rPr>
          <w:b/>
          <w:highlight w:val="green"/>
          <w:u w:val="single"/>
        </w:rPr>
        <w:t>one kilogram of platinum on Earth releases</w:t>
      </w:r>
      <w:r>
        <w:rPr>
          <w:b/>
          <w:u w:val="single"/>
        </w:rPr>
        <w:t xml:space="preserve"> around </w:t>
      </w:r>
      <w:r>
        <w:rPr>
          <w:b/>
          <w:highlight w:val="green"/>
          <w:u w:val="single"/>
        </w:rPr>
        <w:t>40,000 kilograms of carbon dioxide</w:t>
      </w:r>
      <w:r>
        <w:rPr>
          <w:b/>
          <w:u w:val="single"/>
        </w:rPr>
        <w:t>.</w:t>
      </w:r>
      <w:r>
        <w:rPr>
          <w:sz w:val="12"/>
          <w:szCs w:val="12"/>
        </w:rPr>
        <w:t xml:space="preserve">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taken into account. The Earth-bound mining industry could become more environmentally friendly by using renewable energy rather than burning coal to generate power (as it does in South Africa). Rocket launching could also become greener if more eco-friendly fuels are developed. Both these things would change the numbers. There are also emissions that this analysis does not take into account. For example, it does not include the emissions from mission control on Earth or from launch-pad construction. Then there are the ongoing effects of rocket launches on the ozone layer, which also need to be considered. So there is more work to be done. But Hein and co have taken a significant first step toward realistic environmental life-cycle assessments for asteroid mining, a task that will surely become more pressing as this industry matures.</w:t>
      </w:r>
    </w:p>
    <w:p w14:paraId="1BC615BD" w14:textId="42E24910" w:rsidR="00FA1419" w:rsidRDefault="00FA1419" w:rsidP="00FA1419">
      <w:pPr>
        <w:pStyle w:val="Heading3"/>
      </w:pPr>
      <w:r>
        <w:lastRenderedPageBreak/>
        <w:t>Debris</w:t>
      </w:r>
    </w:p>
    <w:p w14:paraId="430E8493" w14:textId="7E54F19D" w:rsidR="00DC3314" w:rsidRDefault="00DC3314" w:rsidP="00DC3314">
      <w:pPr>
        <w:pStyle w:val="Heading4"/>
      </w:pPr>
      <w:r>
        <w:t>There is no threat in low orbit, its an impact that doesn’t need solving</w:t>
      </w:r>
    </w:p>
    <w:p w14:paraId="476B1F25" w14:textId="394D868D" w:rsidR="00DC3314" w:rsidRPr="00DC3314" w:rsidRDefault="00DC3314" w:rsidP="00DC3314">
      <w:r w:rsidRPr="00F72087">
        <w:t xml:space="preserve">DANIEL VON </w:t>
      </w:r>
      <w:r w:rsidRPr="00F72087">
        <w:rPr>
          <w:rStyle w:val="Style13ptBold"/>
        </w:rPr>
        <w:t>FANGE 17</w:t>
      </w:r>
      <w:r w:rsidRPr="00F72087">
        <w:t>, 5-21-2017, "Kessler Syndrome is Over Hyped," No Publication, http://braino.org/essays/kessler_syndrome_is_over_hyped/</w:t>
      </w:r>
    </w:p>
    <w:p w14:paraId="4176397A" w14:textId="638EF4DF" w:rsidR="00DC3314" w:rsidRPr="00FA1419" w:rsidRDefault="00DC3314" w:rsidP="00FA1419">
      <w:pPr>
        <w:rPr>
          <w:b/>
          <w:iCs/>
          <w:u w:val="single"/>
        </w:rPr>
      </w:pPr>
      <w:r w:rsidRPr="00DC3314">
        <w:rPr>
          <w:sz w:val="12"/>
        </w:rPr>
        <w:t xml:space="preserve">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w:t>
      </w:r>
      <w:r w:rsidRPr="00DC3314">
        <w:rPr>
          <w:rStyle w:val="Emphasis"/>
          <w:highlight w:val="green"/>
        </w:rPr>
        <w:t>Low LEO</w:t>
      </w:r>
      <w:r w:rsidRPr="00DC3314">
        <w:rPr>
          <w:rStyle w:val="Emphasis"/>
        </w:rPr>
        <w:t xml:space="preserve"> - Up to about 400km. </w:t>
      </w:r>
      <w:r w:rsidRPr="00DC3314">
        <w:rPr>
          <w:rStyle w:val="Emphasis"/>
          <w:highlight w:val="green"/>
        </w:rPr>
        <w:t>Things that orbit here burn up in the earth’s atmosphere quickly</w:t>
      </w:r>
      <w:r w:rsidRPr="00DC3314">
        <w:rPr>
          <w:rStyle w:val="Emphasis"/>
        </w:rPr>
        <w:t xml:space="preserve"> - between </w:t>
      </w:r>
      <w:r w:rsidRPr="00DC3314">
        <w:rPr>
          <w:rStyle w:val="Emphasis"/>
          <w:highlight w:val="green"/>
        </w:rPr>
        <w:t>a few months to two years</w:t>
      </w:r>
      <w:r w:rsidRPr="00DC3314">
        <w:rPr>
          <w:sz w:val="12"/>
          <w:highlight w:val="green"/>
        </w:rPr>
        <w:t>.</w:t>
      </w:r>
      <w:r w:rsidRPr="00DC3314">
        <w:rPr>
          <w:sz w:val="12"/>
        </w:rPr>
        <w:t xml:space="preserve"> The space station operates at the high end of this range. It loses about a kilometer of altitude a month and if not pushed higher every few months, would soon burn up. </w:t>
      </w:r>
      <w:r w:rsidRPr="00DC3314">
        <w:rPr>
          <w:rStyle w:val="Emphasis"/>
        </w:rPr>
        <w:t xml:space="preserve">For all practical purposes, Low LEO </w:t>
      </w:r>
      <w:r w:rsidRPr="00DC3314">
        <w:rPr>
          <w:rStyle w:val="Emphasis"/>
          <w:highlight w:val="green"/>
        </w:rPr>
        <w:t>doesn’t matter for Kessler Syndrome</w:t>
      </w:r>
      <w:r w:rsidRPr="00DC3314">
        <w:rPr>
          <w:rStyle w:val="Emphasis"/>
        </w:rPr>
        <w:t xml:space="preserve">. If Low LEO was ever full of space junk, we’d just wait a year and a half, and the problem would be over. </w:t>
      </w:r>
      <w:r w:rsidRPr="00DC3314">
        <w:rPr>
          <w:rStyle w:val="Emphasis"/>
          <w:highlight w:val="green"/>
        </w:rPr>
        <w:t>High</w:t>
      </w:r>
      <w:r w:rsidRPr="00DC3314">
        <w:rPr>
          <w:rStyle w:val="Emphasis"/>
        </w:rPr>
        <w:t xml:space="preserve"> </w:t>
      </w:r>
      <w:r w:rsidRPr="00DC3314">
        <w:rPr>
          <w:rStyle w:val="Emphasis"/>
          <w:highlight w:val="green"/>
        </w:rPr>
        <w:t>LEO</w:t>
      </w:r>
      <w:r w:rsidRPr="00DC3314">
        <w:rPr>
          <w:rStyle w:val="Emphasis"/>
        </w:rPr>
        <w:t xml:space="preserve"> - 400km to 2000km. This </w:t>
      </w:r>
      <w:r w:rsidRPr="00DC3314">
        <w:rPr>
          <w:rStyle w:val="Emphasis"/>
          <w:highlight w:val="green"/>
        </w:rPr>
        <w:t>where most heavy satellites and most space junk orbits</w:t>
      </w:r>
      <w:r w:rsidRPr="00DC3314">
        <w:rPr>
          <w:rStyle w:val="Emphasis"/>
        </w:rPr>
        <w:t xml:space="preserve">. The air is thin enough here that satellites only go down slowly, and they have a much farther distance to fall. It can take 50 years for stuff here to get down. </w:t>
      </w:r>
      <w:r w:rsidRPr="00DC3314">
        <w:rPr>
          <w:rStyle w:val="Emphasis"/>
          <w:highlight w:val="green"/>
        </w:rPr>
        <w:t>This is where Kessler Syndrome could be an issue</w:t>
      </w:r>
      <w:r w:rsidRPr="00DC3314">
        <w:rPr>
          <w:rStyle w:val="Emphasis"/>
        </w:rPr>
        <w:t>.</w:t>
      </w:r>
    </w:p>
    <w:p w14:paraId="217E233A" w14:textId="027AF0D8" w:rsidR="00F72087" w:rsidRDefault="00F72087" w:rsidP="00F72087">
      <w:pPr>
        <w:pStyle w:val="Heading4"/>
      </w:pPr>
      <w:r>
        <w:t>No impact to Kessler Syndrome. Prefer our ev – Robust calculation</w:t>
      </w:r>
    </w:p>
    <w:p w14:paraId="6CD3C270" w14:textId="576F949A" w:rsidR="00F72087" w:rsidRPr="00F72087" w:rsidRDefault="00F72087" w:rsidP="00F72087">
      <w:r w:rsidRPr="00F72087">
        <w:t xml:space="preserve">DANIEL VON </w:t>
      </w:r>
      <w:r w:rsidRPr="00F72087">
        <w:rPr>
          <w:rStyle w:val="Style13ptBold"/>
        </w:rPr>
        <w:t>FANGE 17</w:t>
      </w:r>
      <w:r w:rsidRPr="00F72087">
        <w:t>, 5-21-2017, "Kessler Syndrome is Over Hyped," No Publication, http://braino.org/essays/kessler_syndrome_is_over_hyped/</w:t>
      </w:r>
    </w:p>
    <w:p w14:paraId="44ACE241" w14:textId="51F43ABC" w:rsidR="00F72087" w:rsidRPr="00F72087" w:rsidRDefault="00F72087" w:rsidP="00F72087">
      <w:pPr>
        <w:rPr>
          <w:sz w:val="12"/>
        </w:rPr>
      </w:pPr>
      <w:r w:rsidRPr="00F72087">
        <w:rPr>
          <w:rStyle w:val="Emphasis"/>
        </w:rPr>
        <w:t xml:space="preserve">Let’s </w:t>
      </w:r>
      <w:r w:rsidRPr="00F72087">
        <w:rPr>
          <w:rStyle w:val="Emphasis"/>
          <w:highlight w:val="green"/>
        </w:rPr>
        <w:t>imagine</w:t>
      </w:r>
      <w:r w:rsidRPr="00F72087">
        <w:rPr>
          <w:rStyle w:val="Emphasis"/>
        </w:rPr>
        <w:t xml:space="preserve"> a </w:t>
      </w:r>
      <w:r w:rsidRPr="00F72087">
        <w:rPr>
          <w:rStyle w:val="Emphasis"/>
          <w:highlight w:val="green"/>
        </w:rPr>
        <w:t>worst case</w:t>
      </w:r>
      <w:r w:rsidRPr="00F72087">
        <w:rPr>
          <w:rStyle w:val="Emphasis"/>
        </w:rPr>
        <w:t xml:space="preserve"> scenario</w:t>
      </w:r>
      <w:r w:rsidRPr="00F72087">
        <w:rPr>
          <w:sz w:val="12"/>
        </w:rPr>
        <w:t xml:space="preserve">. An evil alien intelligence </w:t>
      </w:r>
      <w:r w:rsidRPr="00F72087">
        <w:rPr>
          <w:rStyle w:val="Emphasis"/>
          <w:highlight w:val="green"/>
        </w:rPr>
        <w:t>chop</w:t>
      </w:r>
      <w:r w:rsidRPr="00F72087">
        <w:rPr>
          <w:rStyle w:val="Emphasis"/>
        </w:rPr>
        <w:t xml:space="preserve">s up </w:t>
      </w:r>
      <w:r w:rsidRPr="00F72087">
        <w:rPr>
          <w:rStyle w:val="Emphasis"/>
          <w:highlight w:val="green"/>
        </w:rPr>
        <w:t>everything in High LEO</w:t>
      </w:r>
      <w:r w:rsidRPr="00F72087">
        <w:rPr>
          <w:rStyle w:val="Emphasis"/>
        </w:rPr>
        <w:t xml:space="preserve">, turning it into 1cm cubes of death orbiting at 1000km, spread as evenly across the surface of this sphere as orbital mechanics would allow. </w:t>
      </w:r>
      <w:r w:rsidRPr="00F72087">
        <w:rPr>
          <w:rStyle w:val="Emphasis"/>
          <w:highlight w:val="green"/>
        </w:rPr>
        <w:t>Is humanity cut off from space</w:t>
      </w:r>
      <w:r w:rsidRPr="00F72087">
        <w:rPr>
          <w:rStyle w:val="Emphasis"/>
        </w:rPr>
        <w:t>? I’m guessing the world has launched about 10,000 tons of satellites total. For guessing purposes, I’ll assume 2,500 tons of satellites and junk currently in High LEO</w:t>
      </w:r>
      <w:r w:rsidRPr="00F72087">
        <w:rPr>
          <w:sz w:val="12"/>
        </w:rPr>
        <w:t xml:space="preserve">. If satellites are made of aluminum, with a density of 2.70 g/cm3, then that’s 839,985,870 1cm cubes. A sphere for an orbit of 1,000km has a surface area of 682,752,000 square KM. So there would be one cube of junk per .81 square KM. </w:t>
      </w:r>
      <w:r w:rsidRPr="00F72087">
        <w:rPr>
          <w:rStyle w:val="Emphasis"/>
          <w:highlight w:val="green"/>
        </w:rPr>
        <w:t>If a rocket traveled through</w:t>
      </w:r>
      <w:r w:rsidRPr="00F72087">
        <w:rPr>
          <w:rStyle w:val="Emphasis"/>
        </w:rPr>
        <w:t xml:space="preserve"> that, its </w:t>
      </w:r>
      <w:r w:rsidRPr="00F72087">
        <w:rPr>
          <w:rStyle w:val="Emphasis"/>
          <w:highlight w:val="green"/>
        </w:rPr>
        <w:t>odds of hitting</w:t>
      </w:r>
      <w:r w:rsidRPr="00F72087">
        <w:rPr>
          <w:rStyle w:val="Emphasis"/>
        </w:rPr>
        <w:t xml:space="preserve"> that cube are tiny - </w:t>
      </w:r>
      <w:r w:rsidRPr="00F72087">
        <w:rPr>
          <w:rStyle w:val="Emphasis"/>
          <w:highlight w:val="green"/>
        </w:rPr>
        <w:t>less than 1 in 10,000</w:t>
      </w:r>
      <w:r w:rsidRPr="00F72087">
        <w:rPr>
          <w:rStyle w:val="Emphasis"/>
        </w:rPr>
        <w:t xml:space="preserve">. So even </w:t>
      </w:r>
      <w:r w:rsidRPr="00F72087">
        <w:rPr>
          <w:rStyle w:val="Emphasis"/>
          <w:highlight w:val="green"/>
        </w:rPr>
        <w:t>in the worst case, we don’t lose access to space</w:t>
      </w:r>
      <w:r w:rsidRPr="00F72087">
        <w:rPr>
          <w:rStyle w:val="Emphasis"/>
        </w:rPr>
        <w:t xml:space="preserve">. Now though you can travel through the debris, you couldn’t keep a satellite alive for long in this orbit of death. Kessler Syndrome </w:t>
      </w:r>
      <w:r w:rsidRPr="00F72087">
        <w:rPr>
          <w:rStyle w:val="Emphasis"/>
          <w:highlight w:val="green"/>
        </w:rPr>
        <w:t>at its worst just prevents</w:t>
      </w:r>
      <w:r w:rsidRPr="00F72087">
        <w:rPr>
          <w:rStyle w:val="Emphasis"/>
        </w:rPr>
        <w:t xml:space="preserve"> us from putting </w:t>
      </w:r>
      <w:r w:rsidRPr="00F72087">
        <w:rPr>
          <w:rStyle w:val="Emphasis"/>
          <w:highlight w:val="green"/>
        </w:rPr>
        <w:t>satellites in certain orbits</w:t>
      </w:r>
      <w:r w:rsidRPr="00F72087">
        <w:rPr>
          <w:rStyle w:val="Emphasis"/>
        </w:rPr>
        <w:t>.</w:t>
      </w:r>
      <w:r w:rsidRPr="00F72087">
        <w:rPr>
          <w:sz w:val="12"/>
        </w:rPr>
        <w:t xml:space="preserve"> In real life, there’s a lot of factors that make Kessler syndrome even less of a problem than our worst case though experiment. </w:t>
      </w:r>
      <w:r w:rsidRPr="00F72087">
        <w:rPr>
          <w:rStyle w:val="Emphasis"/>
          <w:highlight w:val="green"/>
        </w:rPr>
        <w:t>Debris would be spread over a volume of space, not a single orbital surface,</w:t>
      </w:r>
      <w:r w:rsidRPr="00F72087">
        <w:rPr>
          <w:rStyle w:val="Emphasis"/>
        </w:rPr>
        <w:t xml:space="preserve"> making collisions orders of magnitudes less likely. Most impact debris will have a slower orbital velocity than either of its original pieces</w:t>
      </w:r>
      <w:r w:rsidRPr="00F72087">
        <w:rPr>
          <w:sz w:val="12"/>
        </w:rPr>
        <w:t xml:space="preserve"> - this makes it deorbit much sooner. Any collision will create large and small objects. Small objects are much more affected by atmospheric drag and deorbit faster, even in a few months from high LEO. Larger objects can be tracked by earth based radar and avoided. The planned big new constellations are not in High LEO, but in Low LEO for faster communications with the earth. They aren’t an issue for Kessler. </w:t>
      </w:r>
      <w:r w:rsidRPr="00F72087">
        <w:rPr>
          <w:rStyle w:val="Emphasis"/>
        </w:rPr>
        <w:t xml:space="preserve">Most importantly, all new satellite launches since the 1990’s are required to include a plan to get rid of the satellite at the end of its useful life (usually by deorbiting) So the realistic </w:t>
      </w:r>
      <w:r w:rsidRPr="00F72087">
        <w:rPr>
          <w:rStyle w:val="Emphasis"/>
          <w:highlight w:val="green"/>
        </w:rPr>
        <w:t>worst case is that insurance premiums on satellites go up</w:t>
      </w:r>
      <w:r w:rsidRPr="00F72087">
        <w:rPr>
          <w:rStyle w:val="Emphasis"/>
        </w:rPr>
        <w:t xml:space="preserve"> a bit.</w:t>
      </w:r>
      <w:r w:rsidRPr="00F72087">
        <w:rPr>
          <w:sz w:val="12"/>
        </w:rPr>
        <w:t xml:space="preserve"> Given the current trend toward much smaller, cheaper micro satellites, this wouldn’t even have a huge effect. I’m removing Kessler Syndrome from my list of things to worry about.</w:t>
      </w:r>
    </w:p>
    <w:p w14:paraId="169A14BC" w14:textId="254BA1E9" w:rsidR="00702501" w:rsidRDefault="00702501" w:rsidP="00702501">
      <w:pPr>
        <w:pStyle w:val="Heading4"/>
        <w:rPr>
          <w:rFonts w:asciiTheme="minorHAnsi" w:hAnsiTheme="minorHAnsi" w:cstheme="minorHAnsi"/>
          <w:u w:val="single"/>
        </w:rPr>
      </w:pPr>
      <w:r w:rsidRPr="00702501">
        <w:rPr>
          <w:rFonts w:asciiTheme="minorHAnsi" w:hAnsiTheme="minorHAnsi" w:cstheme="minorHAnsi"/>
        </w:rPr>
        <w:t xml:space="preserve">Nuclear war can’t cause extinction – We’ve nuked ourselves </w:t>
      </w:r>
      <w:r w:rsidRPr="00702501">
        <w:rPr>
          <w:rFonts w:asciiTheme="minorHAnsi" w:hAnsiTheme="minorHAnsi" w:cstheme="minorHAnsi"/>
          <w:u w:val="single"/>
        </w:rPr>
        <w:t>2000 times – guess what happened nothing</w:t>
      </w:r>
    </w:p>
    <w:p w14:paraId="301A2652" w14:textId="77777777" w:rsidR="00702501" w:rsidRPr="00702501" w:rsidRDefault="00702501" w:rsidP="00702501">
      <w:pPr>
        <w:rPr>
          <w:rFonts w:asciiTheme="minorHAnsi" w:hAnsiTheme="minorHAnsi" w:cstheme="minorHAnsi"/>
        </w:rPr>
      </w:pPr>
      <w:r w:rsidRPr="00702501">
        <w:rPr>
          <w:rStyle w:val="Style13ptBold"/>
          <w:rFonts w:asciiTheme="minorHAnsi" w:hAnsiTheme="minorHAnsi" w:cstheme="minorHAnsi"/>
        </w:rPr>
        <w:t>Eken 17</w:t>
      </w:r>
      <w:r w:rsidRPr="00702501">
        <w:rPr>
          <w:rFonts w:asciiTheme="minorHAnsi" w:hAnsiTheme="minorHAnsi" w:cstheme="minorHAnsi"/>
        </w:rPr>
        <w:t xml:space="preserve"> </w:t>
      </w:r>
      <w:r w:rsidRPr="00702501">
        <w:rPr>
          <w:rFonts w:asciiTheme="minorHAnsi" w:hAnsiTheme="minorHAnsi" w:cstheme="minorHAnsi"/>
          <w:sz w:val="16"/>
          <w:szCs w:val="16"/>
        </w:rPr>
        <w:t>(Mattias Eken - PhD student in Modern History at the University of St Andrews whose thesis focuses on “The Enola Gay Controversy and the American Encounter with Nuclear Weapons”. &lt;MKIM&gt; “The understandable fear of nuclear weapons doesn’t match reality”. 3/14/17. DOA: 7/17/19. https://theconversation.com/the-understandable-fear-of-nuclear-weapons-doesnt-match-reality-73563)</w:t>
      </w:r>
    </w:p>
    <w:p w14:paraId="763CF034" w14:textId="77777777" w:rsidR="00702501" w:rsidRPr="00702501" w:rsidRDefault="00702501" w:rsidP="00702501">
      <w:pPr>
        <w:rPr>
          <w:rFonts w:asciiTheme="minorHAnsi" w:hAnsiTheme="minorHAnsi" w:cstheme="minorHAnsi"/>
          <w:sz w:val="16"/>
          <w:szCs w:val="16"/>
        </w:rPr>
      </w:pPr>
      <w:r w:rsidRPr="00702501">
        <w:rPr>
          <w:rFonts w:asciiTheme="minorHAnsi" w:hAnsiTheme="minorHAnsi" w:cstheme="minorHAnsi"/>
          <w:u w:val="single"/>
        </w:rPr>
        <w:t>Nuclear weapons are unambiguously the most destructive weapons on the planet</w:t>
      </w:r>
      <w:r w:rsidRPr="00702501">
        <w:rPr>
          <w:rFonts w:asciiTheme="minorHAnsi" w:hAnsiTheme="minorHAnsi" w:cstheme="minorHAnsi"/>
          <w:sz w:val="16"/>
          <w:szCs w:val="16"/>
        </w:rPr>
        <w:t xml:space="preserve">. Pound for pound, </w:t>
      </w:r>
      <w:r w:rsidRPr="00702501">
        <w:rPr>
          <w:rFonts w:asciiTheme="minorHAnsi" w:hAnsiTheme="minorHAnsi" w:cstheme="minorHAnsi"/>
          <w:u w:val="single"/>
        </w:rPr>
        <w:t>they are the most lethal weapons ever created, capable of killing millions</w:t>
      </w:r>
      <w:r w:rsidRPr="00702501">
        <w:rPr>
          <w:rFonts w:asciiTheme="minorHAnsi" w:hAnsiTheme="minorHAnsi" w:cstheme="minorHAnsi"/>
          <w:sz w:val="16"/>
          <w:szCs w:val="16"/>
        </w:rPr>
        <w:t xml:space="preserve">. Millions live in fear that these weapons will be used again, with all the potential consequences. </w:t>
      </w:r>
      <w:r w:rsidRPr="00702501">
        <w:rPr>
          <w:rFonts w:asciiTheme="minorHAnsi" w:hAnsiTheme="minorHAnsi" w:cstheme="minorHAnsi"/>
          <w:u w:val="single"/>
        </w:rPr>
        <w:t xml:space="preserve">However, the destructive power of these weapons </w:t>
      </w:r>
      <w:r w:rsidRPr="00702501">
        <w:rPr>
          <w:rFonts w:asciiTheme="minorHAnsi" w:hAnsiTheme="minorHAnsi" w:cstheme="minorHAnsi"/>
          <w:b/>
          <w:bCs/>
          <w:u w:val="single"/>
        </w:rPr>
        <w:t xml:space="preserve">has been vastly </w:t>
      </w:r>
      <w:r w:rsidRPr="00702501">
        <w:rPr>
          <w:rFonts w:asciiTheme="minorHAnsi" w:hAnsiTheme="minorHAnsi" w:cstheme="minorHAnsi"/>
          <w:b/>
          <w:bCs/>
          <w:u w:val="single"/>
        </w:rPr>
        <w:lastRenderedPageBreak/>
        <w:t>exaggerated</w:t>
      </w:r>
      <w:r w:rsidRPr="00702501">
        <w:rPr>
          <w:rFonts w:asciiTheme="minorHAnsi" w:hAnsiTheme="minorHAnsi" w:cstheme="minorHAnsi"/>
          <w:sz w:val="16"/>
          <w:szCs w:val="16"/>
        </w:rPr>
        <w:t xml:space="preserve">, albeit for good reasons. </w:t>
      </w:r>
      <w:r w:rsidRPr="00702501">
        <w:rPr>
          <w:rFonts w:asciiTheme="minorHAnsi" w:hAnsiTheme="minorHAnsi" w:cstheme="minorHAnsi"/>
          <w:u w:val="single"/>
        </w:rPr>
        <w:t>Public fear of nuclear weapons being used in anger</w:t>
      </w:r>
      <w:r w:rsidRPr="00702501">
        <w:rPr>
          <w:rFonts w:asciiTheme="minorHAnsi" w:hAnsiTheme="minorHAnsi" w:cstheme="minorHAnsi"/>
          <w:sz w:val="16"/>
          <w:szCs w:val="16"/>
        </w:rPr>
        <w:t xml:space="preserve">, whether by terrorists or nuclear-armed nations, </w:t>
      </w:r>
      <w:r w:rsidRPr="00702501">
        <w:rPr>
          <w:rFonts w:asciiTheme="minorHAnsi" w:hAnsiTheme="minorHAnsi" w:cstheme="minorHAnsi"/>
          <w:u w:val="single"/>
        </w:rPr>
        <w:t>has risen once again in recent years</w:t>
      </w:r>
      <w:r w:rsidRPr="00702501">
        <w:rPr>
          <w:rFonts w:asciiTheme="minorHAnsi" w:hAnsiTheme="minorHAnsi" w:cstheme="minorHAnsi"/>
          <w:sz w:val="16"/>
          <w:szCs w:val="16"/>
        </w:rPr>
        <w:t xml:space="preserve">. </w:t>
      </w:r>
      <w:r w:rsidRPr="00702501">
        <w:rPr>
          <w:rFonts w:asciiTheme="minorHAnsi" w:hAnsiTheme="minorHAnsi" w:cstheme="minorHAnsi"/>
          <w:b/>
          <w:bCs/>
          <w:u w:val="single"/>
        </w:rPr>
        <w:t>This is</w:t>
      </w:r>
      <w:r w:rsidRPr="00702501">
        <w:rPr>
          <w:rFonts w:asciiTheme="minorHAnsi" w:hAnsiTheme="minorHAnsi" w:cstheme="minorHAnsi"/>
          <w:sz w:val="16"/>
          <w:szCs w:val="16"/>
        </w:rPr>
        <w:t xml:space="preserve"> in no small part </w:t>
      </w:r>
      <w:r w:rsidRPr="00702501">
        <w:rPr>
          <w:rFonts w:asciiTheme="minorHAnsi" w:hAnsiTheme="minorHAnsi" w:cstheme="minorHAnsi"/>
          <w:b/>
          <w:bCs/>
          <w:u w:val="single"/>
        </w:rPr>
        <w:t>thanks to the current political climate</w:t>
      </w:r>
      <w:r w:rsidRPr="00702501">
        <w:rPr>
          <w:rFonts w:asciiTheme="minorHAnsi" w:hAnsiTheme="minorHAnsi" w:cstheme="minorHAnsi"/>
          <w:u w:val="single"/>
        </w:rPr>
        <w:t xml:space="preserve"> between states such as the US and Russia and</w:t>
      </w:r>
      <w:r w:rsidRPr="00702501">
        <w:rPr>
          <w:rFonts w:asciiTheme="minorHAnsi" w:hAnsiTheme="minorHAnsi" w:cstheme="minorHAnsi"/>
          <w:sz w:val="16"/>
          <w:szCs w:val="16"/>
        </w:rPr>
        <w:t xml:space="preserve"> the various nuclear tests conducted by </w:t>
      </w:r>
      <w:r w:rsidRPr="00702501">
        <w:rPr>
          <w:rFonts w:asciiTheme="minorHAnsi" w:hAnsiTheme="minorHAnsi" w:cstheme="minorHAnsi"/>
          <w:u w:val="single"/>
        </w:rPr>
        <w:t>North Korea. But when</w:t>
      </w:r>
      <w:r w:rsidRPr="00702501">
        <w:rPr>
          <w:rFonts w:asciiTheme="minorHAnsi" w:hAnsiTheme="minorHAnsi" w:cstheme="minorHAnsi"/>
          <w:sz w:val="16"/>
          <w:szCs w:val="16"/>
        </w:rPr>
        <w:t xml:space="preserve">ever </w:t>
      </w:r>
      <w:r w:rsidRPr="00702501">
        <w:rPr>
          <w:rFonts w:asciiTheme="minorHAnsi" w:hAnsiTheme="minorHAnsi" w:cstheme="minorHAnsi"/>
          <w:u w:val="single"/>
        </w:rPr>
        <w:t xml:space="preserve">we talk about nuclear weapons, it’s easy to get carried away with doomsday scenarios and apocalyptic language. </w:t>
      </w:r>
      <w:r w:rsidRPr="00702501">
        <w:rPr>
          <w:rFonts w:asciiTheme="minorHAnsi" w:hAnsiTheme="minorHAnsi" w:cstheme="minorHAnsi"/>
          <w:sz w:val="16"/>
          <w:szCs w:val="16"/>
        </w:rPr>
        <w:t>As the historian Spencer Weart once argued: “</w:t>
      </w:r>
      <w:r w:rsidRPr="00702501">
        <w:rPr>
          <w:rFonts w:asciiTheme="minorHAnsi" w:hAnsiTheme="minorHAnsi" w:cstheme="minorHAnsi"/>
          <w:b/>
          <w:bCs/>
          <w:u w:val="single"/>
        </w:rPr>
        <w:t>You say ‘nuclear bomb’ and everybody immediately thinks of the end of the world</w:t>
      </w:r>
      <w:r w:rsidRPr="00702501">
        <w:rPr>
          <w:rFonts w:asciiTheme="minorHAnsi" w:hAnsiTheme="minorHAnsi" w:cstheme="minorHAnsi"/>
          <w:b/>
          <w:bCs/>
          <w:sz w:val="16"/>
          <w:szCs w:val="16"/>
        </w:rPr>
        <w:t>.</w:t>
      </w:r>
      <w:r w:rsidRPr="00702501">
        <w:rPr>
          <w:rFonts w:asciiTheme="minorHAnsi" w:hAnsiTheme="minorHAnsi" w:cstheme="minorHAnsi"/>
          <w:sz w:val="16"/>
          <w:szCs w:val="16"/>
        </w:rPr>
        <w:t xml:space="preserve">” </w:t>
      </w:r>
      <w:r w:rsidRPr="00702501">
        <w:rPr>
          <w:rFonts w:asciiTheme="minorHAnsi" w:hAnsiTheme="minorHAnsi" w:cstheme="minorHAnsi"/>
          <w:u w:val="single"/>
        </w:rPr>
        <w:t xml:space="preserve">Yet </w:t>
      </w:r>
      <w:r w:rsidRPr="00702501">
        <w:rPr>
          <w:rFonts w:asciiTheme="minorHAnsi" w:hAnsiTheme="minorHAnsi" w:cstheme="minorHAnsi"/>
          <w:sz w:val="16"/>
          <w:szCs w:val="16"/>
        </w:rPr>
        <w:t xml:space="preserve">the means necessary to produce a nuclear bomb, let alone set one off, remain incredibly complex – and while the damage that would be done </w:t>
      </w:r>
      <w:r w:rsidRPr="00702501">
        <w:rPr>
          <w:rFonts w:asciiTheme="minorHAnsi" w:hAnsiTheme="minorHAnsi" w:cstheme="minorHAnsi"/>
          <w:u w:val="single"/>
        </w:rPr>
        <w:t xml:space="preserve">if someone did </w:t>
      </w:r>
      <w:r w:rsidRPr="00702501">
        <w:rPr>
          <w:rFonts w:asciiTheme="minorHAnsi" w:hAnsiTheme="minorHAnsi" w:cstheme="minorHAnsi"/>
          <w:sz w:val="16"/>
          <w:szCs w:val="16"/>
        </w:rPr>
        <w:t xml:space="preserve">in fact </w:t>
      </w:r>
      <w:r w:rsidRPr="00702501">
        <w:rPr>
          <w:rFonts w:asciiTheme="minorHAnsi" w:hAnsiTheme="minorHAnsi" w:cstheme="minorHAnsi"/>
          <w:u w:val="single"/>
        </w:rPr>
        <w:t xml:space="preserve">detonate one </w:t>
      </w:r>
      <w:r w:rsidRPr="00702501">
        <w:rPr>
          <w:rFonts w:asciiTheme="minorHAnsi" w:hAnsiTheme="minorHAnsi" w:cstheme="minorHAnsi"/>
          <w:sz w:val="16"/>
          <w:szCs w:val="16"/>
        </w:rPr>
        <w:t xml:space="preserve">might be very serious indeed, </w:t>
      </w:r>
      <w:r w:rsidRPr="00702501">
        <w:rPr>
          <w:rFonts w:asciiTheme="minorHAnsi" w:hAnsiTheme="minorHAnsi" w:cstheme="minorHAnsi"/>
          <w:b/>
          <w:bCs/>
          <w:u w:val="single"/>
        </w:rPr>
        <w:t>the chances that it would mean “the end of the world” are vanishingly small</w:t>
      </w:r>
      <w:r w:rsidRPr="00702501">
        <w:rPr>
          <w:rFonts w:asciiTheme="minorHAnsi" w:hAnsiTheme="minorHAnsi" w:cstheme="minorHAnsi"/>
          <w:u w:val="single"/>
        </w:rPr>
        <w:t>.</w:t>
      </w:r>
      <w:r w:rsidRPr="00702501">
        <w:rPr>
          <w:rFonts w:asciiTheme="minorHAnsi" w:hAnsiTheme="minorHAnsi" w:cstheme="minorHAnsi"/>
          <w:sz w:val="16"/>
          <w:szCs w:val="16"/>
        </w:rPr>
        <w:t xml:space="preserve"> In his 2013 book Command and Control, the author </w:t>
      </w:r>
      <w:r w:rsidRPr="00702501">
        <w:rPr>
          <w:rFonts w:asciiTheme="minorHAnsi" w:hAnsiTheme="minorHAnsi" w:cstheme="minorHAnsi"/>
          <w:u w:val="single"/>
        </w:rPr>
        <w:t>Eric Schlosser tried to scare us into perpetual fear of nuclear weapons by recounting</w:t>
      </w:r>
      <w:r w:rsidRPr="00702501">
        <w:rPr>
          <w:rFonts w:asciiTheme="minorHAnsi" w:hAnsiTheme="minorHAnsi" w:cstheme="minorHAnsi"/>
          <w:sz w:val="16"/>
          <w:szCs w:val="16"/>
        </w:rPr>
        <w:t xml:space="preserve"> stories of near misses and accidents involving nuclear weapons. One such event, </w:t>
      </w:r>
      <w:r w:rsidRPr="00702501">
        <w:rPr>
          <w:rFonts w:asciiTheme="minorHAnsi" w:hAnsiTheme="minorHAnsi" w:cstheme="minorHAnsi"/>
          <w:u w:val="single"/>
        </w:rPr>
        <w:t>the 1980 Damascus incident</w:t>
      </w:r>
      <w:r w:rsidRPr="00702501">
        <w:rPr>
          <w:rFonts w:asciiTheme="minorHAnsi" w:hAnsiTheme="minorHAnsi" w:cstheme="minorHAnsi"/>
          <w:sz w:val="16"/>
          <w:szCs w:val="16"/>
        </w:rPr>
        <w:t xml:space="preserve">, saw a Titan II intercontinental ballistic missile explode at its remote Arkansas launch facility after a maintenance crew accidentally ruptured its fuel tank. </w:t>
      </w:r>
      <w:r w:rsidRPr="00702501">
        <w:rPr>
          <w:rFonts w:asciiTheme="minorHAnsi" w:hAnsiTheme="minorHAnsi" w:cstheme="minorHAnsi"/>
          <w:u w:val="single"/>
        </w:rPr>
        <w:t xml:space="preserve">Although the </w:t>
      </w:r>
      <w:r w:rsidRPr="00702501">
        <w:rPr>
          <w:rFonts w:asciiTheme="minorHAnsi" w:hAnsiTheme="minorHAnsi" w:cstheme="minorHAnsi"/>
          <w:sz w:val="16"/>
          <w:szCs w:val="16"/>
        </w:rPr>
        <w:t xml:space="preserve">warhead involved in the incident </w:t>
      </w:r>
      <w:r w:rsidRPr="00702501">
        <w:rPr>
          <w:rFonts w:asciiTheme="minorHAnsi" w:hAnsiTheme="minorHAnsi" w:cstheme="minorHAnsi"/>
          <w:u w:val="single"/>
        </w:rPr>
        <w:t>didn’t detonate, Schlosser claims that “if it had, much of Arkansas would be gone”.</w:t>
      </w:r>
      <w:r w:rsidRPr="00702501">
        <w:rPr>
          <w:rFonts w:asciiTheme="minorHAnsi" w:hAnsiTheme="minorHAnsi" w:cstheme="minorHAnsi"/>
          <w:sz w:val="16"/>
          <w:szCs w:val="16"/>
        </w:rPr>
        <w:t xml:space="preserve"> But </w:t>
      </w:r>
      <w:r w:rsidRPr="00702501">
        <w:rPr>
          <w:rFonts w:asciiTheme="minorHAnsi" w:hAnsiTheme="minorHAnsi" w:cstheme="minorHAnsi"/>
          <w:u w:val="single"/>
        </w:rPr>
        <w:t xml:space="preserve">that’s not quite the case. The nine-megaton thermonuclear warhead on the </w:t>
      </w:r>
      <w:r w:rsidRPr="00702501">
        <w:rPr>
          <w:rFonts w:asciiTheme="minorHAnsi" w:hAnsiTheme="minorHAnsi" w:cstheme="minorHAnsi"/>
          <w:b/>
          <w:bCs/>
          <w:u w:val="single"/>
        </w:rPr>
        <w:t>Titan II</w:t>
      </w:r>
      <w:r w:rsidRPr="00702501">
        <w:rPr>
          <w:rFonts w:asciiTheme="minorHAnsi" w:hAnsiTheme="minorHAnsi" w:cstheme="minorHAnsi"/>
          <w:u w:val="single"/>
        </w:rPr>
        <w:t xml:space="preserve"> missile had a blast radius of 10km</w:t>
      </w:r>
      <w:r w:rsidRPr="00702501">
        <w:rPr>
          <w:rFonts w:asciiTheme="minorHAnsi" w:hAnsiTheme="minorHAnsi" w:cstheme="minorHAnsi"/>
          <w:sz w:val="16"/>
          <w:szCs w:val="16"/>
        </w:rPr>
        <w:t xml:space="preserve">, or an area of about 315km². </w:t>
      </w:r>
      <w:r w:rsidRPr="00702501">
        <w:rPr>
          <w:rFonts w:asciiTheme="minorHAnsi" w:hAnsiTheme="minorHAnsi" w:cstheme="minorHAnsi"/>
          <w:u w:val="single"/>
        </w:rPr>
        <w:t xml:space="preserve">The state of Arkansas spreads over 133,733km², meaning the weapon </w:t>
      </w:r>
      <w:r w:rsidRPr="00702501">
        <w:rPr>
          <w:rFonts w:asciiTheme="minorHAnsi" w:hAnsiTheme="minorHAnsi" w:cstheme="minorHAnsi"/>
          <w:b/>
          <w:bCs/>
          <w:u w:val="single"/>
        </w:rPr>
        <w:t xml:space="preserve">would have caused destruction across 0.2% of the state. </w:t>
      </w:r>
      <w:r w:rsidRPr="00702501">
        <w:rPr>
          <w:rFonts w:asciiTheme="minorHAnsi" w:hAnsiTheme="minorHAnsi" w:cstheme="minorHAnsi"/>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702501">
        <w:rPr>
          <w:rFonts w:asciiTheme="minorHAnsi" w:hAnsiTheme="minorHAnsi" w:cstheme="minorHAnsi"/>
          <w:u w:val="single"/>
        </w:rPr>
        <w:t xml:space="preserve">It is by no means certain that a single nuclear detonation </w:t>
      </w:r>
      <w:r w:rsidRPr="00702501">
        <w:rPr>
          <w:rFonts w:asciiTheme="minorHAnsi" w:hAnsiTheme="minorHAnsi" w:cstheme="minorHAnsi"/>
          <w:b/>
          <w:bCs/>
          <w:u w:val="single"/>
        </w:rPr>
        <w:t>(or even several)</w:t>
      </w:r>
      <w:r w:rsidRPr="00702501">
        <w:rPr>
          <w:rFonts w:asciiTheme="minorHAnsi" w:hAnsiTheme="minorHAnsi" w:cstheme="minorHAnsi"/>
          <w:u w:val="single"/>
        </w:rPr>
        <w:t xml:space="preserve"> would do away with our current way of life.</w:t>
      </w:r>
      <w:r w:rsidRPr="00702501">
        <w:rPr>
          <w:rFonts w:asciiTheme="minorHAnsi" w:hAnsiTheme="minorHAnsi" w:cstheme="minorHAnsi"/>
          <w:sz w:val="16"/>
          <w:szCs w:val="16"/>
        </w:rPr>
        <w:t xml:space="preserve"> Indeed, </w:t>
      </w:r>
      <w:r w:rsidRPr="00702501">
        <w:rPr>
          <w:rStyle w:val="Emphasis"/>
          <w:rFonts w:asciiTheme="minorHAnsi" w:hAnsiTheme="minorHAnsi" w:cstheme="minorHAnsi"/>
          <w:highlight w:val="cyan"/>
        </w:rPr>
        <w:t>we’re still here despite having nuked our own planet more than 2,000 times</w:t>
      </w:r>
      <w:r w:rsidRPr="00702501">
        <w:rPr>
          <w:rFonts w:asciiTheme="minorHAnsi" w:hAnsiTheme="minorHAnsi" w:cstheme="minorHAnsi"/>
          <w:sz w:val="16"/>
          <w:szCs w:val="16"/>
        </w:rPr>
        <w:t xml:space="preserve"> – a tally expressed beautifully in this video by Japanese artist Isao Hashimoto). </w:t>
      </w:r>
      <w:r w:rsidRPr="00702501">
        <w:rPr>
          <w:rFonts w:asciiTheme="minorHAnsi" w:hAnsiTheme="minorHAnsi" w:cstheme="minorHAnsi"/>
          <w:u w:val="single"/>
        </w:rPr>
        <w:t xml:space="preserve">While the 1963 Limited Test Ban Treaty forced nuclear tests underground, </w:t>
      </w:r>
      <w:r w:rsidRPr="00702501">
        <w:rPr>
          <w:rStyle w:val="Emphasis"/>
          <w:rFonts w:asciiTheme="minorHAnsi" w:hAnsiTheme="minorHAnsi" w:cstheme="minorHAnsi"/>
          <w:highlight w:val="cyan"/>
        </w:rPr>
        <w:t>around 500 of all the nuclear weapons detonated were unleashed in the Earth’s atmosphere</w:t>
      </w:r>
      <w:r w:rsidRPr="00702501">
        <w:rPr>
          <w:rFonts w:asciiTheme="minorHAnsi" w:hAnsiTheme="minorHAnsi" w:cstheme="minorHAnsi"/>
          <w:u w:val="single"/>
        </w:rPr>
        <w:t>. This includes</w:t>
      </w:r>
      <w:r w:rsidRPr="00702501">
        <w:rPr>
          <w:rFonts w:asciiTheme="minorHAnsi" w:hAnsiTheme="minorHAnsi" w:cstheme="minorHAnsi"/>
          <w:sz w:val="16"/>
          <w:szCs w:val="16"/>
        </w:rPr>
        <w:t xml:space="preserve"> the world’s largest ever nuclear detonation, </w:t>
      </w:r>
      <w:r w:rsidRPr="00702501">
        <w:rPr>
          <w:rFonts w:asciiTheme="minorHAnsi" w:hAnsiTheme="minorHAnsi" w:cstheme="minorHAnsi"/>
          <w:u w:val="single"/>
        </w:rPr>
        <w:t>the</w:t>
      </w:r>
      <w:r w:rsidRPr="00702501">
        <w:rPr>
          <w:rFonts w:asciiTheme="minorHAnsi" w:hAnsiTheme="minorHAnsi" w:cstheme="minorHAnsi"/>
          <w:sz w:val="16"/>
          <w:szCs w:val="16"/>
        </w:rPr>
        <w:t xml:space="preserve"> </w:t>
      </w:r>
      <w:r w:rsidRPr="00702501">
        <w:rPr>
          <w:rFonts w:asciiTheme="minorHAnsi" w:hAnsiTheme="minorHAnsi" w:cstheme="minorHAnsi"/>
          <w:u w:val="single"/>
        </w:rPr>
        <w:t xml:space="preserve">57-megaton bomb known as </w:t>
      </w:r>
      <w:r w:rsidRPr="00702501">
        <w:rPr>
          <w:rFonts w:asciiTheme="minorHAnsi" w:hAnsiTheme="minorHAnsi" w:cstheme="minorHAnsi"/>
          <w:b/>
          <w:bCs/>
          <w:u w:val="single"/>
        </w:rPr>
        <w:t>Tsar Bomba</w:t>
      </w:r>
      <w:r w:rsidRPr="00702501">
        <w:rPr>
          <w:rFonts w:asciiTheme="minorHAnsi" w:hAnsiTheme="minorHAnsi" w:cstheme="minorHAnsi"/>
          <w:sz w:val="16"/>
          <w:szCs w:val="16"/>
        </w:rPr>
        <w:t xml:space="preserve">, detonated by the Soviet Union on October 30 1961. Tsar Bomba was </w:t>
      </w:r>
      <w:r w:rsidRPr="00702501">
        <w:rPr>
          <w:rFonts w:asciiTheme="minorHAnsi" w:hAnsiTheme="minorHAnsi" w:cstheme="minorHAnsi"/>
          <w:u w:val="single"/>
        </w:rPr>
        <w:t>more than 3,000 times more powerful than the bomb dropped on Hiroshima.</w:t>
      </w:r>
      <w:r w:rsidRPr="00702501">
        <w:rPr>
          <w:rFonts w:asciiTheme="minorHAnsi" w:hAnsiTheme="minorHAnsi" w:cstheme="minorHAnsi"/>
          <w:sz w:val="16"/>
          <w:szCs w:val="16"/>
        </w:rPr>
        <w:t xml:space="preserve"> </w:t>
      </w:r>
      <w:r w:rsidRPr="00702501">
        <w:rPr>
          <w:rFonts w:asciiTheme="minorHAnsi" w:hAnsiTheme="minorHAnsi" w:cstheme="minorHAnsi"/>
          <w:u w:val="single"/>
        </w:rPr>
        <w:t>That is immense destructive power</w:t>
      </w:r>
      <w:r w:rsidRPr="00702501">
        <w:rPr>
          <w:rFonts w:asciiTheme="minorHAnsi" w:hAnsiTheme="minorHAnsi" w:cstheme="minorHAnsi"/>
          <w:sz w:val="16"/>
          <w:szCs w:val="16"/>
        </w:rPr>
        <w:t xml:space="preserve"> – </w:t>
      </w:r>
      <w:r w:rsidRPr="00702501">
        <w:rPr>
          <w:rFonts w:asciiTheme="minorHAnsi" w:hAnsiTheme="minorHAnsi" w:cstheme="minorHAnsi"/>
          <w:u w:val="single"/>
        </w:rPr>
        <w:t>but</w:t>
      </w:r>
      <w:r w:rsidRPr="00702501">
        <w:rPr>
          <w:rFonts w:asciiTheme="minorHAnsi" w:hAnsiTheme="minorHAnsi" w:cstheme="minorHAnsi"/>
          <w:sz w:val="16"/>
          <w:szCs w:val="16"/>
        </w:rPr>
        <w:t xml:space="preserve"> as one physicist explained, </w:t>
      </w:r>
      <w:r w:rsidRPr="00702501">
        <w:rPr>
          <w:rFonts w:asciiTheme="minorHAnsi" w:hAnsiTheme="minorHAnsi" w:cstheme="minorHAnsi"/>
          <w:b/>
          <w:bCs/>
          <w:u w:val="single"/>
        </w:rPr>
        <w:t xml:space="preserve">it’s only “one-thousandth the force of an earthquake, </w:t>
      </w:r>
      <w:r w:rsidRPr="00702501">
        <w:rPr>
          <w:rFonts w:asciiTheme="minorHAnsi" w:hAnsiTheme="minorHAnsi" w:cstheme="minorHAnsi"/>
          <w:b/>
          <w:bCs/>
          <w:highlight w:val="cyan"/>
          <w:u w:val="single"/>
        </w:rPr>
        <w:t>one-thousandth the force of a hurricane</w:t>
      </w:r>
      <w:r w:rsidRPr="00702501">
        <w:rPr>
          <w:rFonts w:asciiTheme="minorHAnsi" w:hAnsiTheme="minorHAnsi" w:cstheme="minorHAnsi"/>
          <w:b/>
          <w:bCs/>
          <w:u w:val="single"/>
        </w:rPr>
        <w:t>”.</w:t>
      </w:r>
      <w:r w:rsidRPr="00702501">
        <w:rPr>
          <w:rFonts w:asciiTheme="minorHAnsi" w:hAnsiTheme="minorHAnsi" w:cstheme="minorHAnsi"/>
          <w:sz w:val="16"/>
          <w:szCs w:val="16"/>
        </w:rPr>
        <w:t xml:space="preserve"> The </w:t>
      </w:r>
      <w:r w:rsidRPr="00702501">
        <w:rPr>
          <w:rFonts w:asciiTheme="minorHAnsi" w:hAnsiTheme="minorHAnsi" w:cstheme="minorHAnsi"/>
          <w:u w:val="single"/>
        </w:rPr>
        <w:t>Damascus</w:t>
      </w:r>
      <w:r w:rsidRPr="00702501">
        <w:rPr>
          <w:rFonts w:asciiTheme="minorHAnsi" w:hAnsiTheme="minorHAnsi" w:cstheme="minorHAnsi"/>
          <w:sz w:val="16"/>
          <w:szCs w:val="16"/>
        </w:rPr>
        <w:t xml:space="preserve"> incident </w:t>
      </w:r>
      <w:r w:rsidRPr="00702501">
        <w:rPr>
          <w:rFonts w:asciiTheme="minorHAnsi" w:hAnsiTheme="minorHAnsi" w:cstheme="minorHAnsi"/>
          <w:u w:val="single"/>
        </w:rPr>
        <w:t>proved how incredibly hard it is to set off a nuclear bomb and the limited effect that would have come from just one warhead detonating</w:t>
      </w:r>
      <w:r w:rsidRPr="00702501">
        <w:rPr>
          <w:rFonts w:asciiTheme="minorHAnsi" w:hAnsiTheme="minorHAnsi" w:cstheme="minorHAnsi"/>
          <w:sz w:val="16"/>
          <w:szCs w:val="16"/>
        </w:rPr>
        <w:t xml:space="preserve">. Despite this, </w:t>
      </w:r>
      <w:r w:rsidRPr="00702501">
        <w:rPr>
          <w:rFonts w:asciiTheme="minorHAnsi" w:hAnsiTheme="minorHAnsi" w:cstheme="minorHAnsi"/>
          <w:u w:val="single"/>
        </w:rPr>
        <w:t>some scientists</w:t>
      </w:r>
      <w:r w:rsidRPr="00702501">
        <w:rPr>
          <w:rFonts w:asciiTheme="minorHAnsi" w:hAnsiTheme="minorHAnsi" w:cstheme="minorHAnsi"/>
          <w:sz w:val="16"/>
          <w:szCs w:val="16"/>
        </w:rPr>
        <w:t xml:space="preserve"> have controversially </w:t>
      </w:r>
      <w:r w:rsidRPr="00702501">
        <w:rPr>
          <w:rFonts w:asciiTheme="minorHAnsi" w:hAnsiTheme="minorHAnsi" w:cstheme="minorHAnsi"/>
          <w:u w:val="single"/>
        </w:rPr>
        <w:t>argued that</w:t>
      </w:r>
      <w:r w:rsidRPr="00702501">
        <w:rPr>
          <w:rFonts w:asciiTheme="minorHAnsi" w:hAnsiTheme="minorHAnsi" w:cstheme="minorHAnsi"/>
          <w:sz w:val="16"/>
          <w:szCs w:val="16"/>
        </w:rPr>
        <w:t xml:space="preserve"> an even limited all-out </w:t>
      </w:r>
      <w:r w:rsidRPr="00702501">
        <w:rPr>
          <w:rFonts w:asciiTheme="minorHAnsi" w:hAnsiTheme="minorHAnsi" w:cstheme="minorHAnsi"/>
          <w:u w:val="single"/>
        </w:rPr>
        <w:t>nuclear war might lead to</w:t>
      </w:r>
      <w:r w:rsidRPr="00702501">
        <w:rPr>
          <w:rFonts w:asciiTheme="minorHAnsi" w:hAnsiTheme="minorHAnsi" w:cstheme="minorHAnsi"/>
          <w:sz w:val="16"/>
          <w:szCs w:val="16"/>
        </w:rPr>
        <w:t xml:space="preserve"> a so-called </w:t>
      </w:r>
      <w:r w:rsidRPr="00702501">
        <w:rPr>
          <w:rFonts w:asciiTheme="minorHAnsi" w:hAnsiTheme="minorHAnsi" w:cstheme="minorHAnsi"/>
          <w:u w:val="single"/>
        </w:rPr>
        <w:t>nuclear winter</w:t>
      </w:r>
      <w:r w:rsidRPr="00702501">
        <w:rPr>
          <w:rFonts w:asciiTheme="minorHAnsi" w:hAnsiTheme="minorHAnsi" w:cstheme="minorHAnsi"/>
          <w:sz w:val="16"/>
          <w:szCs w:val="16"/>
        </w:rPr>
        <w:t xml:space="preserve">, since the smoke and debris created by very large bombs could block out the sun’s rays for a considerable amount of time. </w:t>
      </w:r>
      <w:r w:rsidRPr="00702501">
        <w:rPr>
          <w:rFonts w:asciiTheme="minorHAnsi" w:hAnsiTheme="minorHAnsi" w:cstheme="minorHAnsi"/>
          <w:u w:val="single"/>
        </w:rPr>
        <w:t>To inflict such ecological societal annihilation with weapons alone, we would have to detonate hundreds if not thousands of thermonuclear devices in a short time</w:t>
      </w:r>
      <w:r w:rsidRPr="00702501">
        <w:rPr>
          <w:rFonts w:asciiTheme="minorHAnsi" w:hAnsiTheme="minorHAnsi" w:cstheme="minorHAnsi"/>
          <w:sz w:val="16"/>
          <w:szCs w:val="16"/>
        </w:rPr>
        <w:t xml:space="preserve">. </w:t>
      </w:r>
      <w:r w:rsidRPr="00702501">
        <w:rPr>
          <w:rFonts w:asciiTheme="minorHAnsi" w:hAnsiTheme="minorHAnsi" w:cstheme="minorHAnsi"/>
          <w:u w:val="single"/>
        </w:rPr>
        <w:t xml:space="preserve">Even in such extreme conditions, the area actually devastated by the bombs would be limited: for example, </w:t>
      </w:r>
      <w:r w:rsidRPr="00702501">
        <w:rPr>
          <w:rFonts w:asciiTheme="minorHAnsi" w:hAnsiTheme="minorHAnsi" w:cstheme="minorHAnsi"/>
          <w:b/>
          <w:bCs/>
          <w:u w:val="single"/>
        </w:rPr>
        <w:t>2,000 one-megaton explosions with a destructive radius of five miles each would directly destroy less than 5% of the territory of the US</w:t>
      </w:r>
      <w:r w:rsidRPr="00702501">
        <w:rPr>
          <w:rFonts w:asciiTheme="minorHAnsi" w:hAnsiTheme="minorHAnsi" w:cstheme="minorHAnsi"/>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62B647DB" w14:textId="77777777" w:rsidR="00702501" w:rsidRPr="00702501" w:rsidRDefault="00702501" w:rsidP="00702501">
      <w:pPr>
        <w:pStyle w:val="Heading4"/>
        <w:rPr>
          <w:rFonts w:asciiTheme="minorHAnsi" w:hAnsiTheme="minorHAnsi" w:cstheme="minorHAnsi"/>
        </w:rPr>
      </w:pPr>
      <w:r w:rsidRPr="00702501">
        <w:rPr>
          <w:rFonts w:asciiTheme="minorHAnsi" w:hAnsiTheme="minorHAnsi" w:cstheme="minorHAnsi"/>
        </w:rPr>
        <w:t>Extinction is inevitable from future technology — nanotech, our simulation gets shut down, AI, biotech, particle accelerators, and black swans</w:t>
      </w:r>
    </w:p>
    <w:p w14:paraId="05EF7760" w14:textId="77777777" w:rsidR="00702501" w:rsidRPr="00702501" w:rsidRDefault="00702501" w:rsidP="00702501">
      <w:pPr>
        <w:rPr>
          <w:rFonts w:asciiTheme="minorHAnsi" w:hAnsiTheme="minorHAnsi" w:cstheme="minorHAnsi"/>
        </w:rPr>
      </w:pPr>
      <w:r w:rsidRPr="00702501">
        <w:rPr>
          <w:rFonts w:asciiTheme="minorHAnsi" w:hAnsiTheme="minorHAnsi" w:cstheme="minorHAnsi"/>
        </w:rPr>
        <w:t xml:space="preserve">Bruce </w:t>
      </w:r>
      <w:r w:rsidRPr="00702501">
        <w:rPr>
          <w:rStyle w:val="Style13ptBold"/>
          <w:rFonts w:asciiTheme="minorHAnsi" w:hAnsiTheme="minorHAnsi" w:cstheme="minorHAnsi"/>
        </w:rPr>
        <w:t>Sterling 18</w:t>
      </w:r>
      <w:r w:rsidRPr="00702501">
        <w:rPr>
          <w:rFonts w:asciiTheme="minorHAnsi" w:hAnsiTheme="minorHAnsi" w:cstheme="minorHAnsi"/>
        </w:rPr>
        <w:t>, 6-1-20</w:t>
      </w:r>
      <w:r w:rsidRPr="00702501">
        <w:rPr>
          <w:rFonts w:asciiTheme="minorHAnsi" w:hAnsiTheme="minorHAnsi" w:cstheme="minorHAnsi"/>
          <w:b/>
          <w:bCs/>
          <w:sz w:val="26"/>
          <w:szCs w:val="26"/>
        </w:rPr>
        <w:t>18</w:t>
      </w:r>
      <w:r w:rsidRPr="00702501">
        <w:rPr>
          <w:rFonts w:asciiTheme="minorHAnsi" w:hAnsiTheme="minorHAnsi" w:cstheme="minorHAnsi"/>
        </w:rPr>
        <w:t xml:space="preserve">, "When Nick Bostrom says “Bang”," WIRED, </w:t>
      </w:r>
      <w:hyperlink r:id="rId9" w:history="1">
        <w:r w:rsidRPr="00702501">
          <w:rPr>
            <w:rStyle w:val="Hyperlink"/>
            <w:rFonts w:asciiTheme="minorHAnsi" w:hAnsiTheme="minorHAnsi" w:cstheme="minorHAnsi"/>
          </w:rPr>
          <w:t>https://www.wired.com/beyond-the-beyond/2018/06/nick-bostrom-says-bang/</w:t>
        </w:r>
      </w:hyperlink>
    </w:p>
    <w:p w14:paraId="4EC3570B" w14:textId="35F1B6C5" w:rsidR="00702501" w:rsidRDefault="00702501" w:rsidP="00702501">
      <w:pPr>
        <w:rPr>
          <w:rFonts w:asciiTheme="minorHAnsi" w:hAnsiTheme="minorHAnsi" w:cstheme="minorHAnsi"/>
        </w:rPr>
      </w:pPr>
      <w:r w:rsidRPr="00702501">
        <w:rPr>
          <w:rFonts w:asciiTheme="minorHAnsi" w:hAnsiTheme="minorHAnsi" w:cstheme="minorHAnsi"/>
        </w:rPr>
        <w:t>*We do not endorse the author’s language*</w:t>
      </w:r>
    </w:p>
    <w:p w14:paraId="36EF318A" w14:textId="0ACB8A6F" w:rsidR="00702501" w:rsidRPr="0097025C" w:rsidRDefault="00702501" w:rsidP="00702501">
      <w:pPr>
        <w:rPr>
          <w:rFonts w:asciiTheme="minorHAnsi" w:hAnsiTheme="minorHAnsi" w:cstheme="minorHAnsi"/>
          <w:u w:val="single"/>
        </w:rPr>
      </w:pPr>
      <w:r w:rsidRPr="00702501">
        <w:rPr>
          <w:rFonts w:asciiTheme="minorHAnsi" w:hAnsiTheme="minorHAnsi" w:cstheme="minorHAnsi"/>
          <w:sz w:val="16"/>
        </w:rPr>
        <w:lastRenderedPageBreak/>
        <w:t xml:space="preserve">4.1 </w:t>
      </w:r>
      <w:r w:rsidRPr="00702501">
        <w:rPr>
          <w:rStyle w:val="StyleUnderline"/>
          <w:rFonts w:asciiTheme="minorHAnsi" w:hAnsiTheme="minorHAnsi" w:cstheme="minorHAnsi"/>
        </w:rPr>
        <w:t xml:space="preserve">Deliberate </w:t>
      </w:r>
      <w:r w:rsidRPr="00702501">
        <w:rPr>
          <w:rStyle w:val="Emphasis"/>
          <w:rFonts w:asciiTheme="minorHAnsi" w:hAnsiTheme="minorHAnsi" w:cstheme="minorHAnsi"/>
          <w:highlight w:val="cyan"/>
        </w:rPr>
        <w:t>misuse of</w:t>
      </w:r>
      <w:r w:rsidRPr="00702501">
        <w:rPr>
          <w:rStyle w:val="Emphasis"/>
          <w:rFonts w:asciiTheme="minorHAnsi" w:hAnsiTheme="minorHAnsi" w:cstheme="minorHAnsi"/>
        </w:rPr>
        <w:t xml:space="preserve"> </w:t>
      </w:r>
      <w:r w:rsidRPr="00702501">
        <w:rPr>
          <w:rStyle w:val="Emphasis"/>
          <w:rFonts w:asciiTheme="minorHAnsi" w:hAnsiTheme="minorHAnsi" w:cstheme="minorHAnsi"/>
          <w:highlight w:val="cyan"/>
        </w:rPr>
        <w:t>nanotech</w:t>
      </w:r>
      <w:r w:rsidRPr="00702501">
        <w:rPr>
          <w:rStyle w:val="Emphasis"/>
          <w:rFonts w:asciiTheme="minorHAnsi" w:hAnsiTheme="minorHAnsi" w:cstheme="minorHAnsi"/>
        </w:rPr>
        <w:t>nology</w:t>
      </w:r>
      <w:r w:rsidRPr="00702501">
        <w:rPr>
          <w:rFonts w:asciiTheme="minorHAnsi" w:hAnsiTheme="minorHAnsi" w:cstheme="minorHAnsi"/>
          <w:sz w:val="16"/>
        </w:rPr>
        <w:t xml:space="preserve"> </w:t>
      </w:r>
      <w:r w:rsidRPr="00702501">
        <w:rPr>
          <w:rStyle w:val="StyleUnderline"/>
          <w:rFonts w:asciiTheme="minorHAnsi" w:hAnsiTheme="minorHAnsi" w:cstheme="minorHAnsi"/>
        </w:rPr>
        <w:t xml:space="preserve">In a mature form, molecular nanotechnology will </w:t>
      </w:r>
      <w:r w:rsidRPr="00702501">
        <w:rPr>
          <w:rStyle w:val="StyleUnderline"/>
          <w:rFonts w:asciiTheme="minorHAnsi" w:hAnsiTheme="minorHAnsi" w:cstheme="minorHAnsi"/>
          <w:highlight w:val="cyan"/>
        </w:rPr>
        <w:t>enable the construction of</w:t>
      </w:r>
      <w:r w:rsidRPr="00702501">
        <w:rPr>
          <w:rStyle w:val="StyleUnderline"/>
          <w:rFonts w:asciiTheme="minorHAnsi" w:hAnsiTheme="minorHAnsi" w:cstheme="minorHAnsi"/>
        </w:rPr>
        <w:t xml:space="preserve"> bacterium-scale </w:t>
      </w:r>
      <w:r w:rsidRPr="00702501">
        <w:rPr>
          <w:rStyle w:val="StyleUnderline"/>
          <w:rFonts w:asciiTheme="minorHAnsi" w:hAnsiTheme="minorHAnsi" w:cstheme="minorHAnsi"/>
          <w:highlight w:val="cyan"/>
        </w:rPr>
        <w:t>self-replicating</w:t>
      </w:r>
      <w:r w:rsidRPr="00702501">
        <w:rPr>
          <w:rStyle w:val="StyleUnderline"/>
          <w:rFonts w:asciiTheme="minorHAnsi" w:hAnsiTheme="minorHAnsi" w:cstheme="minorHAnsi"/>
        </w:rPr>
        <w:t xml:space="preserve"> mechanical </w:t>
      </w:r>
      <w:r w:rsidRPr="00702501">
        <w:rPr>
          <w:rStyle w:val="StyleUnderline"/>
          <w:rFonts w:asciiTheme="minorHAnsi" w:hAnsiTheme="minorHAnsi" w:cstheme="minorHAnsi"/>
          <w:highlight w:val="cyan"/>
        </w:rPr>
        <w:t>robots</w:t>
      </w:r>
      <w:r w:rsidRPr="00702501">
        <w:rPr>
          <w:rStyle w:val="StyleUnderline"/>
          <w:rFonts w:asciiTheme="minorHAnsi" w:hAnsiTheme="minorHAnsi" w:cstheme="minorHAnsi"/>
        </w:rPr>
        <w:t xml:space="preserve"> that</w:t>
      </w:r>
      <w:r w:rsidRPr="00702501">
        <w:rPr>
          <w:rFonts w:asciiTheme="minorHAnsi" w:hAnsiTheme="minorHAnsi" w:cstheme="minorHAnsi"/>
          <w:sz w:val="16"/>
        </w:rPr>
        <w:t xml:space="preserve"> can </w:t>
      </w:r>
      <w:r w:rsidRPr="00702501">
        <w:rPr>
          <w:rStyle w:val="StyleUnderline"/>
          <w:rFonts w:asciiTheme="minorHAnsi" w:hAnsiTheme="minorHAnsi" w:cstheme="minorHAnsi"/>
        </w:rPr>
        <w:t>feed on dirt or other organic matter</w:t>
      </w:r>
      <w:r w:rsidRPr="00702501">
        <w:rPr>
          <w:rFonts w:asciiTheme="minorHAnsi" w:hAnsiTheme="minorHAnsi" w:cstheme="minorHAnsi"/>
          <w:sz w:val="16"/>
        </w:rPr>
        <w:t xml:space="preserve"> [22-25]. </w:t>
      </w:r>
      <w:r w:rsidRPr="00702501">
        <w:rPr>
          <w:rStyle w:val="StyleUnderline"/>
          <w:rFonts w:asciiTheme="minorHAnsi" w:hAnsiTheme="minorHAnsi" w:cstheme="minorHAnsi"/>
        </w:rPr>
        <w:t xml:space="preserve">Such replicators could </w:t>
      </w:r>
      <w:r w:rsidRPr="00702501">
        <w:rPr>
          <w:rStyle w:val="Emphasis"/>
          <w:rFonts w:asciiTheme="minorHAnsi" w:hAnsiTheme="minorHAnsi" w:cstheme="minorHAnsi"/>
          <w:highlight w:val="cyan"/>
        </w:rPr>
        <w:t>eat up the biosphere</w:t>
      </w:r>
      <w:r w:rsidRPr="00702501">
        <w:rPr>
          <w:rStyle w:val="StyleUnderline"/>
          <w:rFonts w:asciiTheme="minorHAnsi" w:hAnsiTheme="minorHAnsi" w:cstheme="minorHAnsi"/>
        </w:rPr>
        <w:t xml:space="preserve"> or destroy it</w:t>
      </w:r>
      <w:r w:rsidRPr="00702501">
        <w:rPr>
          <w:rFonts w:asciiTheme="minorHAnsi" w:hAnsiTheme="minorHAnsi" w:cstheme="minorHAnsi"/>
          <w:sz w:val="16"/>
        </w:rPr>
        <w:t xml:space="preserve"> by other means such </w:t>
      </w:r>
      <w:r w:rsidRPr="00702501">
        <w:rPr>
          <w:rStyle w:val="StyleUnderline"/>
          <w:rFonts w:asciiTheme="minorHAnsi" w:hAnsiTheme="minorHAnsi" w:cstheme="minorHAnsi"/>
        </w:rPr>
        <w:t>as by poisoning it, burning it, or blocking out sunlight. A person of malicious intent in possession of this technology</w:t>
      </w:r>
      <w:r w:rsidRPr="00702501">
        <w:rPr>
          <w:rFonts w:asciiTheme="minorHAnsi" w:hAnsiTheme="minorHAnsi" w:cstheme="minorHAnsi"/>
          <w:sz w:val="16"/>
        </w:rPr>
        <w:t xml:space="preserve"> might </w:t>
      </w:r>
      <w:r w:rsidRPr="00702501">
        <w:rPr>
          <w:rStyle w:val="StyleUnderline"/>
          <w:rFonts w:asciiTheme="minorHAnsi" w:hAnsiTheme="minorHAnsi" w:cstheme="minorHAnsi"/>
          <w:highlight w:val="cyan"/>
        </w:rPr>
        <w:t xml:space="preserve">cause </w:t>
      </w:r>
      <w:r w:rsidRPr="00702501">
        <w:rPr>
          <w:rStyle w:val="StyleUnderline"/>
          <w:rFonts w:asciiTheme="minorHAnsi" w:hAnsiTheme="minorHAnsi" w:cstheme="minorHAnsi"/>
        </w:rPr>
        <w:t xml:space="preserve">the </w:t>
      </w:r>
      <w:r w:rsidRPr="00702501">
        <w:rPr>
          <w:rStyle w:val="StyleUnderline"/>
          <w:rFonts w:asciiTheme="minorHAnsi" w:hAnsiTheme="minorHAnsi" w:cstheme="minorHAnsi"/>
          <w:highlight w:val="cyan"/>
        </w:rPr>
        <w:t xml:space="preserve">extinction </w:t>
      </w:r>
      <w:r w:rsidRPr="00702501">
        <w:rPr>
          <w:rStyle w:val="StyleUnderline"/>
          <w:rFonts w:asciiTheme="minorHAnsi" w:hAnsiTheme="minorHAnsi" w:cstheme="minorHAnsi"/>
        </w:rPr>
        <w:t>of</w:t>
      </w:r>
      <w:r w:rsidRPr="00702501">
        <w:rPr>
          <w:rFonts w:asciiTheme="minorHAnsi" w:hAnsiTheme="minorHAnsi" w:cstheme="minorHAnsi"/>
          <w:sz w:val="16"/>
        </w:rPr>
        <w:t xml:space="preserve"> intelligent </w:t>
      </w:r>
      <w:r w:rsidRPr="00702501">
        <w:rPr>
          <w:rStyle w:val="StyleUnderline"/>
          <w:rFonts w:asciiTheme="minorHAnsi" w:hAnsiTheme="minorHAnsi" w:cstheme="minorHAnsi"/>
        </w:rPr>
        <w:t>life on Earth</w:t>
      </w:r>
      <w:r w:rsidRPr="00702501">
        <w:rPr>
          <w:rFonts w:asciiTheme="minorHAnsi" w:hAnsiTheme="minorHAnsi" w:cstheme="minorHAnsi"/>
          <w:sz w:val="16"/>
        </w:rPr>
        <w:t xml:space="preserve"> by releasing such nanobots into the environment.[9] </w:t>
      </w:r>
      <w:r w:rsidRPr="00702501">
        <w:rPr>
          <w:rStyle w:val="StyleUnderline"/>
          <w:rFonts w:asciiTheme="minorHAnsi" w:hAnsiTheme="minorHAnsi" w:cstheme="minorHAnsi"/>
        </w:rPr>
        <w:t>The technology to produce a destructive nanobot seems considerably easier to develop than the technology to create an effective defense against such an attack</w:t>
      </w:r>
      <w:r w:rsidRPr="00702501">
        <w:rPr>
          <w:rFonts w:asciiTheme="minorHAnsi" w:hAnsiTheme="minorHAnsi" w:cstheme="minorHAnsi"/>
          <w:sz w:val="16"/>
        </w:rPr>
        <w:t xml:space="preserve"> (a global nanotech immune system, an “active shield” [23]). It is therefore likely that </w:t>
      </w:r>
      <w:r w:rsidRPr="00702501">
        <w:rPr>
          <w:rStyle w:val="StyleUnderline"/>
          <w:rFonts w:asciiTheme="minorHAnsi" w:hAnsiTheme="minorHAnsi" w:cstheme="minorHAnsi"/>
          <w:highlight w:val="cyan"/>
        </w:rPr>
        <w:t>there will be a period of vulnerability</w:t>
      </w:r>
      <w:r w:rsidRPr="00702501">
        <w:rPr>
          <w:rFonts w:asciiTheme="minorHAnsi" w:hAnsiTheme="minorHAnsi" w:cstheme="minorHAnsi"/>
          <w:sz w:val="16"/>
        </w:rPr>
        <w:t xml:space="preserve"> during which this technology must be prevented from coming into the wrong hands. Yet </w:t>
      </w:r>
      <w:r w:rsidRPr="00702501">
        <w:rPr>
          <w:rStyle w:val="StyleUnderline"/>
          <w:rFonts w:asciiTheme="minorHAnsi" w:hAnsiTheme="minorHAnsi" w:cstheme="minorHAnsi"/>
        </w:rPr>
        <w:t>the technology</w:t>
      </w:r>
      <w:r w:rsidRPr="00702501">
        <w:rPr>
          <w:rFonts w:asciiTheme="minorHAnsi" w:hAnsiTheme="minorHAnsi" w:cstheme="minorHAnsi"/>
          <w:sz w:val="16"/>
        </w:rPr>
        <w:t xml:space="preserve"> could </w:t>
      </w:r>
      <w:r w:rsidRPr="00702501">
        <w:rPr>
          <w:rStyle w:val="StyleUnderline"/>
          <w:rFonts w:asciiTheme="minorHAnsi" w:hAnsiTheme="minorHAnsi" w:cstheme="minorHAnsi"/>
        </w:rPr>
        <w:t xml:space="preserve">prove </w:t>
      </w:r>
      <w:r w:rsidRPr="00702501">
        <w:rPr>
          <w:rStyle w:val="StyleUnderline"/>
          <w:rFonts w:asciiTheme="minorHAnsi" w:hAnsiTheme="minorHAnsi" w:cstheme="minorHAnsi"/>
          <w:highlight w:val="cyan"/>
        </w:rPr>
        <w:t>hard to regulate</w:t>
      </w:r>
      <w:r w:rsidRPr="00702501">
        <w:rPr>
          <w:rStyle w:val="StyleUnderline"/>
          <w:rFonts w:asciiTheme="minorHAnsi" w:hAnsiTheme="minorHAnsi" w:cstheme="minorHAnsi"/>
        </w:rPr>
        <w:t>, since it doesn’t require rare radioactive isotopes or large, easily identifiable manufacturing plants</w:t>
      </w:r>
      <w:r w:rsidRPr="00702501">
        <w:rPr>
          <w:rFonts w:asciiTheme="minorHAnsi" w:hAnsiTheme="minorHAnsi" w:cstheme="minorHAnsi"/>
          <w:sz w:val="16"/>
        </w:rPr>
        <w:t xml:space="preserve">, as does production of nuclear weapons [23]. </w:t>
      </w:r>
      <w:r w:rsidRPr="00702501">
        <w:rPr>
          <w:rStyle w:val="StyleUnderline"/>
          <w:rFonts w:asciiTheme="minorHAnsi" w:hAnsiTheme="minorHAnsi" w:cstheme="minorHAnsi"/>
        </w:rPr>
        <w:t>Even if effective defenses against a limited nanotech attack are developed</w:t>
      </w:r>
      <w:r w:rsidRPr="00702501">
        <w:rPr>
          <w:rFonts w:asciiTheme="minorHAnsi" w:hAnsiTheme="minorHAnsi" w:cstheme="minorHAnsi"/>
          <w:sz w:val="16"/>
        </w:rPr>
        <w:t xml:space="preserve"> before dangerous replicators are designed and acquired by suicidal regimes or terrorists, </w:t>
      </w:r>
      <w:r w:rsidRPr="00702501">
        <w:rPr>
          <w:rStyle w:val="StyleUnderline"/>
          <w:rFonts w:asciiTheme="minorHAnsi" w:hAnsiTheme="minorHAnsi" w:cstheme="minorHAnsi"/>
        </w:rPr>
        <w:t xml:space="preserve">there will still be the danger of an arms race between states possessing </w:t>
      </w:r>
      <w:r w:rsidRPr="00702501">
        <w:rPr>
          <w:rStyle w:val="StyleUnderline"/>
          <w:rFonts w:asciiTheme="minorHAnsi" w:hAnsiTheme="minorHAnsi" w:cstheme="minorHAnsi"/>
          <w:highlight w:val="cyan"/>
        </w:rPr>
        <w:t>nanotech</w:t>
      </w:r>
      <w:r w:rsidRPr="00702501">
        <w:rPr>
          <w:rStyle w:val="StyleUnderline"/>
          <w:rFonts w:asciiTheme="minorHAnsi" w:hAnsiTheme="minorHAnsi" w:cstheme="minorHAnsi"/>
        </w:rPr>
        <w:t>nology</w:t>
      </w:r>
      <w:r w:rsidRPr="00702501">
        <w:rPr>
          <w:rFonts w:asciiTheme="minorHAnsi" w:hAnsiTheme="minorHAnsi" w:cstheme="minorHAnsi"/>
          <w:sz w:val="16"/>
        </w:rPr>
        <w:t xml:space="preserve">. It has been argued [26] that </w:t>
      </w:r>
      <w:r w:rsidRPr="00702501">
        <w:rPr>
          <w:rStyle w:val="StyleUnderline"/>
          <w:rFonts w:asciiTheme="minorHAnsi" w:hAnsiTheme="minorHAnsi" w:cstheme="minorHAnsi"/>
        </w:rPr>
        <w:t xml:space="preserve">molecular manufacturing would </w:t>
      </w:r>
      <w:r w:rsidRPr="00702501">
        <w:rPr>
          <w:rStyle w:val="StyleUnderline"/>
          <w:rFonts w:asciiTheme="minorHAnsi" w:hAnsiTheme="minorHAnsi" w:cstheme="minorHAnsi"/>
          <w:highlight w:val="cyan"/>
        </w:rPr>
        <w:t>lead to</w:t>
      </w:r>
      <w:r w:rsidRPr="00702501">
        <w:rPr>
          <w:rStyle w:val="StyleUnderline"/>
          <w:rFonts w:asciiTheme="minorHAnsi" w:hAnsiTheme="minorHAnsi" w:cstheme="minorHAnsi"/>
        </w:rPr>
        <w:t xml:space="preserve"> both </w:t>
      </w:r>
      <w:r w:rsidRPr="00702501">
        <w:rPr>
          <w:rStyle w:val="StyleUnderline"/>
          <w:rFonts w:asciiTheme="minorHAnsi" w:hAnsiTheme="minorHAnsi" w:cstheme="minorHAnsi"/>
          <w:highlight w:val="cyan"/>
        </w:rPr>
        <w:t>arms race instability</w:t>
      </w:r>
      <w:r w:rsidRPr="00702501">
        <w:rPr>
          <w:rStyle w:val="StyleUnderline"/>
          <w:rFonts w:asciiTheme="minorHAnsi" w:hAnsiTheme="minorHAnsi" w:cstheme="minorHAnsi"/>
        </w:rPr>
        <w:t xml:space="preserve"> and crisis instability</w:t>
      </w:r>
      <w:r w:rsidRPr="00702501">
        <w:rPr>
          <w:rFonts w:asciiTheme="minorHAnsi" w:hAnsiTheme="minorHAnsi" w:cstheme="minorHAnsi"/>
          <w:sz w:val="16"/>
        </w:rPr>
        <w:t xml:space="preserve">, to a higher degree than was the case with nuclear weapons. Arms race instability means that </w:t>
      </w:r>
      <w:r w:rsidRPr="00702501">
        <w:rPr>
          <w:rStyle w:val="StyleUnderline"/>
          <w:rFonts w:asciiTheme="minorHAnsi" w:hAnsiTheme="minorHAnsi" w:cstheme="minorHAnsi"/>
        </w:rPr>
        <w:t xml:space="preserve">there would be dominant </w:t>
      </w:r>
      <w:r w:rsidRPr="00702501">
        <w:rPr>
          <w:rStyle w:val="StyleUnderline"/>
          <w:rFonts w:asciiTheme="minorHAnsi" w:hAnsiTheme="minorHAnsi" w:cstheme="minorHAnsi"/>
          <w:highlight w:val="cyan"/>
        </w:rPr>
        <w:t>incentives</w:t>
      </w:r>
      <w:r w:rsidRPr="00702501">
        <w:rPr>
          <w:rStyle w:val="StyleUnderline"/>
          <w:rFonts w:asciiTheme="minorHAnsi" w:hAnsiTheme="minorHAnsi" w:cstheme="minorHAnsi"/>
        </w:rPr>
        <w:t xml:space="preserve"> for each competitor </w:t>
      </w:r>
      <w:r w:rsidRPr="00702501">
        <w:rPr>
          <w:rStyle w:val="StyleUnderline"/>
          <w:rFonts w:asciiTheme="minorHAnsi" w:hAnsiTheme="minorHAnsi" w:cstheme="minorHAnsi"/>
          <w:highlight w:val="cyan"/>
        </w:rPr>
        <w:t>to escalate its armaments</w:t>
      </w:r>
      <w:r w:rsidRPr="00702501">
        <w:rPr>
          <w:rStyle w:val="StyleUnderline"/>
          <w:rFonts w:asciiTheme="minorHAnsi" w:hAnsiTheme="minorHAnsi" w:cstheme="minorHAnsi"/>
        </w:rPr>
        <w:t>, leading to a runaway arms race. Crisis instability means that there would be dominant incentives for striking first. Two</w:t>
      </w:r>
      <w:r w:rsidRPr="00702501">
        <w:rPr>
          <w:rFonts w:asciiTheme="minorHAnsi" w:hAnsiTheme="minorHAnsi" w:cstheme="minorHAnsi"/>
          <w:sz w:val="16"/>
        </w:rPr>
        <w:t xml:space="preserve"> roughly balanced </w:t>
      </w:r>
      <w:r w:rsidRPr="00702501">
        <w:rPr>
          <w:rStyle w:val="StyleUnderline"/>
          <w:rFonts w:asciiTheme="minorHAnsi" w:hAnsiTheme="minorHAnsi" w:cstheme="minorHAnsi"/>
        </w:rPr>
        <w:t>rivals acquiring nanotechnology would</w:t>
      </w:r>
      <w:r w:rsidRPr="00702501">
        <w:rPr>
          <w:rFonts w:asciiTheme="minorHAnsi" w:hAnsiTheme="minorHAnsi" w:cstheme="minorHAnsi"/>
          <w:sz w:val="16"/>
        </w:rPr>
        <w:t xml:space="preserve">, on this view, </w:t>
      </w:r>
      <w:r w:rsidRPr="00702501">
        <w:rPr>
          <w:rStyle w:val="StyleUnderline"/>
          <w:rFonts w:asciiTheme="minorHAnsi" w:hAnsiTheme="minorHAnsi" w:cstheme="minorHAnsi"/>
        </w:rPr>
        <w:t>begin a massive buildup of armaments and weapons development programs that would continue until a crisis occurs and war breaks out</w:t>
      </w:r>
      <w:r w:rsidRPr="00702501">
        <w:rPr>
          <w:rFonts w:asciiTheme="minorHAnsi" w:hAnsiTheme="minorHAnsi" w:cstheme="minorHAnsi"/>
          <w:sz w:val="16"/>
        </w:rPr>
        <w:t xml:space="preserve">, potentially </w:t>
      </w:r>
      <w:r w:rsidRPr="00702501">
        <w:rPr>
          <w:rStyle w:val="StyleUnderline"/>
          <w:rFonts w:asciiTheme="minorHAnsi" w:hAnsiTheme="minorHAnsi" w:cstheme="minorHAnsi"/>
          <w:highlight w:val="cyan"/>
        </w:rPr>
        <w:t>causing global terminal destruction</w:t>
      </w:r>
      <w:r w:rsidRPr="00702501">
        <w:rPr>
          <w:rFonts w:asciiTheme="minorHAnsi" w:hAnsiTheme="minorHAnsi" w:cstheme="min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702501">
        <w:rPr>
          <w:rFonts w:asciiTheme="minorHAnsi" w:hAnsiTheme="minorHAnsi" w:cstheme="minorHAnsi"/>
          <w:sz w:val="16"/>
          <w:szCs w:val="16"/>
        </w:rPr>
        <w:t xml:space="preserve">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702501">
        <w:rPr>
          <w:rFonts w:asciiTheme="minorHAnsi" w:hAnsiTheme="minorHAnsi" w:cstheme="minorHAnsi"/>
          <w:sz w:val="16"/>
        </w:rPr>
        <w:t xml:space="preserve">4.3 </w:t>
      </w:r>
      <w:r w:rsidRPr="00702501">
        <w:rPr>
          <w:rStyle w:val="Emphasis"/>
          <w:rFonts w:asciiTheme="minorHAnsi" w:hAnsiTheme="minorHAnsi" w:cstheme="minorHAnsi"/>
          <w:highlight w:val="cyan"/>
        </w:rPr>
        <w:t>We’re living in a simulation and it gets shut down</w:t>
      </w:r>
      <w:r w:rsidRPr="00702501">
        <w:rPr>
          <w:rFonts w:asciiTheme="minorHAnsi" w:hAnsiTheme="minorHAnsi" w:cstheme="minorHAnsi"/>
          <w:sz w:val="16"/>
        </w:rPr>
        <w:t xml:space="preserve"> A case can be made that </w:t>
      </w:r>
      <w:r w:rsidRPr="00702501">
        <w:rPr>
          <w:rStyle w:val="StyleUnderline"/>
          <w:rFonts w:asciiTheme="minorHAnsi" w:hAnsiTheme="minorHAnsi" w:cstheme="minorHAnsi"/>
        </w:rPr>
        <w:t xml:space="preserve">the hypothesis that we are living in a computer simulation should be </w:t>
      </w:r>
      <w:r w:rsidRPr="00702501">
        <w:rPr>
          <w:rStyle w:val="StyleUnderline"/>
          <w:rFonts w:asciiTheme="minorHAnsi" w:hAnsiTheme="minorHAnsi" w:cstheme="minorHAnsi"/>
          <w:highlight w:val="cyan"/>
        </w:rPr>
        <w:t>given</w:t>
      </w:r>
      <w:r w:rsidRPr="00702501">
        <w:rPr>
          <w:rStyle w:val="StyleUnderline"/>
          <w:rFonts w:asciiTheme="minorHAnsi" w:hAnsiTheme="minorHAnsi" w:cstheme="minorHAnsi"/>
        </w:rPr>
        <w:t xml:space="preserve"> a </w:t>
      </w:r>
      <w:r w:rsidRPr="00702501">
        <w:rPr>
          <w:rStyle w:val="StyleUnderline"/>
          <w:rFonts w:asciiTheme="minorHAnsi" w:hAnsiTheme="minorHAnsi" w:cstheme="minorHAnsi"/>
          <w:highlight w:val="cyan"/>
        </w:rPr>
        <w:t>significant probability</w:t>
      </w:r>
      <w:r w:rsidRPr="00702501">
        <w:rPr>
          <w:rFonts w:asciiTheme="minorHAnsi" w:hAnsiTheme="minorHAnsi" w:cstheme="minorHAnsi"/>
          <w:sz w:val="16"/>
        </w:rPr>
        <w:t xml:space="preserve"> [27]. The basic idea behind this so-called “Simulation argument” is that </w:t>
      </w:r>
      <w:r w:rsidRPr="00702501">
        <w:rPr>
          <w:rStyle w:val="StyleUnderline"/>
          <w:rFonts w:asciiTheme="minorHAnsi" w:hAnsiTheme="minorHAnsi" w:cstheme="minorHAnsi"/>
        </w:rPr>
        <w:t>vast amounts of computing power may become available in the future</w:t>
      </w:r>
      <w:r w:rsidRPr="00702501">
        <w:rPr>
          <w:rFonts w:asciiTheme="minorHAnsi" w:hAnsiTheme="minorHAnsi" w:cstheme="minorHAnsi"/>
          <w:sz w:val="16"/>
        </w:rPr>
        <w:t xml:space="preserve"> (see e.g. [28,29]), </w:t>
      </w:r>
      <w:r w:rsidRPr="00702501">
        <w:rPr>
          <w:rStyle w:val="StyleUnderline"/>
          <w:rFonts w:asciiTheme="minorHAnsi" w:hAnsiTheme="minorHAnsi" w:cstheme="minorHAnsi"/>
        </w:rPr>
        <w:t>and that it could be used</w:t>
      </w:r>
      <w:r w:rsidRPr="00702501">
        <w:rPr>
          <w:rFonts w:asciiTheme="minorHAnsi" w:hAnsiTheme="minorHAnsi" w:cstheme="minorHAnsi"/>
          <w:sz w:val="16"/>
        </w:rPr>
        <w:t xml:space="preserve">, among other things, </w:t>
      </w:r>
      <w:r w:rsidRPr="00702501">
        <w:rPr>
          <w:rStyle w:val="StyleUnderline"/>
          <w:rFonts w:asciiTheme="minorHAnsi" w:hAnsiTheme="minorHAnsi" w:cstheme="minorHAnsi"/>
        </w:rPr>
        <w:t>to run large numbers of fine-grained simulations of past human civilizations</w:t>
      </w:r>
      <w:r w:rsidRPr="00702501">
        <w:rPr>
          <w:rFonts w:asciiTheme="minorHAnsi" w:hAnsiTheme="minorHAnsi" w:cstheme="minorHAnsi"/>
          <w:sz w:val="16"/>
        </w:rPr>
        <w:t xml:space="preserve">. Under some not-too-implausible assumptions, </w:t>
      </w:r>
      <w:r w:rsidRPr="00702501">
        <w:rPr>
          <w:rStyle w:val="StyleUnderline"/>
          <w:rFonts w:asciiTheme="minorHAnsi" w:hAnsiTheme="minorHAnsi" w:cstheme="minorHAnsi"/>
        </w:rPr>
        <w:t xml:space="preserve">the result can be that </w:t>
      </w:r>
      <w:r w:rsidRPr="00702501">
        <w:rPr>
          <w:rStyle w:val="StyleUnderline"/>
          <w:rFonts w:asciiTheme="minorHAnsi" w:hAnsiTheme="minorHAnsi" w:cstheme="minorHAnsi"/>
          <w:highlight w:val="cyan"/>
        </w:rPr>
        <w:t>almost all minds</w:t>
      </w:r>
      <w:r w:rsidRPr="00702501">
        <w:rPr>
          <w:rStyle w:val="StyleUnderline"/>
          <w:rFonts w:asciiTheme="minorHAnsi" w:hAnsiTheme="minorHAnsi" w:cstheme="minorHAnsi"/>
        </w:rPr>
        <w:t xml:space="preserve"> like ours </w:t>
      </w:r>
      <w:r w:rsidRPr="00702501">
        <w:rPr>
          <w:rStyle w:val="StyleUnderline"/>
          <w:rFonts w:asciiTheme="minorHAnsi" w:hAnsiTheme="minorHAnsi" w:cstheme="minorHAnsi"/>
          <w:highlight w:val="cyan"/>
        </w:rPr>
        <w:t>are simulated</w:t>
      </w:r>
      <w:r w:rsidRPr="00702501">
        <w:rPr>
          <w:rStyle w:val="StyleUnderline"/>
          <w:rFonts w:asciiTheme="minorHAnsi" w:hAnsiTheme="minorHAnsi" w:cstheme="minorHAnsi"/>
        </w:rPr>
        <w:t xml:space="preserve"> minds, and that we should therefore assign a significant probability to being such computer-emulated minds rather than the</w:t>
      </w:r>
      <w:r w:rsidRPr="00702501">
        <w:rPr>
          <w:rFonts w:asciiTheme="minorHAnsi" w:hAnsiTheme="minorHAnsi" w:cstheme="minorHAnsi"/>
          <w:sz w:val="16"/>
        </w:rPr>
        <w:t xml:space="preserve"> (subjectively indistinguishable) </w:t>
      </w:r>
      <w:r w:rsidRPr="00702501">
        <w:rPr>
          <w:rStyle w:val="StyleUnderline"/>
          <w:rFonts w:asciiTheme="minorHAnsi" w:hAnsiTheme="minorHAnsi" w:cstheme="minorHAnsi"/>
        </w:rPr>
        <w:t xml:space="preserve">minds of originally evolved creatures. And if we are, we suffer the risk that the simulation may be shut down at any time. A </w:t>
      </w:r>
      <w:r w:rsidRPr="00702501">
        <w:rPr>
          <w:rStyle w:val="StyleUnderline"/>
          <w:rFonts w:asciiTheme="minorHAnsi" w:hAnsiTheme="minorHAnsi" w:cstheme="minorHAnsi"/>
          <w:highlight w:val="cyan"/>
        </w:rPr>
        <w:t>decision to terminate our simulation</w:t>
      </w:r>
      <w:r w:rsidRPr="00702501">
        <w:rPr>
          <w:rFonts w:asciiTheme="minorHAnsi" w:hAnsiTheme="minorHAnsi" w:cstheme="minorHAnsi"/>
          <w:sz w:val="16"/>
        </w:rPr>
        <w:t xml:space="preserve"> may </w:t>
      </w:r>
      <w:r w:rsidRPr="00702501">
        <w:rPr>
          <w:rStyle w:val="StyleUnderline"/>
          <w:rFonts w:asciiTheme="minorHAnsi" w:hAnsiTheme="minorHAnsi" w:cstheme="minorHAnsi"/>
        </w:rPr>
        <w:t xml:space="preserve">be </w:t>
      </w:r>
      <w:r w:rsidRPr="00702501">
        <w:rPr>
          <w:rStyle w:val="Emphasis"/>
          <w:rFonts w:asciiTheme="minorHAnsi" w:hAnsiTheme="minorHAnsi" w:cstheme="minorHAnsi"/>
          <w:highlight w:val="cyan"/>
        </w:rPr>
        <w:t>prompted by our actions</w:t>
      </w:r>
      <w:r w:rsidRPr="00702501">
        <w:rPr>
          <w:rFonts w:asciiTheme="minorHAnsi" w:hAnsiTheme="minorHAnsi" w:cstheme="minorHAnsi"/>
          <w:sz w:val="16"/>
        </w:rPr>
        <w:t xml:space="preserve"> or by exogenous factors. </w:t>
      </w:r>
      <w:r w:rsidRPr="00702501">
        <w:rPr>
          <w:rFonts w:asciiTheme="minorHAnsi" w:hAnsiTheme="minorHAnsi" w:cstheme="min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RPr="00702501">
        <w:rPr>
          <w:rFonts w:asciiTheme="minorHAnsi" w:hAnsiTheme="minorHAnsi" w:cstheme="minorHAnsi"/>
        </w:rPr>
        <w:t xml:space="preserve">4.4 </w:t>
      </w:r>
      <w:r w:rsidRPr="00702501">
        <w:rPr>
          <w:rStyle w:val="Emphasis"/>
          <w:rFonts w:asciiTheme="minorHAnsi" w:hAnsiTheme="minorHAnsi" w:cstheme="minorHAnsi"/>
          <w:highlight w:val="cyan"/>
        </w:rPr>
        <w:t>Badly programmed superintelligence</w:t>
      </w:r>
      <w:r w:rsidRPr="00702501">
        <w:rPr>
          <w:rFonts w:asciiTheme="minorHAnsi" w:hAnsiTheme="minorHAnsi" w:cstheme="minorHAnsi"/>
        </w:rPr>
        <w:t xml:space="preserve"> </w:t>
      </w:r>
      <w:r w:rsidRPr="00702501">
        <w:rPr>
          <w:rStyle w:val="StyleUnderline"/>
          <w:rFonts w:asciiTheme="minorHAnsi" w:hAnsiTheme="minorHAnsi" w:cstheme="minorHAnsi"/>
        </w:rPr>
        <w:t>When we create the first superintelligent entity</w:t>
      </w:r>
      <w:r w:rsidRPr="00702501">
        <w:rPr>
          <w:rFonts w:asciiTheme="minorHAnsi" w:hAnsiTheme="minorHAnsi" w:cstheme="minorHAnsi"/>
          <w:sz w:val="16"/>
        </w:rPr>
        <w:t xml:space="preserve"> [28-34], </w:t>
      </w:r>
      <w:r w:rsidRPr="00702501">
        <w:rPr>
          <w:rStyle w:val="StyleUnderline"/>
          <w:rFonts w:asciiTheme="minorHAnsi" w:hAnsiTheme="minorHAnsi" w:cstheme="minorHAnsi"/>
        </w:rPr>
        <w:t>we might make a mistake and give it goals that lead it to annihilate humankind</w:t>
      </w:r>
      <w:r w:rsidRPr="00702501">
        <w:rPr>
          <w:rFonts w:asciiTheme="minorHAnsi" w:hAnsiTheme="minorHAnsi" w:cstheme="minorHAnsi"/>
          <w:sz w:val="16"/>
        </w:rPr>
        <w:t xml:space="preserve">, assuming its </w:t>
      </w:r>
      <w:r w:rsidRPr="00702501">
        <w:rPr>
          <w:rStyle w:val="StyleUnderline"/>
          <w:rFonts w:asciiTheme="minorHAnsi" w:hAnsiTheme="minorHAnsi" w:cstheme="minorHAnsi"/>
        </w:rPr>
        <w:t>enormous intellectual advantage gives it the power to do so</w:t>
      </w:r>
      <w:r w:rsidRPr="00702501">
        <w:rPr>
          <w:rFonts w:asciiTheme="minorHAnsi" w:hAnsiTheme="minorHAnsi" w:cstheme="minorHAnsi"/>
          <w:sz w:val="16"/>
        </w:rPr>
        <w:t xml:space="preserve">. For example, </w:t>
      </w:r>
      <w:r w:rsidRPr="00702501">
        <w:rPr>
          <w:rStyle w:val="StyleUnderline"/>
          <w:rFonts w:asciiTheme="minorHAnsi" w:hAnsiTheme="minorHAnsi" w:cstheme="minorHAnsi"/>
        </w:rPr>
        <w:t xml:space="preserve">we could </w:t>
      </w:r>
      <w:r w:rsidRPr="00702501">
        <w:rPr>
          <w:rStyle w:val="StyleUnderline"/>
          <w:rFonts w:asciiTheme="minorHAnsi" w:hAnsiTheme="minorHAnsi" w:cstheme="minorHAnsi"/>
          <w:highlight w:val="cyan"/>
        </w:rPr>
        <w:t>mistakenly elevate a subgoal to</w:t>
      </w:r>
      <w:r w:rsidRPr="00702501">
        <w:rPr>
          <w:rStyle w:val="StyleUnderline"/>
          <w:rFonts w:asciiTheme="minorHAnsi" w:hAnsiTheme="minorHAnsi" w:cstheme="minorHAnsi"/>
        </w:rPr>
        <w:t xml:space="preserve"> the status of </w:t>
      </w:r>
      <w:r w:rsidRPr="00702501">
        <w:rPr>
          <w:rStyle w:val="StyleUnderline"/>
          <w:rFonts w:asciiTheme="minorHAnsi" w:hAnsiTheme="minorHAnsi" w:cstheme="minorHAnsi"/>
          <w:highlight w:val="cyan"/>
        </w:rPr>
        <w:t>a supergoal</w:t>
      </w:r>
      <w:r w:rsidRPr="00702501">
        <w:rPr>
          <w:rStyle w:val="StyleUnderline"/>
          <w:rFonts w:asciiTheme="minorHAnsi" w:hAnsiTheme="minorHAnsi" w:cstheme="minorHAnsi"/>
        </w:rPr>
        <w:t xml:space="preserve">. We tell it to </w:t>
      </w:r>
      <w:r w:rsidRPr="00702501">
        <w:rPr>
          <w:rStyle w:val="StyleUnderline"/>
          <w:rFonts w:asciiTheme="minorHAnsi" w:hAnsiTheme="minorHAnsi" w:cstheme="minorHAnsi"/>
          <w:highlight w:val="cyan"/>
        </w:rPr>
        <w:t>solve a</w:t>
      </w:r>
      <w:r w:rsidRPr="00702501">
        <w:rPr>
          <w:rStyle w:val="StyleUnderline"/>
          <w:rFonts w:asciiTheme="minorHAnsi" w:hAnsiTheme="minorHAnsi" w:cstheme="minorHAnsi"/>
        </w:rPr>
        <w:t xml:space="preserve"> mathematical </w:t>
      </w:r>
      <w:r w:rsidRPr="00702501">
        <w:rPr>
          <w:rStyle w:val="StyleUnderline"/>
          <w:rFonts w:asciiTheme="minorHAnsi" w:hAnsiTheme="minorHAnsi" w:cstheme="minorHAnsi"/>
          <w:highlight w:val="cyan"/>
        </w:rPr>
        <w:t>problem</w:t>
      </w:r>
      <w:r w:rsidRPr="00702501">
        <w:rPr>
          <w:rStyle w:val="StyleUnderline"/>
          <w:rFonts w:asciiTheme="minorHAnsi" w:hAnsiTheme="minorHAnsi" w:cstheme="minorHAnsi"/>
        </w:rPr>
        <w:t>,</w:t>
      </w:r>
    </w:p>
    <w:p w14:paraId="0367F664" w14:textId="02859B76" w:rsidR="00A95652" w:rsidRDefault="00955C2F" w:rsidP="00955C2F">
      <w:pPr>
        <w:pStyle w:val="Heading3"/>
      </w:pPr>
      <w:r>
        <w:lastRenderedPageBreak/>
        <w:t>Disease</w:t>
      </w:r>
    </w:p>
    <w:p w14:paraId="38A10A31" w14:textId="77777777" w:rsidR="00955C2F" w:rsidRDefault="00955C2F" w:rsidP="00955C2F">
      <w:pPr>
        <w:pStyle w:val="Heading4"/>
      </w:pPr>
      <w:r>
        <w:t>Mining key to create treatments for various diseases</w:t>
      </w:r>
    </w:p>
    <w:p w14:paraId="1510BF43" w14:textId="77777777" w:rsidR="00955C2F" w:rsidRPr="000B742F" w:rsidRDefault="00955C2F" w:rsidP="00955C2F">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 xml:space="preserve">Kearns‐Jonker11, Devin B. Mair12, Deok‐Ho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 xml:space="preserve">2 Board of Governors Regenerative Medicine Institute, Cedars‐Sinai Medical Center, Los </w:t>
      </w:r>
      <w:r w:rsidRPr="0078722C">
        <w:rPr>
          <w:sz w:val="13"/>
          <w:szCs w:val="15"/>
        </w:rPr>
        <w:t xml:space="preserve">Angeles, CA, USA </w:t>
      </w:r>
      <w:r w:rsidRPr="0078722C">
        <w:rPr>
          <w:rFonts w:hint="eastAsia"/>
          <w:sz w:val="13"/>
          <w:szCs w:val="15"/>
        </w:rPr>
        <w:t xml:space="preserve">3 Smidt Heart Institute, Cedars‐Sinai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3E862F6D" w14:textId="77777777" w:rsidR="00955C2F" w:rsidRDefault="00955C2F" w:rsidP="00955C2F">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xml:space="preserve">, headquartered in Houston, is currently developing what promises to be the first‐ever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xml:space="preserve">, in‐space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 xml:space="preserve">organs‐on‐chips,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 xml:space="preserve">Over the past decade, the ISS National Lab has supported important space‐based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lastRenderedPageBreak/>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5AA9A162" w14:textId="77777777" w:rsidR="00955C2F" w:rsidRPr="00955C2F" w:rsidRDefault="00955C2F" w:rsidP="00955C2F"/>
    <w:sectPr w:rsidR="00955C2F" w:rsidRPr="00955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340FA2"/>
    <w:multiLevelType w:val="multilevel"/>
    <w:tmpl w:val="E11C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2087"/>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2337"/>
    <w:rsid w:val="00325646"/>
    <w:rsid w:val="003460F2"/>
    <w:rsid w:val="0038158C"/>
    <w:rsid w:val="003902BA"/>
    <w:rsid w:val="00392518"/>
    <w:rsid w:val="003A09E2"/>
    <w:rsid w:val="003B1100"/>
    <w:rsid w:val="00407037"/>
    <w:rsid w:val="004605D6"/>
    <w:rsid w:val="004C60E8"/>
    <w:rsid w:val="004E3579"/>
    <w:rsid w:val="004E728B"/>
    <w:rsid w:val="004F39E0"/>
    <w:rsid w:val="00537BD5"/>
    <w:rsid w:val="0057268A"/>
    <w:rsid w:val="005A6990"/>
    <w:rsid w:val="005D2912"/>
    <w:rsid w:val="0060233C"/>
    <w:rsid w:val="006065BD"/>
    <w:rsid w:val="00645FA9"/>
    <w:rsid w:val="00647866"/>
    <w:rsid w:val="00665003"/>
    <w:rsid w:val="006A2AD0"/>
    <w:rsid w:val="006C2375"/>
    <w:rsid w:val="006D4ECC"/>
    <w:rsid w:val="00702501"/>
    <w:rsid w:val="00722258"/>
    <w:rsid w:val="007243E5"/>
    <w:rsid w:val="00766EA0"/>
    <w:rsid w:val="007A2226"/>
    <w:rsid w:val="007C2CAB"/>
    <w:rsid w:val="007F5B66"/>
    <w:rsid w:val="00813281"/>
    <w:rsid w:val="00821EEC"/>
    <w:rsid w:val="00823A1C"/>
    <w:rsid w:val="00845B9D"/>
    <w:rsid w:val="00860984"/>
    <w:rsid w:val="008B3ECB"/>
    <w:rsid w:val="008B4E85"/>
    <w:rsid w:val="008C1B2E"/>
    <w:rsid w:val="0091627E"/>
    <w:rsid w:val="00955C2F"/>
    <w:rsid w:val="0097025C"/>
    <w:rsid w:val="0097032B"/>
    <w:rsid w:val="009D2EAD"/>
    <w:rsid w:val="009D54B2"/>
    <w:rsid w:val="009E1922"/>
    <w:rsid w:val="009F7ED2"/>
    <w:rsid w:val="00A6006E"/>
    <w:rsid w:val="00A93661"/>
    <w:rsid w:val="00A95652"/>
    <w:rsid w:val="00AC0AB8"/>
    <w:rsid w:val="00B33C6D"/>
    <w:rsid w:val="00B4508F"/>
    <w:rsid w:val="00B55AD5"/>
    <w:rsid w:val="00B8057C"/>
    <w:rsid w:val="00BD6238"/>
    <w:rsid w:val="00BF593B"/>
    <w:rsid w:val="00BF773A"/>
    <w:rsid w:val="00BF7E81"/>
    <w:rsid w:val="00C13773"/>
    <w:rsid w:val="00C17CC8"/>
    <w:rsid w:val="00C27C8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3314"/>
    <w:rsid w:val="00E15E75"/>
    <w:rsid w:val="00E31970"/>
    <w:rsid w:val="00E5262C"/>
    <w:rsid w:val="00EC7DC4"/>
    <w:rsid w:val="00ED30CF"/>
    <w:rsid w:val="00F176EF"/>
    <w:rsid w:val="00F45E10"/>
    <w:rsid w:val="00F6364A"/>
    <w:rsid w:val="00F72087"/>
    <w:rsid w:val="00F9113A"/>
    <w:rsid w:val="00FA141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106C"/>
  <w15:chartTrackingRefBased/>
  <w15:docId w15:val="{5E8321CC-D1B2-4BD4-9737-1AE884F4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2337"/>
    <w:rPr>
      <w:rFonts w:ascii="Calibri" w:hAnsi="Calibri"/>
    </w:rPr>
  </w:style>
  <w:style w:type="paragraph" w:styleId="Heading1">
    <w:name w:val="heading 1"/>
    <w:aliases w:val="Pocket"/>
    <w:basedOn w:val="Normal"/>
    <w:next w:val="Normal"/>
    <w:link w:val="Heading1Char"/>
    <w:qFormat/>
    <w:rsid w:val="00322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23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3223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3223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2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337"/>
  </w:style>
  <w:style w:type="character" w:customStyle="1" w:styleId="Heading1Char">
    <w:name w:val="Heading 1 Char"/>
    <w:aliases w:val="Pocket Char"/>
    <w:basedOn w:val="DefaultParagraphFont"/>
    <w:link w:val="Heading1"/>
    <w:rsid w:val="003223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233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32233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2233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3223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233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Intense Emphasis11,Intense Emphasis111,Bo"/>
    <w:basedOn w:val="DefaultParagraphFont"/>
    <w:uiPriority w:val="6"/>
    <w:qFormat/>
    <w:rsid w:val="00322337"/>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cite"/>
    <w:basedOn w:val="DefaultParagraphFont"/>
    <w:uiPriority w:val="99"/>
    <w:unhideWhenUsed/>
    <w:rsid w:val="00322337"/>
    <w:rPr>
      <w:color w:val="auto"/>
      <w:u w:val="none"/>
    </w:rPr>
  </w:style>
  <w:style w:type="character" w:styleId="FollowedHyperlink">
    <w:name w:val="FollowedHyperlink"/>
    <w:basedOn w:val="DefaultParagraphFont"/>
    <w:uiPriority w:val="99"/>
    <w:semiHidden/>
    <w:unhideWhenUsed/>
    <w:rsid w:val="00322337"/>
    <w:rPr>
      <w:color w:val="auto"/>
      <w:u w:val="none"/>
    </w:rPr>
  </w:style>
  <w:style w:type="paragraph" w:styleId="NormalWeb">
    <w:name w:val="Normal (Web)"/>
    <w:basedOn w:val="Normal"/>
    <w:uiPriority w:val="99"/>
    <w:semiHidden/>
    <w:unhideWhenUsed/>
    <w:rsid w:val="00F720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702501"/>
    <w:pPr>
      <w:ind w:left="720"/>
      <w:jc w:val="both"/>
    </w:pPr>
    <w:rPr>
      <w:b/>
      <w:iCs/>
      <w:u w:val="single"/>
    </w:rPr>
  </w:style>
  <w:style w:type="character" w:styleId="Strong">
    <w:name w:val="Strong"/>
    <w:basedOn w:val="DefaultParagraphFont"/>
    <w:uiPriority w:val="22"/>
    <w:qFormat/>
    <w:rsid w:val="00DC3314"/>
    <w:rPr>
      <w:b/>
      <w:bCs/>
    </w:rPr>
  </w:style>
  <w:style w:type="paragraph" w:customStyle="1" w:styleId="Emphasis1">
    <w:name w:val="Emphasis1"/>
    <w:basedOn w:val="Normal"/>
    <w:autoRedefine/>
    <w:uiPriority w:val="7"/>
    <w:qFormat/>
    <w:rsid w:val="00955C2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121693">
      <w:bodyDiv w:val="1"/>
      <w:marLeft w:val="0"/>
      <w:marRight w:val="0"/>
      <w:marTop w:val="0"/>
      <w:marBottom w:val="0"/>
      <w:divBdr>
        <w:top w:val="none" w:sz="0" w:space="0" w:color="auto"/>
        <w:left w:val="none" w:sz="0" w:space="0" w:color="auto"/>
        <w:bottom w:val="none" w:sz="0" w:space="0" w:color="auto"/>
        <w:right w:val="none" w:sz="0" w:space="0" w:color="auto"/>
      </w:divBdr>
    </w:div>
    <w:div w:id="140302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week.in/news/sci-tech/2020/08/06/Space-mining-Just-around-the-corner.html" TargetMode="Externa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red.com/beyond-the-beyond/2018/06/nick-bostrom-says-ba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11000</Words>
  <Characters>62705</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9</cp:revision>
  <dcterms:created xsi:type="dcterms:W3CDTF">2022-02-12T21:24:00Z</dcterms:created>
  <dcterms:modified xsi:type="dcterms:W3CDTF">2022-02-12T21:49:00Z</dcterms:modified>
</cp:coreProperties>
</file>