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2229F" w14:textId="39E709ED" w:rsidR="00F15E76" w:rsidRDefault="00F15E76" w:rsidP="00F15E76">
      <w:pPr>
        <w:pStyle w:val="Heading2"/>
      </w:pPr>
      <w:r>
        <w:t>1</w:t>
      </w:r>
    </w:p>
    <w:p w14:paraId="459D89B4" w14:textId="06BB121A" w:rsidR="00F15E76" w:rsidRPr="000948C6" w:rsidRDefault="00F15E76" w:rsidP="00F15E76">
      <w:pPr>
        <w:pStyle w:val="Heading4"/>
        <w:rPr>
          <w:rFonts w:asciiTheme="minorHAnsi" w:hAnsiTheme="minorHAnsi" w:cstheme="minorHAnsi"/>
        </w:rPr>
      </w:pPr>
      <w:r w:rsidRPr="000948C6">
        <w:rPr>
          <w:rFonts w:asciiTheme="minorHAnsi" w:hAnsiTheme="minorHAnsi" w:cstheme="minorHAnsi"/>
        </w:rPr>
        <w:t>The affirmative commodifies space in a way that reinvents simulation on an astronomical scale; exploration inevitably creates more signs and signifiers</w:t>
      </w:r>
    </w:p>
    <w:p w14:paraId="47B893BC" w14:textId="77777777" w:rsidR="00F15E76" w:rsidRPr="000948C6" w:rsidRDefault="00F15E76" w:rsidP="00F15E76">
      <w:pPr>
        <w:rPr>
          <w:rFonts w:asciiTheme="minorHAnsi" w:hAnsiTheme="minorHAnsi" w:cstheme="minorHAnsi"/>
        </w:rPr>
      </w:pPr>
      <w:r w:rsidRPr="000948C6">
        <w:rPr>
          <w:rFonts w:asciiTheme="minorHAnsi" w:hAnsiTheme="minorHAnsi" w:cstheme="minorHAnsi"/>
          <w:b/>
          <w:bCs/>
          <w:sz w:val="24"/>
        </w:rPr>
        <w:t>Baudrillard 91</w:t>
      </w:r>
      <w:r w:rsidRPr="000948C6">
        <w:rPr>
          <w:rFonts w:asciiTheme="minorHAnsi" w:hAnsiTheme="minorHAnsi" w:cstheme="minorHAnsi"/>
        </w:rPr>
        <w:t xml:space="preserve"> </w:t>
      </w:r>
      <w:r w:rsidRPr="000948C6">
        <w:rPr>
          <w:rFonts w:asciiTheme="minorHAnsi" w:hAnsiTheme="minorHAnsi" w:cstheme="minorHAnsi"/>
          <w:szCs w:val="20"/>
        </w:rPr>
        <w:t>[Jean Baudrillard, sociologist, cultural theorist, and philosopher], Science Fiction Studies, November ‘91//</w:t>
      </w:r>
      <w:proofErr w:type="spellStart"/>
      <w:r w:rsidRPr="000948C6">
        <w:rPr>
          <w:rFonts w:asciiTheme="minorHAnsi" w:hAnsiTheme="minorHAnsi" w:cstheme="minorHAnsi"/>
          <w:szCs w:val="20"/>
        </w:rPr>
        <w:t>pesh-anika</w:t>
      </w:r>
      <w:proofErr w:type="spellEnd"/>
    </w:p>
    <w:p w14:paraId="0F0868DE" w14:textId="77777777" w:rsidR="00F15E76" w:rsidRPr="000948C6" w:rsidRDefault="00F15E76" w:rsidP="00F15E76">
      <w:pPr>
        <w:rPr>
          <w:rStyle w:val="StyleUnderline"/>
          <w:rFonts w:asciiTheme="minorHAnsi" w:hAnsiTheme="minorHAnsi" w:cstheme="minorHAnsi"/>
        </w:rPr>
      </w:pPr>
      <w:r w:rsidRPr="000948C6">
        <w:rPr>
          <w:rStyle w:val="StyleUnderline"/>
          <w:rFonts w:asciiTheme="minorHAnsi" w:hAnsiTheme="minorHAnsi" w:cstheme="minorHAnsi"/>
        </w:rPr>
        <w:t>We can no longer imagine other universes</w:t>
      </w:r>
      <w:r w:rsidRPr="000948C6">
        <w:rPr>
          <w:rFonts w:asciiTheme="minorHAnsi" w:hAnsiTheme="minorHAnsi" w:cstheme="minorHAnsi"/>
          <w:sz w:val="16"/>
          <w:szCs w:val="16"/>
        </w:rPr>
        <w:t xml:space="preserve">; and the gift of transcendence has been taken from us as well. Classic SF was one of expanding universes: it found its calling </w:t>
      </w:r>
      <w:r w:rsidRPr="000948C6">
        <w:rPr>
          <w:rStyle w:val="StyleUnderline"/>
          <w:rFonts w:asciiTheme="minorHAnsi" w:hAnsiTheme="minorHAnsi" w:cstheme="minorHAnsi"/>
        </w:rPr>
        <w:t xml:space="preserve">in </w:t>
      </w:r>
      <w:r w:rsidRPr="000948C6">
        <w:rPr>
          <w:rStyle w:val="StyleUnderline"/>
          <w:rFonts w:asciiTheme="minorHAnsi" w:hAnsiTheme="minorHAnsi" w:cstheme="minorHAnsi"/>
          <w:highlight w:val="cyan"/>
        </w:rPr>
        <w:t>narratives of space exploration</w:t>
      </w:r>
      <w:r w:rsidRPr="000948C6">
        <w:rPr>
          <w:rStyle w:val="StyleUnderline"/>
          <w:rFonts w:asciiTheme="minorHAnsi" w:hAnsiTheme="minorHAnsi" w:cstheme="minorHAnsi"/>
        </w:rPr>
        <w:t xml:space="preserve">, coupled with more terrestrial forms of exploration </w:t>
      </w:r>
      <w:r w:rsidRPr="000948C6">
        <w:rPr>
          <w:rStyle w:val="StyleUnderline"/>
          <w:rFonts w:asciiTheme="minorHAnsi" w:hAnsiTheme="minorHAnsi" w:cstheme="minorHAnsi"/>
          <w:highlight w:val="cyan"/>
        </w:rPr>
        <w:t>and colonization</w:t>
      </w:r>
      <w:r w:rsidRPr="000948C6">
        <w:rPr>
          <w:rStyle w:val="StyleUnderline"/>
          <w:rFonts w:asciiTheme="minorHAnsi" w:hAnsiTheme="minorHAnsi" w:cstheme="minorHAnsi"/>
        </w:rPr>
        <w:t xml:space="preserve"> </w:t>
      </w:r>
      <w:r w:rsidRPr="000948C6">
        <w:rPr>
          <w:rFonts w:asciiTheme="minorHAnsi" w:hAnsiTheme="minorHAnsi" w:cstheme="minorHAnsi"/>
        </w:rPr>
        <w:t xml:space="preserve">indigenous </w:t>
      </w:r>
      <w:r w:rsidRPr="000948C6">
        <w:rPr>
          <w:rFonts w:asciiTheme="minorHAnsi" w:hAnsiTheme="minorHAnsi" w:cstheme="minorHAnsi"/>
          <w:sz w:val="16"/>
          <w:szCs w:val="16"/>
        </w:rPr>
        <w:t xml:space="preserve">to the 19th and 20th centuries. There is no cause- effect relationship to be seen here. Not simply because, today, </w:t>
      </w:r>
      <w:r w:rsidRPr="000948C6">
        <w:rPr>
          <w:rStyle w:val="StyleUnderline"/>
          <w:rFonts w:asciiTheme="minorHAnsi" w:hAnsiTheme="minorHAnsi" w:cstheme="minorHAnsi"/>
        </w:rPr>
        <w:t xml:space="preserve">terrestrial space </w:t>
      </w:r>
      <w:r w:rsidRPr="000948C6">
        <w:rPr>
          <w:rStyle w:val="StyleUnderline"/>
          <w:rFonts w:asciiTheme="minorHAnsi" w:hAnsiTheme="minorHAnsi" w:cstheme="minorHAnsi"/>
          <w:highlight w:val="cyan"/>
        </w:rPr>
        <w:t>has been</w:t>
      </w:r>
      <w:r w:rsidRPr="000948C6">
        <w:rPr>
          <w:rStyle w:val="StyleUnderline"/>
          <w:rFonts w:asciiTheme="minorHAnsi" w:hAnsiTheme="minorHAnsi" w:cstheme="minorHAnsi"/>
        </w:rPr>
        <w:t xml:space="preserve"> virtually </w:t>
      </w:r>
      <w:r w:rsidRPr="000948C6">
        <w:rPr>
          <w:rStyle w:val="StyleUnderline"/>
          <w:rFonts w:asciiTheme="minorHAnsi" w:hAnsiTheme="minorHAnsi" w:cstheme="minorHAnsi"/>
          <w:highlight w:val="cyan"/>
        </w:rPr>
        <w:t>completely encoded</w:t>
      </w:r>
      <w:r w:rsidRPr="000948C6">
        <w:rPr>
          <w:rStyle w:val="StyleUnderline"/>
          <w:rFonts w:asciiTheme="minorHAnsi" w:hAnsiTheme="minorHAnsi" w:cstheme="minorHAnsi"/>
        </w:rPr>
        <w:t>, mapped, inventoried, saturated</w:t>
      </w:r>
      <w:r w:rsidRPr="000948C6">
        <w:rPr>
          <w:rFonts w:asciiTheme="minorHAnsi" w:hAnsiTheme="minorHAnsi" w:cstheme="minorHAnsi"/>
          <w:sz w:val="16"/>
          <w:szCs w:val="16"/>
        </w:rPr>
        <w:t xml:space="preserve">; has in some sense been shrunk by globalization; </w:t>
      </w:r>
      <w:r w:rsidRPr="000948C6">
        <w:rPr>
          <w:rStyle w:val="StyleUnderline"/>
          <w:rFonts w:asciiTheme="minorHAnsi" w:hAnsiTheme="minorHAnsi" w:cstheme="minorHAnsi"/>
        </w:rPr>
        <w:t xml:space="preserve">has become </w:t>
      </w:r>
      <w:r w:rsidRPr="000948C6">
        <w:rPr>
          <w:rStyle w:val="StyleUnderline"/>
          <w:rFonts w:asciiTheme="minorHAnsi" w:hAnsiTheme="minorHAnsi" w:cstheme="minorHAnsi"/>
          <w:highlight w:val="cyan"/>
        </w:rPr>
        <w:t>a collective marketplace</w:t>
      </w:r>
      <w:r w:rsidRPr="000948C6">
        <w:rPr>
          <w:rFonts w:asciiTheme="minorHAnsi" w:hAnsiTheme="minorHAnsi" w:cstheme="minorHAnsi"/>
          <w:sz w:val="16"/>
          <w:szCs w:val="16"/>
        </w:rPr>
        <w:t xml:space="preserve"> not only for products but also </w:t>
      </w:r>
      <w:r w:rsidRPr="000948C6">
        <w:rPr>
          <w:rStyle w:val="StyleUnderline"/>
          <w:rFonts w:asciiTheme="minorHAnsi" w:hAnsiTheme="minorHAnsi" w:cstheme="minorHAnsi"/>
          <w:highlight w:val="cyan"/>
        </w:rPr>
        <w:t>for</w:t>
      </w:r>
      <w:r w:rsidRPr="000948C6">
        <w:rPr>
          <w:rStyle w:val="StyleUnderline"/>
          <w:rFonts w:asciiTheme="minorHAnsi" w:hAnsiTheme="minorHAnsi" w:cstheme="minorHAnsi"/>
        </w:rPr>
        <w:t xml:space="preserve"> values, </w:t>
      </w:r>
      <w:r w:rsidRPr="000948C6">
        <w:rPr>
          <w:rStyle w:val="StyleUnderline"/>
          <w:rFonts w:asciiTheme="minorHAnsi" w:hAnsiTheme="minorHAnsi" w:cstheme="minorHAnsi"/>
          <w:highlight w:val="cyan"/>
        </w:rPr>
        <w:t>signs,</w:t>
      </w:r>
      <w:r w:rsidRPr="000948C6">
        <w:rPr>
          <w:rStyle w:val="StyleUnderline"/>
          <w:rFonts w:asciiTheme="minorHAnsi" w:hAnsiTheme="minorHAnsi" w:cstheme="minorHAnsi"/>
        </w:rPr>
        <w:t xml:space="preserve"> and models</w:t>
      </w:r>
      <w:r w:rsidRPr="000948C6">
        <w:rPr>
          <w:rFonts w:asciiTheme="minorHAnsi" w:hAnsiTheme="minorHAnsi" w:cstheme="minorHAnsi"/>
          <w:sz w:val="16"/>
          <w:szCs w:val="16"/>
        </w:rPr>
        <w:t xml:space="preserve">, thereby leaving no room any more for the imaginary. It is not exactly because of all this that </w:t>
      </w:r>
      <w:r w:rsidRPr="000948C6">
        <w:rPr>
          <w:rStyle w:val="StyleUnderline"/>
          <w:rFonts w:asciiTheme="minorHAnsi" w:hAnsiTheme="minorHAnsi" w:cstheme="minorHAnsi"/>
          <w:highlight w:val="cyan"/>
        </w:rPr>
        <w:t>the</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exploratory universe</w:t>
      </w:r>
      <w:r w:rsidRPr="000948C6">
        <w:rPr>
          <w:rFonts w:asciiTheme="minorHAnsi" w:hAnsiTheme="minorHAnsi" w:cstheme="minorHAnsi"/>
          <w:sz w:val="16"/>
          <w:szCs w:val="16"/>
        </w:rPr>
        <w:t xml:space="preserve"> (technical, mental, cosmic) of SF </w:t>
      </w:r>
      <w:r w:rsidRPr="000948C6">
        <w:rPr>
          <w:rStyle w:val="StyleUnderline"/>
          <w:rFonts w:asciiTheme="minorHAnsi" w:hAnsiTheme="minorHAnsi" w:cstheme="minorHAnsi"/>
          <w:highlight w:val="cyan"/>
        </w:rPr>
        <w:t>has</w:t>
      </w:r>
      <w:r w:rsidRPr="000948C6">
        <w:rPr>
          <w:rStyle w:val="StyleUnderline"/>
          <w:rFonts w:asciiTheme="minorHAnsi" w:hAnsiTheme="minorHAnsi" w:cstheme="minorHAnsi"/>
        </w:rPr>
        <w:t xml:space="preserve"> also </w:t>
      </w:r>
      <w:r w:rsidRPr="000948C6">
        <w:rPr>
          <w:rStyle w:val="StyleUnderline"/>
          <w:rFonts w:asciiTheme="minorHAnsi" w:hAnsiTheme="minorHAnsi" w:cstheme="minorHAnsi"/>
          <w:highlight w:val="cyan"/>
        </w:rPr>
        <w:t>stopped functioning</w:t>
      </w:r>
      <w:r w:rsidRPr="000948C6">
        <w:rPr>
          <w:rFonts w:asciiTheme="minorHAnsi" w:hAnsiTheme="minorHAnsi" w:cstheme="minorHAnsi"/>
          <w:sz w:val="16"/>
          <w:szCs w:val="16"/>
        </w:rPr>
        <w:t xml:space="preserve">. But the two phenomena are closely linked, and they are two aspects of the same general evolutionary process: a period of Implosion, after centuries of explosion and expansion. When a system reaches its limits, its own saturation point, a reversal begins to takes place. And something happens also to the imagination. Until now, we have always had large reserves of the imaginary, because the coefficient of reality is proportional to the imaginary, which provides the former with its specific gravity. This is also true of geographical and space exploration: when there is no more virgin ground left to the imagination, when the map covers all the territory, something like the reality principle disappears. The conquest of space constitutes, in this sense, an irreversible threshold which effects the loss of terrestrial coordinates and referentiality. Reality, as an internally coherent and limited universe, begins to hemorrhage when its limits are stretched to infinity.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conquest of space</w:t>
      </w:r>
      <w:r w:rsidRPr="000948C6">
        <w:rPr>
          <w:rFonts w:asciiTheme="minorHAnsi" w:hAnsiTheme="minorHAnsi" w:cstheme="minorHAnsi"/>
          <w:sz w:val="16"/>
          <w:szCs w:val="16"/>
        </w:rPr>
        <w:t xml:space="preserve">, following the conquest of the planet, </w:t>
      </w:r>
      <w:r w:rsidRPr="000948C6">
        <w:rPr>
          <w:rStyle w:val="StyleUnderline"/>
          <w:rFonts w:asciiTheme="minorHAnsi" w:hAnsiTheme="minorHAnsi" w:cstheme="minorHAnsi"/>
          <w:highlight w:val="cyan"/>
        </w:rPr>
        <w:t>promotes</w:t>
      </w:r>
      <w:r w:rsidRPr="000948C6">
        <w:rPr>
          <w:rStyle w:val="StyleUnderline"/>
          <w:rFonts w:asciiTheme="minorHAnsi" w:hAnsiTheme="minorHAnsi" w:cstheme="minorHAnsi"/>
        </w:rPr>
        <w:t xml:space="preserve"> either the </w:t>
      </w:r>
      <w:r w:rsidRPr="000948C6">
        <w:rPr>
          <w:rStyle w:val="StyleUnderline"/>
          <w:rFonts w:asciiTheme="minorHAnsi" w:hAnsiTheme="minorHAnsi" w:cstheme="minorHAnsi"/>
          <w:highlight w:val="cyan"/>
        </w:rPr>
        <w:t>de-realizing of human space</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or the reversion</w:t>
      </w:r>
      <w:r w:rsidRPr="000948C6">
        <w:rPr>
          <w:rStyle w:val="StyleUnderline"/>
          <w:rFonts w:asciiTheme="minorHAnsi" w:hAnsiTheme="minorHAnsi" w:cstheme="minorHAnsi"/>
        </w:rPr>
        <w:t xml:space="preserve"> of it </w:t>
      </w:r>
      <w:r w:rsidRPr="000948C6">
        <w:rPr>
          <w:rStyle w:val="StyleUnderline"/>
          <w:rFonts w:asciiTheme="minorHAnsi" w:hAnsiTheme="minorHAnsi" w:cstheme="minorHAnsi"/>
          <w:highlight w:val="cyan"/>
        </w:rPr>
        <w:t>into a simulated hyperreality</w:t>
      </w:r>
      <w:r w:rsidRPr="000948C6">
        <w:rPr>
          <w:rStyle w:val="StyleUnderline"/>
          <w:rFonts w:asciiTheme="minorHAnsi" w:hAnsiTheme="minorHAnsi" w:cstheme="minorHAnsi"/>
        </w:rPr>
        <w:t xml:space="preserve">. </w:t>
      </w:r>
      <w:r w:rsidRPr="000948C6">
        <w:rPr>
          <w:rFonts w:asciiTheme="minorHAnsi" w:hAnsiTheme="minorHAnsi" w:cstheme="minorHAnsi"/>
          <w:sz w:val="16"/>
          <w:szCs w:val="16"/>
        </w:rPr>
        <w:t xml:space="preserve">Witness, for example, this two-room apartment with kitchen and bath launched into orbit with the last Moon capsule (raised to the power of space, one might say);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perceived</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ordinariness of a</w:t>
      </w:r>
      <w:r w:rsidRPr="000948C6">
        <w:rPr>
          <w:rStyle w:val="StyleUnderline"/>
          <w:rFonts w:asciiTheme="minorHAnsi" w:hAnsiTheme="minorHAnsi" w:cstheme="minorHAnsi"/>
        </w:rPr>
        <w:t xml:space="preserve"> terrestrial </w:t>
      </w:r>
      <w:r w:rsidRPr="000948C6">
        <w:rPr>
          <w:rStyle w:val="StyleUnderline"/>
          <w:rFonts w:asciiTheme="minorHAnsi" w:hAnsiTheme="minorHAnsi" w:cstheme="minorHAnsi"/>
          <w:highlight w:val="cyan"/>
        </w:rPr>
        <w:t>habitat</w:t>
      </w:r>
      <w:r w:rsidRPr="000948C6">
        <w:rPr>
          <w:rStyle w:val="StyleUnderline"/>
          <w:rFonts w:asciiTheme="minorHAnsi" w:hAnsiTheme="minorHAnsi" w:cstheme="minorHAnsi"/>
        </w:rPr>
        <w:t xml:space="preserve"> then </w:t>
      </w:r>
      <w:r w:rsidRPr="000948C6">
        <w:rPr>
          <w:rStyle w:val="StyleUnderline"/>
          <w:rFonts w:asciiTheme="minorHAnsi" w:hAnsiTheme="minorHAnsi" w:cstheme="minorHAnsi"/>
          <w:highlight w:val="cyan"/>
        </w:rPr>
        <w:t>assumes</w:t>
      </w:r>
      <w:r w:rsidRPr="000948C6">
        <w:rPr>
          <w:rStyle w:val="StyleUnderline"/>
          <w:rFonts w:asciiTheme="minorHAnsi" w:hAnsiTheme="minorHAnsi" w:cstheme="minorHAnsi"/>
        </w:rPr>
        <w:t xml:space="preserve"> the </w:t>
      </w:r>
      <w:r w:rsidRPr="000948C6">
        <w:rPr>
          <w:rStyle w:val="StyleUnderline"/>
          <w:rFonts w:asciiTheme="minorHAnsi" w:hAnsiTheme="minorHAnsi" w:cstheme="minorHAnsi"/>
          <w:highlight w:val="cyan"/>
        </w:rPr>
        <w:t>values of the cosmic</w:t>
      </w:r>
      <w:r w:rsidRPr="000948C6">
        <w:rPr>
          <w:rStyle w:val="StyleUnderline"/>
          <w:rFonts w:asciiTheme="minorHAnsi" w:hAnsiTheme="minorHAnsi" w:cstheme="minorHAnsi"/>
        </w:rPr>
        <w:t xml:space="preserve"> and its hypostasis in Space, the </w:t>
      </w:r>
      <w:proofErr w:type="spellStart"/>
      <w:r w:rsidRPr="000948C6">
        <w:rPr>
          <w:rStyle w:val="StyleUnderline"/>
          <w:rFonts w:asciiTheme="minorHAnsi" w:hAnsiTheme="minorHAnsi" w:cstheme="minorHAnsi"/>
          <w:highlight w:val="cyan"/>
        </w:rPr>
        <w:t>satellization</w:t>
      </w:r>
      <w:proofErr w:type="spellEnd"/>
      <w:r w:rsidRPr="000948C6">
        <w:rPr>
          <w:rStyle w:val="StyleUnderline"/>
          <w:rFonts w:asciiTheme="minorHAnsi" w:hAnsiTheme="minorHAnsi" w:cstheme="minorHAnsi"/>
          <w:highlight w:val="cyan"/>
        </w:rPr>
        <w:t xml:space="preserve"> of the real in the transcendence of Space</w:t>
      </w:r>
      <w:r w:rsidRPr="000948C6">
        <w:rPr>
          <w:rStyle w:val="StyleUnderline"/>
          <w:rFonts w:asciiTheme="minorHAnsi" w:hAnsiTheme="minorHAnsi" w:cstheme="minorHAnsi"/>
        </w:rPr>
        <w:t xml:space="preserve">—it is the end of metaphysics, the end of fantasy, the end of SF. The era of </w:t>
      </w:r>
      <w:r w:rsidRPr="000948C6">
        <w:rPr>
          <w:rStyle w:val="StyleUnderline"/>
          <w:rFonts w:asciiTheme="minorHAnsi" w:hAnsiTheme="minorHAnsi" w:cstheme="minorHAnsi"/>
          <w:highlight w:val="cyan"/>
        </w:rPr>
        <w:t>hyperreality has begun</w:t>
      </w:r>
      <w:r w:rsidRPr="000948C6">
        <w:rPr>
          <w:rStyle w:val="StyleUnderline"/>
          <w:rFonts w:asciiTheme="minorHAnsi" w:hAnsiTheme="minorHAnsi" w:cstheme="minorHAnsi"/>
        </w:rPr>
        <w:t xml:space="preserve">. From this point on, something must change: the projection, the extrapolation, this sort of pantographic exuberance which made up the charm of SF are now no longer possible. It is no longer possible to manufacture the unreal from the real, to create the imaginary from the data of reality. </w:t>
      </w:r>
      <w:r w:rsidRPr="000948C6">
        <w:rPr>
          <w:rStyle w:val="StyleUnderline"/>
          <w:rFonts w:asciiTheme="minorHAnsi" w:hAnsiTheme="minorHAnsi" w:cstheme="minorHAnsi"/>
          <w:highlight w:val="cyan"/>
        </w:rPr>
        <w:t>The process will</w:t>
      </w:r>
      <w:r w:rsidRPr="000948C6">
        <w:rPr>
          <w:rStyle w:val="StyleUnderline"/>
          <w:rFonts w:asciiTheme="minorHAnsi" w:hAnsiTheme="minorHAnsi" w:cstheme="minorHAnsi"/>
        </w:rPr>
        <w:t xml:space="preserve"> be rather the reverse: to </w:t>
      </w:r>
      <w:r w:rsidRPr="000948C6">
        <w:rPr>
          <w:rStyle w:val="StyleUnderline"/>
          <w:rFonts w:asciiTheme="minorHAnsi" w:hAnsiTheme="minorHAnsi" w:cstheme="minorHAnsi"/>
          <w:highlight w:val="cyan"/>
        </w:rPr>
        <w:t xml:space="preserve">put in place </w:t>
      </w:r>
      <w:r w:rsidRPr="000948C6">
        <w:rPr>
          <w:rStyle w:val="StyleUnderline"/>
          <w:rFonts w:asciiTheme="minorHAnsi" w:hAnsiTheme="minorHAnsi" w:cstheme="minorHAnsi"/>
        </w:rPr>
        <w:t xml:space="preserve">"decentered" situations, </w:t>
      </w:r>
      <w:r w:rsidRPr="000948C6">
        <w:rPr>
          <w:rStyle w:val="StyleUnderline"/>
          <w:rFonts w:asciiTheme="minorHAnsi" w:hAnsiTheme="minorHAnsi" w:cstheme="minorHAnsi"/>
          <w:highlight w:val="cyan"/>
        </w:rPr>
        <w:t>models of simulation, and</w:t>
      </w:r>
      <w:r w:rsidRPr="000948C6">
        <w:rPr>
          <w:rStyle w:val="StyleUnderline"/>
          <w:rFonts w:asciiTheme="minorHAnsi" w:hAnsiTheme="minorHAnsi" w:cstheme="minorHAnsi"/>
        </w:rPr>
        <w:t xml:space="preserve"> then to strive to </w:t>
      </w:r>
      <w:r w:rsidRPr="000948C6">
        <w:rPr>
          <w:rStyle w:val="StyleUnderline"/>
          <w:rFonts w:asciiTheme="minorHAnsi" w:hAnsiTheme="minorHAnsi" w:cstheme="minorHAnsi"/>
          <w:highlight w:val="cyan"/>
        </w:rPr>
        <w:t>give them the colors of the real</w:t>
      </w:r>
      <w:r w:rsidRPr="000948C6">
        <w:rPr>
          <w:rStyle w:val="StyleUnderline"/>
          <w:rFonts w:asciiTheme="minorHAnsi" w:hAnsiTheme="minorHAnsi" w:cstheme="minorHAnsi"/>
        </w:rPr>
        <w:t xml:space="preserve">, the banal, the lived; </w:t>
      </w:r>
      <w:r w:rsidRPr="000948C6">
        <w:rPr>
          <w:rStyle w:val="StyleUnderline"/>
          <w:rFonts w:asciiTheme="minorHAnsi" w:hAnsiTheme="minorHAnsi" w:cstheme="minorHAnsi"/>
          <w:highlight w:val="cyan"/>
        </w:rPr>
        <w:t>to reinvent the real as fiction, precisely because the real has disappeared from our lives</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A hallucination</w:t>
      </w:r>
      <w:r w:rsidRPr="000948C6">
        <w:rPr>
          <w:rStyle w:val="StyleUnderline"/>
          <w:rFonts w:asciiTheme="minorHAnsi" w:hAnsiTheme="minorHAnsi" w:cstheme="minorHAnsi"/>
        </w:rPr>
        <w:t xml:space="preserve"> of the real, of the lived, of the everyday—but reconstituted, sometimes even unto its most  disconcertingly unusual details</w:t>
      </w:r>
      <w:r w:rsidRPr="000948C6">
        <w:rPr>
          <w:rStyle w:val="StyleUnderline"/>
          <w:rFonts w:asciiTheme="minorHAnsi" w:hAnsiTheme="minorHAnsi" w:cstheme="minorHAnsi"/>
          <w:highlight w:val="cyan"/>
        </w:rPr>
        <w:t>, recreated</w:t>
      </w:r>
      <w:r w:rsidRPr="000948C6">
        <w:rPr>
          <w:rStyle w:val="StyleUnderline"/>
          <w:rFonts w:asciiTheme="minorHAnsi" w:hAnsiTheme="minorHAnsi" w:cstheme="minorHAnsi"/>
        </w:rPr>
        <w:t xml:space="preserve"> like an animal park or a botanical garden, presented with transparent precision</w:t>
      </w:r>
      <w:r w:rsidRPr="000948C6">
        <w:rPr>
          <w:rStyle w:val="StyleUnderline"/>
          <w:rFonts w:asciiTheme="minorHAnsi" w:hAnsiTheme="minorHAnsi" w:cstheme="minorHAnsi"/>
          <w:highlight w:val="cyan"/>
        </w:rPr>
        <w:t>, but totally lacking substance</w:t>
      </w:r>
      <w:r w:rsidRPr="000948C6">
        <w:rPr>
          <w:rStyle w:val="StyleUnderline"/>
          <w:rFonts w:asciiTheme="minorHAnsi" w:hAnsiTheme="minorHAnsi" w:cstheme="minorHAnsi"/>
        </w:rPr>
        <w:t xml:space="preserve">, having been </w:t>
      </w:r>
      <w:proofErr w:type="spellStart"/>
      <w:r w:rsidRPr="000948C6">
        <w:rPr>
          <w:rStyle w:val="StyleUnderline"/>
          <w:rFonts w:asciiTheme="minorHAnsi" w:hAnsiTheme="minorHAnsi" w:cstheme="minorHAnsi"/>
        </w:rPr>
        <w:t>derealized</w:t>
      </w:r>
      <w:proofErr w:type="spellEnd"/>
      <w:r w:rsidRPr="000948C6">
        <w:rPr>
          <w:rStyle w:val="StyleUnderline"/>
          <w:rFonts w:asciiTheme="minorHAnsi" w:hAnsiTheme="minorHAnsi" w:cstheme="minorHAnsi"/>
        </w:rPr>
        <w:t xml:space="preserve"> and </w:t>
      </w:r>
      <w:proofErr w:type="spellStart"/>
      <w:r w:rsidRPr="000948C6">
        <w:rPr>
          <w:rStyle w:val="StyleUnderline"/>
          <w:rFonts w:asciiTheme="minorHAnsi" w:hAnsiTheme="minorHAnsi" w:cstheme="minorHAnsi"/>
        </w:rPr>
        <w:t>hyperrealized</w:t>
      </w:r>
      <w:proofErr w:type="spellEnd"/>
      <w:r w:rsidRPr="000948C6">
        <w:rPr>
          <w:rFonts w:asciiTheme="minorHAnsi" w:hAnsiTheme="minorHAnsi" w:cstheme="minorHAnsi"/>
          <w:sz w:val="16"/>
          <w:szCs w:val="16"/>
        </w:rPr>
        <w:t>. True SF, in this case, would not be fiction in expansion, with all the freedom and "</w:t>
      </w:r>
      <w:proofErr w:type="spellStart"/>
      <w:r w:rsidRPr="000948C6">
        <w:rPr>
          <w:rFonts w:asciiTheme="minorHAnsi" w:hAnsiTheme="minorHAnsi" w:cstheme="minorHAnsi"/>
          <w:sz w:val="16"/>
          <w:szCs w:val="16"/>
        </w:rPr>
        <w:t>naïvete</w:t>
      </w:r>
      <w:proofErr w:type="spellEnd"/>
      <w:r w:rsidRPr="000948C6">
        <w:rPr>
          <w:rFonts w:asciiTheme="minorHAnsi" w:hAnsiTheme="minorHAnsi" w:cstheme="minorHAnsi"/>
          <w:sz w:val="16"/>
          <w:szCs w:val="16"/>
        </w:rPr>
        <w:t>́" which gave it a certain charm of discovery</w:t>
      </w:r>
      <w:r w:rsidRPr="000948C6">
        <w:rPr>
          <w:rFonts w:asciiTheme="minorHAnsi" w:hAnsiTheme="minorHAnsi" w:cstheme="minorHAnsi"/>
          <w:sz w:val="16"/>
          <w:szCs w:val="16"/>
          <w:highlight w:val="cyan"/>
        </w:rPr>
        <w:t xml:space="preserve">. </w:t>
      </w:r>
      <w:r w:rsidRPr="000948C6">
        <w:rPr>
          <w:rStyle w:val="StyleUnderline"/>
          <w:rFonts w:asciiTheme="minorHAnsi" w:hAnsiTheme="minorHAnsi" w:cstheme="minorHAnsi"/>
          <w:highlight w:val="cyan"/>
        </w:rPr>
        <w:t>It would</w:t>
      </w:r>
      <w:r w:rsidRPr="000948C6">
        <w:rPr>
          <w:rStyle w:val="StyleUnderline"/>
          <w:rFonts w:asciiTheme="minorHAnsi" w:hAnsiTheme="minorHAnsi" w:cstheme="minorHAnsi"/>
        </w:rPr>
        <w:t xml:space="preserve">, rather, evolve implosively, in the same way as our image of the universe. It would seek to </w:t>
      </w:r>
      <w:r w:rsidRPr="000948C6">
        <w:rPr>
          <w:rStyle w:val="StyleUnderline"/>
          <w:rFonts w:asciiTheme="minorHAnsi" w:hAnsiTheme="minorHAnsi" w:cstheme="minorHAnsi"/>
          <w:highlight w:val="cyan"/>
        </w:rPr>
        <w:t>revitalize</w:t>
      </w:r>
      <w:r w:rsidRPr="000948C6">
        <w:rPr>
          <w:rStyle w:val="StyleUnderline"/>
          <w:rFonts w:asciiTheme="minorHAnsi" w:hAnsiTheme="minorHAnsi" w:cstheme="minorHAnsi"/>
        </w:rPr>
        <w:t xml:space="preserve">, to </w:t>
      </w:r>
      <w:proofErr w:type="spellStart"/>
      <w:r w:rsidRPr="000948C6">
        <w:rPr>
          <w:rStyle w:val="StyleUnderline"/>
          <w:rFonts w:asciiTheme="minorHAnsi" w:hAnsiTheme="minorHAnsi" w:cstheme="minorHAnsi"/>
        </w:rPr>
        <w:t>reactualize</w:t>
      </w:r>
      <w:proofErr w:type="spellEnd"/>
      <w:r w:rsidRPr="000948C6">
        <w:rPr>
          <w:rStyle w:val="StyleUnderline"/>
          <w:rFonts w:asciiTheme="minorHAnsi" w:hAnsiTheme="minorHAnsi" w:cstheme="minorHAnsi"/>
        </w:rPr>
        <w:t xml:space="preserve">, to </w:t>
      </w:r>
      <w:proofErr w:type="spellStart"/>
      <w:r w:rsidRPr="000948C6">
        <w:rPr>
          <w:rStyle w:val="StyleUnderline"/>
          <w:rFonts w:asciiTheme="minorHAnsi" w:hAnsiTheme="minorHAnsi" w:cstheme="minorHAnsi"/>
        </w:rPr>
        <w:t>rebanalize</w:t>
      </w:r>
      <w:proofErr w:type="spellEnd"/>
      <w:r w:rsidRPr="000948C6">
        <w:rPr>
          <w:rStyle w:val="StyleUnderline"/>
          <w:rFonts w:asciiTheme="minorHAnsi" w:hAnsiTheme="minorHAnsi" w:cstheme="minorHAnsi"/>
        </w:rPr>
        <w:t xml:space="preserve"> fragments of </w:t>
      </w:r>
      <w:r w:rsidRPr="000948C6">
        <w:rPr>
          <w:rStyle w:val="StyleUnderline"/>
          <w:rFonts w:asciiTheme="minorHAnsi" w:hAnsiTheme="minorHAnsi" w:cstheme="minorHAnsi"/>
          <w:highlight w:val="cyan"/>
        </w:rPr>
        <w:t>simulation</w:t>
      </w:r>
      <w:r w:rsidRPr="000948C6">
        <w:rPr>
          <w:rFonts w:asciiTheme="minorHAnsi" w:hAnsiTheme="minorHAnsi" w:cstheme="minorHAnsi"/>
          <w:sz w:val="16"/>
          <w:szCs w:val="16"/>
        </w:rPr>
        <w:t xml:space="preserve">—fragments of this universal simulation which </w:t>
      </w:r>
      <w:r w:rsidRPr="000948C6">
        <w:rPr>
          <w:rStyle w:val="StyleUnderline"/>
          <w:rFonts w:asciiTheme="minorHAnsi" w:hAnsiTheme="minorHAnsi" w:cstheme="minorHAnsi"/>
          <w:highlight w:val="cyan"/>
        </w:rPr>
        <w:t>our presumed "real" world</w:t>
      </w:r>
      <w:r w:rsidRPr="000948C6">
        <w:rPr>
          <w:rStyle w:val="StyleUnderline"/>
          <w:rFonts w:asciiTheme="minorHAnsi" w:hAnsiTheme="minorHAnsi" w:cstheme="minorHAnsi"/>
        </w:rPr>
        <w:t xml:space="preserve"> has now become for us. </w:t>
      </w:r>
    </w:p>
    <w:p w14:paraId="50ABD0C2" w14:textId="77777777" w:rsidR="00F15E76" w:rsidRPr="000948C6" w:rsidRDefault="00F15E76" w:rsidP="00F15E76">
      <w:pPr>
        <w:rPr>
          <w:rStyle w:val="StyleUnderline"/>
          <w:rFonts w:asciiTheme="minorHAnsi" w:hAnsiTheme="minorHAnsi" w:cstheme="minorHAnsi"/>
        </w:rPr>
      </w:pPr>
    </w:p>
    <w:p w14:paraId="6A748096" w14:textId="77777777" w:rsidR="00F15E76" w:rsidRPr="00650963" w:rsidRDefault="00F15E76" w:rsidP="00F15E76">
      <w:pPr>
        <w:pStyle w:val="Heading4"/>
      </w:pPr>
      <w:r w:rsidRPr="00650963">
        <w:rPr>
          <w:color w:val="000000"/>
          <w:sz w:val="28"/>
          <w:szCs w:val="28"/>
        </w:rPr>
        <w:t>We lose all hope of reality through the excess of unverifiable information caused by the rapid multiplication of signs – removing pieces doesn’t solve.</w:t>
      </w:r>
    </w:p>
    <w:p w14:paraId="1275D9BB" w14:textId="77777777" w:rsidR="00F15E76" w:rsidRPr="00650963" w:rsidRDefault="00F15E76" w:rsidP="00F15E76">
      <w:r w:rsidRPr="00650963">
        <w:rPr>
          <w:rStyle w:val="Style13ptBold"/>
        </w:rPr>
        <w:t>Gao 16</w:t>
      </w:r>
      <w:r w:rsidRPr="00650963">
        <w:t xml:space="preserve">, </w:t>
      </w:r>
      <w:proofErr w:type="spellStart"/>
      <w:r w:rsidRPr="00650963">
        <w:t>Liyan</w:t>
      </w:r>
      <w:proofErr w:type="spellEnd"/>
      <w:r w:rsidRPr="00650963">
        <w:t xml:space="preserve"> Gao. “Ideological cynicism in the modern information age with </w:t>
      </w:r>
      <w:proofErr w:type="spellStart"/>
      <w:r w:rsidRPr="00650963">
        <w:t>Sloterdijk</w:t>
      </w:r>
      <w:proofErr w:type="spellEnd"/>
      <w:r w:rsidRPr="00650963">
        <w:t xml:space="preserve"> and </w:t>
      </w:r>
      <w:proofErr w:type="spellStart"/>
      <w:r w:rsidRPr="00650963">
        <w:t>Žižek</w:t>
      </w:r>
      <w:proofErr w:type="spellEnd"/>
      <w:r w:rsidRPr="00650963">
        <w:t xml:space="preserve">.” </w:t>
      </w:r>
    </w:p>
    <w:p w14:paraId="4E2E893D" w14:textId="77777777" w:rsidR="00F15E76" w:rsidRPr="00650963" w:rsidRDefault="00F15E76" w:rsidP="00F15E76">
      <w:pPr>
        <w:rPr>
          <w:rStyle w:val="Emphasis"/>
        </w:rPr>
      </w:pPr>
      <w:proofErr w:type="spellStart"/>
      <w:r w:rsidRPr="00650963">
        <w:rPr>
          <w:sz w:val="8"/>
        </w:rPr>
        <w:t>Žižek</w:t>
      </w:r>
      <w:proofErr w:type="spellEnd"/>
      <w:r w:rsidRPr="00650963">
        <w:rPr>
          <w:sz w:val="8"/>
        </w:rPr>
        <w:t xml:space="preserve"> compares the reporting of the Gulf War with that of the Bosnian War. In the former, the employment of ‘evil versus good’ framing was used to </w:t>
      </w:r>
      <w:proofErr w:type="spellStart"/>
      <w:r w:rsidRPr="00650963">
        <w:rPr>
          <w:sz w:val="8"/>
        </w:rPr>
        <w:t>demonise</w:t>
      </w:r>
      <w:proofErr w:type="spellEnd"/>
      <w:r w:rsidRPr="00650963">
        <w:rPr>
          <w:sz w:val="8"/>
        </w:rPr>
        <w:t xml:space="preserve"> Saddam Hussein and to justify the war. In the latter, journalists focused on the complexities of the issue including the long history of conflict in the region.30 Though this approach informs people of more facts, it clouds the brute reality that ethnic cleansing and genocide was rife during the war. By painting the Bosnian War as too complex for both citizens and politicians of the West to understand, people were absolved from the responsibility of intervening in the crisis. </w:t>
      </w:r>
      <w:r w:rsidRPr="00650963">
        <w:rPr>
          <w:rStyle w:val="Emphasis"/>
          <w:highlight w:val="green"/>
        </w:rPr>
        <w:t>Cynicism is</w:t>
      </w:r>
      <w:r w:rsidRPr="00650963">
        <w:rPr>
          <w:rStyle w:val="Emphasis"/>
        </w:rPr>
        <w:t xml:space="preserve"> this aporia </w:t>
      </w:r>
      <w:r w:rsidRPr="00650963">
        <w:rPr>
          <w:rStyle w:val="Emphasis"/>
          <w:highlight w:val="green"/>
        </w:rPr>
        <w:t>raised to the</w:t>
      </w:r>
      <w:r w:rsidRPr="00650963">
        <w:rPr>
          <w:rStyle w:val="Emphasis"/>
        </w:rPr>
        <w:t xml:space="preserve"> level of a </w:t>
      </w:r>
      <w:r w:rsidRPr="00650963">
        <w:rPr>
          <w:rStyle w:val="Emphasis"/>
          <w:highlight w:val="green"/>
        </w:rPr>
        <w:t>psychological</w:t>
      </w:r>
      <w:r w:rsidRPr="00650963">
        <w:rPr>
          <w:rStyle w:val="Emphasis"/>
        </w:rPr>
        <w:t xml:space="preserve"> barrier: new </w:t>
      </w:r>
      <w:r w:rsidRPr="00650963">
        <w:rPr>
          <w:rStyle w:val="Emphasis"/>
          <w:highlight w:val="green"/>
        </w:rPr>
        <w:t xml:space="preserve">media </w:t>
      </w:r>
      <w:r w:rsidRPr="00650963">
        <w:rPr>
          <w:rStyle w:val="Emphasis"/>
          <w:highlight w:val="green"/>
        </w:rPr>
        <w:lastRenderedPageBreak/>
        <w:t xml:space="preserve">can present world problems as </w:t>
      </w:r>
      <w:r w:rsidRPr="00650963">
        <w:rPr>
          <w:rStyle w:val="Emphasis"/>
        </w:rPr>
        <w:t xml:space="preserve">too complicated, too extensive, too global, </w:t>
      </w:r>
      <w:r w:rsidRPr="00650963">
        <w:rPr>
          <w:rStyle w:val="Emphasis"/>
          <w:highlight w:val="green"/>
        </w:rPr>
        <w:t>beyond the control</w:t>
      </w:r>
      <w:r w:rsidRPr="00650963">
        <w:rPr>
          <w:rStyle w:val="Emphasis"/>
        </w:rPr>
        <w:t xml:space="preserve"> and understanding </w:t>
      </w:r>
      <w:r w:rsidRPr="00650963">
        <w:rPr>
          <w:rStyle w:val="Emphasis"/>
          <w:highlight w:val="green"/>
        </w:rPr>
        <w:t>of any one</w:t>
      </w:r>
      <w:r w:rsidRPr="00650963">
        <w:rPr>
          <w:rStyle w:val="Emphasis"/>
        </w:rPr>
        <w:t xml:space="preserve"> individual, and thus, as problems </w:t>
      </w:r>
      <w:r w:rsidRPr="00650963">
        <w:rPr>
          <w:rStyle w:val="Emphasis"/>
          <w:highlight w:val="green"/>
        </w:rPr>
        <w:t>we cannot hope to intervene</w:t>
      </w:r>
      <w:r w:rsidRPr="00650963">
        <w:rPr>
          <w:rStyle w:val="Emphasis"/>
        </w:rPr>
        <w:t xml:space="preserve"> in </w:t>
      </w:r>
      <w:r w:rsidRPr="00650963">
        <w:rPr>
          <w:rStyle w:val="Emphasis"/>
          <w:highlight w:val="green"/>
        </w:rPr>
        <w:t>or</w:t>
      </w:r>
      <w:r w:rsidRPr="00650963">
        <w:rPr>
          <w:rStyle w:val="Emphasis"/>
        </w:rPr>
        <w:t xml:space="preserve"> politically </w:t>
      </w:r>
      <w:proofErr w:type="spellStart"/>
      <w:r w:rsidRPr="00650963">
        <w:rPr>
          <w:rStyle w:val="Emphasis"/>
        </w:rPr>
        <w:t>organise</w:t>
      </w:r>
      <w:proofErr w:type="spellEnd"/>
      <w:r w:rsidRPr="00650963">
        <w:rPr>
          <w:rStyle w:val="Emphasis"/>
        </w:rPr>
        <w:t xml:space="preserve"> to </w:t>
      </w:r>
      <w:r w:rsidRPr="00650963">
        <w:rPr>
          <w:rStyle w:val="Emphasis"/>
          <w:highlight w:val="green"/>
        </w:rPr>
        <w:t>oppose</w:t>
      </w:r>
      <w:r w:rsidRPr="00650963">
        <w:rPr>
          <w:rStyle w:val="Emphasis"/>
        </w:rPr>
        <w:t>.</w:t>
      </w:r>
      <w:r w:rsidRPr="00650963">
        <w:rPr>
          <w:sz w:val="8"/>
        </w:rPr>
        <w:t xml:space="preserve"> Merely being more knowledgeable about the complexity of the problems in our society does not dispel ideology nor is it necessarily empowering. </w:t>
      </w:r>
      <w:r w:rsidRPr="00650963">
        <w:rPr>
          <w:rStyle w:val="Emphasis"/>
          <w:highlight w:val="green"/>
        </w:rPr>
        <w:t>When we feel overwhelmed</w:t>
      </w:r>
      <w:r w:rsidRPr="00650963">
        <w:rPr>
          <w:rStyle w:val="Emphasis"/>
        </w:rPr>
        <w:t xml:space="preserve"> and disempowered to change the current situation and condition, </w:t>
      </w:r>
      <w:r w:rsidRPr="00650963">
        <w:rPr>
          <w:rStyle w:val="Emphasis"/>
          <w:highlight w:val="green"/>
        </w:rPr>
        <w:t>we learn to</w:t>
      </w:r>
      <w:r w:rsidRPr="00650963">
        <w:rPr>
          <w:rStyle w:val="Emphasis"/>
        </w:rPr>
        <w:t xml:space="preserve"> adapt and </w:t>
      </w:r>
      <w:r w:rsidRPr="00650963">
        <w:rPr>
          <w:rStyle w:val="Emphasis"/>
          <w:highlight w:val="green"/>
        </w:rPr>
        <w:t>accept</w:t>
      </w:r>
      <w:r w:rsidRPr="00650963">
        <w:rPr>
          <w:rStyle w:val="Emphasis"/>
        </w:rPr>
        <w:t xml:space="preserve"> them.</w:t>
      </w:r>
      <w:r w:rsidRPr="00650963">
        <w:rPr>
          <w:sz w:val="8"/>
        </w:rPr>
        <w:t xml:space="preserve"> Subsequently, numbness and apathy comes from paradoxically caring. THE SEDUCTION OF CYNICISM The feeling of being overwhelmed and disempowered </w:t>
      </w:r>
      <w:r w:rsidRPr="00650963">
        <w:rPr>
          <w:rStyle w:val="Emphasis"/>
        </w:rPr>
        <w:t xml:space="preserve">makes people susceptible to </w:t>
      </w:r>
      <w:r w:rsidRPr="00650963">
        <w:rPr>
          <w:rStyle w:val="Emphasis"/>
          <w:highlight w:val="green"/>
        </w:rPr>
        <w:t>embracing</w:t>
      </w:r>
      <w:r w:rsidRPr="00650963">
        <w:rPr>
          <w:rStyle w:val="Emphasis"/>
        </w:rPr>
        <w:t xml:space="preserve"> what Jodi Dean calls </w:t>
      </w:r>
      <w:r w:rsidRPr="00650963">
        <w:rPr>
          <w:rStyle w:val="Emphasis"/>
          <w:highlight w:val="green"/>
        </w:rPr>
        <w:t>the victimhood position</w:t>
      </w:r>
      <w:r w:rsidRPr="00650963">
        <w:rPr>
          <w:rStyle w:val="Emphasis"/>
        </w:rPr>
        <w:t xml:space="preserve">. </w:t>
      </w:r>
      <w:r w:rsidRPr="00650963">
        <w:rPr>
          <w:sz w:val="8"/>
        </w:rPr>
        <w:t xml:space="preserve">This position addresses </w:t>
      </w:r>
      <w:r w:rsidRPr="00650963">
        <w:rPr>
          <w:rStyle w:val="Emphasis"/>
        </w:rPr>
        <w:t>the sense of being overwhelmed by providing a means of understanding oneself within the chaos of over-information</w:t>
      </w:r>
      <w:r w:rsidRPr="00650963">
        <w:rPr>
          <w:sz w:val="8"/>
        </w:rPr>
        <w:t xml:space="preserve">, and the feeling of disempowerment by instilling a moral high ground, albeit a false one. When one is overwhelmed by the various unethical </w:t>
      </w:r>
      <w:proofErr w:type="spellStart"/>
      <w:r w:rsidRPr="00650963">
        <w:rPr>
          <w:sz w:val="8"/>
        </w:rPr>
        <w:t>practises</w:t>
      </w:r>
      <w:proofErr w:type="spellEnd"/>
      <w:r w:rsidRPr="00650963">
        <w:rPr>
          <w:sz w:val="8"/>
        </w:rPr>
        <w:t xml:space="preserve"> of the world one feels unable, or incapable, to intervene in a meaningful way. </w:t>
      </w:r>
      <w:r w:rsidRPr="00650963">
        <w:rPr>
          <w:rStyle w:val="Emphasis"/>
        </w:rPr>
        <w:t xml:space="preserve">The victimhood position assumes </w:t>
      </w:r>
      <w:r w:rsidRPr="00650963">
        <w:rPr>
          <w:rStyle w:val="Emphasis"/>
          <w:highlight w:val="green"/>
        </w:rPr>
        <w:t>an identity of hopelessness</w:t>
      </w:r>
      <w:r w:rsidRPr="00650963">
        <w:rPr>
          <w:rStyle w:val="Emphasis"/>
        </w:rPr>
        <w:t>, which validates our feelings of powerlessness</w:t>
      </w:r>
      <w:r w:rsidRPr="00650963">
        <w:rPr>
          <w:sz w:val="8"/>
        </w:rPr>
        <w:t xml:space="preserve">. Hence instead of taking the more difficult but ultimately rewarding path of politics, the cynic embraces their hopelessness. 31 In the 2000 U.S. Presidential election the Democrat candidate Al Gore controversially lost to Republican George Bush, despite winning the popular vote. For Dean, the victimhood position is evident in the Democrat’s failure to contest the results. While prominent leftist commentators argued the Republicans ‘stole’ the election, thus presenting themselves as victims, Dean argues the </w:t>
      </w:r>
      <w:r w:rsidRPr="00650963">
        <w:rPr>
          <w:rStyle w:val="Emphasis"/>
        </w:rPr>
        <w:t>Democrats gave up and forfeited the election cynically because they were convinced of America’s conservatism and their own powerlessness</w:t>
      </w:r>
      <w:r w:rsidRPr="00650963">
        <w:rPr>
          <w:sz w:val="8"/>
        </w:rPr>
        <w:t xml:space="preserve">: [The Left was] convinced that the country was republican, conservative, capitalist, Christian fundamentalist, and evangelical. It’s almost as if we believed in their strength and unity, their power and influence, more than they did themselves. So we submitted to what we loudly lamented as our own worst nightmare.32 When the Left argued Bush won the election because America was becoming increasingly more conservative, they absolved themselves of the responsibility for their own inaction while maintaining their moral superiority. This event shows </w:t>
      </w:r>
      <w:r w:rsidRPr="00650963">
        <w:rPr>
          <w:rStyle w:val="Emphasis"/>
        </w:rPr>
        <w:t xml:space="preserve">the temptation of the victimhood position for the modern cynic: </w:t>
      </w:r>
      <w:r w:rsidRPr="00650963">
        <w:rPr>
          <w:rStyle w:val="Emphasis"/>
          <w:highlight w:val="green"/>
        </w:rPr>
        <w:t>they cannot be accused of being naïve, nor can they be reproached for any political failures</w:t>
      </w:r>
      <w:r w:rsidRPr="00650963">
        <w:rPr>
          <w:sz w:val="8"/>
          <w:highlight w:val="green"/>
        </w:rPr>
        <w:t>.</w:t>
      </w:r>
      <w:r w:rsidRPr="00650963">
        <w:rPr>
          <w:sz w:val="8"/>
        </w:rPr>
        <w:t xml:space="preserve">33 Dean points towards the Black Power movement, the Sisterhood movement, and the Queer movement as examples of political struggles that have refuted the victimhood position. 34 These movements are premised on agency, strength, and selfdetermination.35 Though there are of course </w:t>
      </w:r>
      <w:proofErr w:type="spellStart"/>
      <w:r w:rsidRPr="00650963">
        <w:rPr>
          <w:sz w:val="8"/>
        </w:rPr>
        <w:t>marginalised</w:t>
      </w:r>
      <w:proofErr w:type="spellEnd"/>
      <w:r w:rsidRPr="00650963">
        <w:rPr>
          <w:sz w:val="8"/>
        </w:rPr>
        <w:t xml:space="preserve"> sectors of society who are victims of oppression, however, </w:t>
      </w:r>
      <w:proofErr w:type="spellStart"/>
      <w:r w:rsidRPr="00650963">
        <w:rPr>
          <w:sz w:val="8"/>
        </w:rPr>
        <w:t>recognising</w:t>
      </w:r>
      <w:proofErr w:type="spellEnd"/>
      <w:r w:rsidRPr="00650963">
        <w:rPr>
          <w:sz w:val="8"/>
        </w:rPr>
        <w:t xml:space="preserve"> and acknowledging this is different from assuming victimhood as a mode of being or an emblem of one’s identity. A sense of empowerment is necessary for people to overcome their oppressive conditions, something they cannot achieve if they </w:t>
      </w:r>
      <w:proofErr w:type="spellStart"/>
      <w:r w:rsidRPr="00650963">
        <w:rPr>
          <w:sz w:val="8"/>
        </w:rPr>
        <w:t>mobilise</w:t>
      </w:r>
      <w:proofErr w:type="spellEnd"/>
      <w:r w:rsidRPr="00650963">
        <w:rPr>
          <w:sz w:val="8"/>
        </w:rPr>
        <w:t xml:space="preserve"> around victimhood as something essential to their experiences. Dean’s notion of victimhood is indebted to Nietzsche’s concept of ressentiment. The link between </w:t>
      </w:r>
      <w:proofErr w:type="spellStart"/>
      <w:r w:rsidRPr="00650963">
        <w:rPr>
          <w:sz w:val="8"/>
        </w:rPr>
        <w:t>Sloterdijk’s</w:t>
      </w:r>
      <w:proofErr w:type="spellEnd"/>
      <w:r w:rsidRPr="00650963">
        <w:rPr>
          <w:sz w:val="8"/>
        </w:rPr>
        <w:t xml:space="preserve"> notion of cynicism and ressentiment is </w:t>
      </w:r>
      <w:proofErr w:type="spellStart"/>
      <w:r w:rsidRPr="00650963">
        <w:rPr>
          <w:sz w:val="8"/>
        </w:rPr>
        <w:t>analysed</w:t>
      </w:r>
      <w:proofErr w:type="spellEnd"/>
      <w:r w:rsidRPr="00650963">
        <w:rPr>
          <w:sz w:val="8"/>
        </w:rPr>
        <w:t xml:space="preserve"> by Robert Halsall through </w:t>
      </w:r>
      <w:proofErr w:type="spellStart"/>
      <w:r w:rsidRPr="00650963">
        <w:rPr>
          <w:sz w:val="8"/>
        </w:rPr>
        <w:t>Sloterdijk’s</w:t>
      </w:r>
      <w:proofErr w:type="spellEnd"/>
      <w:r w:rsidRPr="00650963">
        <w:rPr>
          <w:sz w:val="8"/>
        </w:rPr>
        <w:t xml:space="preserve"> Contempt for the Masses: Essay on the Culture Wars in Modern Society. Halsall distinguishes resentment from ressentiment by arguing that while resentment can motivate political action through revenge, ressentiment is a </w:t>
      </w:r>
      <w:proofErr w:type="spellStart"/>
      <w:r w:rsidRPr="00650963">
        <w:rPr>
          <w:sz w:val="8"/>
        </w:rPr>
        <w:t>generalised</w:t>
      </w:r>
      <w:proofErr w:type="spellEnd"/>
      <w:r w:rsidRPr="00650963">
        <w:rPr>
          <w:sz w:val="8"/>
        </w:rPr>
        <w:t xml:space="preserve"> feeling that seeks symbolic revenge rather than political outcomes: First, whereas resentment is specific in targeting its blame, the feeling of ressentiment is generalized: it seeks to identify someone or something, a target, however imprecise, responsible for the feelings of contempt which the mass subject feels. Second, whereas resentment can be </w:t>
      </w:r>
      <w:proofErr w:type="spellStart"/>
      <w:r w:rsidRPr="00650963">
        <w:rPr>
          <w:sz w:val="8"/>
        </w:rPr>
        <w:t>channelled</w:t>
      </w:r>
      <w:proofErr w:type="spellEnd"/>
      <w:r w:rsidRPr="00650963">
        <w:rPr>
          <w:sz w:val="8"/>
        </w:rPr>
        <w:t xml:space="preserve"> into overturning the political circumstances responsible for the state of affairs, ressentiment finds no specific political or other outlet, and is thus converted into a general feeling of contempt for all ‘higher’ things, a desire for symbolic revenge.36 Rage and Time is a later work of </w:t>
      </w:r>
      <w:proofErr w:type="spellStart"/>
      <w:r w:rsidRPr="00650963">
        <w:rPr>
          <w:sz w:val="8"/>
        </w:rPr>
        <w:t>Sloterdijk</w:t>
      </w:r>
      <w:proofErr w:type="spellEnd"/>
      <w:r w:rsidRPr="00650963">
        <w:rPr>
          <w:sz w:val="8"/>
        </w:rPr>
        <w:t xml:space="preserve"> where he discusses Nietzsche’s concept of ressentiment in relation to rage. As Nietzsche situates the origin of ressentiment in Christian (slave) morality, </w:t>
      </w:r>
      <w:proofErr w:type="spellStart"/>
      <w:r w:rsidRPr="00650963">
        <w:rPr>
          <w:sz w:val="8"/>
        </w:rPr>
        <w:t>Sloterdijk</w:t>
      </w:r>
      <w:proofErr w:type="spellEnd"/>
      <w:r w:rsidRPr="00650963">
        <w:rPr>
          <w:sz w:val="8"/>
        </w:rPr>
        <w:t xml:space="preserve"> considers ressentiment as the deference of rage where the afterlife will rectify any injustices. This typifies modernity’s approach to overcoming and suppressing rage, which </w:t>
      </w:r>
      <w:proofErr w:type="spellStart"/>
      <w:r w:rsidRPr="00650963">
        <w:rPr>
          <w:sz w:val="8"/>
        </w:rPr>
        <w:t>Sloterdijk</w:t>
      </w:r>
      <w:proofErr w:type="spellEnd"/>
      <w:r w:rsidRPr="00650963">
        <w:rPr>
          <w:sz w:val="8"/>
        </w:rPr>
        <w:t xml:space="preserve"> contrasts with the Ancient Greek thymotic (of pride and spirit) approach of harnessing rage.37 While </w:t>
      </w:r>
      <w:proofErr w:type="spellStart"/>
      <w:r w:rsidRPr="00650963">
        <w:rPr>
          <w:sz w:val="8"/>
        </w:rPr>
        <w:t>Sloterdijk</w:t>
      </w:r>
      <w:proofErr w:type="spellEnd"/>
      <w:r w:rsidRPr="00650963">
        <w:rPr>
          <w:sz w:val="8"/>
        </w:rPr>
        <w:t xml:space="preserve"> departed from his critical theory heritage when </w:t>
      </w:r>
      <w:proofErr w:type="spellStart"/>
      <w:r w:rsidRPr="00650963">
        <w:rPr>
          <w:sz w:val="8"/>
        </w:rPr>
        <w:t>criticising</w:t>
      </w:r>
      <w:proofErr w:type="spellEnd"/>
      <w:r w:rsidRPr="00650963">
        <w:rPr>
          <w:sz w:val="8"/>
        </w:rPr>
        <w:t xml:space="preserve"> communism as a form of ressentiment (which brought him criticism from old supporters including </w:t>
      </w:r>
      <w:proofErr w:type="spellStart"/>
      <w:r w:rsidRPr="00650963">
        <w:rPr>
          <w:sz w:val="8"/>
        </w:rPr>
        <w:t>Žižek</w:t>
      </w:r>
      <w:proofErr w:type="spellEnd"/>
      <w:r w:rsidRPr="00650963">
        <w:rPr>
          <w:sz w:val="8"/>
        </w:rPr>
        <w:t xml:space="preserve">), nonetheless one can draw the connection between cynicism’s ability to suppress rage instead of </w:t>
      </w:r>
      <w:proofErr w:type="spellStart"/>
      <w:r w:rsidRPr="00650963">
        <w:rPr>
          <w:sz w:val="8"/>
        </w:rPr>
        <w:t>utilising</w:t>
      </w:r>
      <w:proofErr w:type="spellEnd"/>
      <w:r w:rsidRPr="00650963">
        <w:rPr>
          <w:sz w:val="8"/>
        </w:rPr>
        <w:t xml:space="preserve"> it towards political action. Sara Ahmed similarly argues that the </w:t>
      </w:r>
      <w:proofErr w:type="spellStart"/>
      <w:r w:rsidRPr="00650963">
        <w:rPr>
          <w:sz w:val="8"/>
        </w:rPr>
        <w:t>fetishisation</w:t>
      </w:r>
      <w:proofErr w:type="spellEnd"/>
      <w:r w:rsidRPr="00650963">
        <w:rPr>
          <w:sz w:val="8"/>
        </w:rPr>
        <w:t xml:space="preserve"> of the wound is a form of Nietzsche’s ressentiment. Transforming the wound into an identity involves substituting politics (an action) for revenge (a reaction):38 I agree with the transformation of the wound into an identity is problematic. One of the reasons that it is problematic is precisely because of its fetishism: the transformation of the wound into an identity cuts the wound off from a history of ‘getting hurt’ or injured. It turns the wound into something that simply ‘is’ rather than has happened in time and space. The </w:t>
      </w:r>
      <w:proofErr w:type="spellStart"/>
      <w:r w:rsidRPr="00650963">
        <w:rPr>
          <w:sz w:val="8"/>
        </w:rPr>
        <w:t>fetishisation</w:t>
      </w:r>
      <w:proofErr w:type="spellEnd"/>
      <w:r w:rsidRPr="00650963">
        <w:rPr>
          <w:sz w:val="8"/>
        </w:rPr>
        <w:t xml:space="preserve"> of the wound as a sign of identity is crucial to ‘testimonial culture’, in which narratives of pain and injury have proliferated.39 When one is bombarded and overwhelmed with the different problems of the world, victimhood is a comforting and affirming position. However as Ahmed puts it, the position ultimately increases the pain and injury it aims to address, and it enables us to “deal with it” without affecting any real change. Sharon Stanley places cynicism as the successor of the enlightenment: it has taken the lessons of challenging traditions and religions to their logical conclusions but without rebuilding a better alternative world.40 Kant wrote in What is the Enlightenment? that enlightenment involved not only possessing knowledge but also acting upon the knowledge: he concluded “The motto of enlightenment is therefore: </w:t>
      </w:r>
      <w:proofErr w:type="spellStart"/>
      <w:r w:rsidRPr="00650963">
        <w:rPr>
          <w:sz w:val="8"/>
        </w:rPr>
        <w:t>Sapere</w:t>
      </w:r>
      <w:proofErr w:type="spellEnd"/>
      <w:r w:rsidRPr="00650963">
        <w:rPr>
          <w:sz w:val="8"/>
        </w:rPr>
        <w:t xml:space="preserve"> Aude! [Dare to be wise!] Have courage to use your understanding!”41 My research argues that cynicism is precisely the immature, </w:t>
      </w:r>
      <w:proofErr w:type="spellStart"/>
      <w:r w:rsidRPr="00650963">
        <w:rPr>
          <w:sz w:val="8"/>
        </w:rPr>
        <w:t>selfdeceptive</w:t>
      </w:r>
      <w:proofErr w:type="spellEnd"/>
      <w:r w:rsidRPr="00650963">
        <w:rPr>
          <w:sz w:val="8"/>
        </w:rPr>
        <w:t xml:space="preserve"> attitude of the coward, scared by past failures. </w:t>
      </w:r>
      <w:r w:rsidRPr="00650963">
        <w:rPr>
          <w:rStyle w:val="Emphasis"/>
        </w:rPr>
        <w:t xml:space="preserve">The path to escaping the </w:t>
      </w:r>
      <w:proofErr w:type="spellStart"/>
      <w:r w:rsidRPr="00650963">
        <w:rPr>
          <w:rStyle w:val="Emphasis"/>
        </w:rPr>
        <w:t>selfdepiction</w:t>
      </w:r>
      <w:proofErr w:type="spellEnd"/>
      <w:r w:rsidRPr="00650963">
        <w:rPr>
          <w:rStyle w:val="Emphasis"/>
        </w:rPr>
        <w:t xml:space="preserve"> of cynicism is to move away from informational, sound-bite new media and promote the expansion of discursive and visionary forms of knowledge.</w:t>
      </w:r>
    </w:p>
    <w:p w14:paraId="6A53CCBD" w14:textId="77777777" w:rsidR="00F15E76" w:rsidRPr="000948C6" w:rsidRDefault="00F15E76" w:rsidP="00F15E76">
      <w:pPr>
        <w:rPr>
          <w:rFonts w:asciiTheme="minorHAnsi" w:hAnsiTheme="minorHAnsi" w:cstheme="minorHAnsi"/>
        </w:rPr>
      </w:pPr>
    </w:p>
    <w:p w14:paraId="2BE257DC" w14:textId="77777777" w:rsidR="00F15E76" w:rsidRPr="000948C6" w:rsidRDefault="00F15E76" w:rsidP="00F15E76">
      <w:pPr>
        <w:pStyle w:val="Heading4"/>
        <w:rPr>
          <w:rFonts w:asciiTheme="minorHAnsi" w:hAnsiTheme="minorHAnsi" w:cstheme="minorHAnsi"/>
        </w:rPr>
      </w:pPr>
      <w:r w:rsidRPr="000948C6">
        <w:rPr>
          <w:rFonts w:asciiTheme="minorHAnsi" w:hAnsiTheme="minorHAnsi" w:cstheme="minorHAnsi"/>
          <w:color w:val="000000"/>
          <w:sz w:val="28"/>
          <w:szCs w:val="28"/>
        </w:rPr>
        <w:t>The system of the fourth order simulacra kills meaning and thrives off of the manifestation and reproduction of violence, leaving subjects within in a constant state of depression when questions of truth can no longer be answered. Doubt plagues the subject and they are subsequently subjugated to the will of simulation. </w:t>
      </w:r>
    </w:p>
    <w:p w14:paraId="25516DA9" w14:textId="77777777" w:rsidR="00F15E76" w:rsidRPr="000948C6" w:rsidRDefault="00F15E76" w:rsidP="00F15E76">
      <w:pPr>
        <w:pStyle w:val="NormalWeb"/>
        <w:spacing w:before="0" w:beforeAutospacing="0" w:after="160" w:afterAutospacing="0"/>
        <w:rPr>
          <w:rFonts w:asciiTheme="minorHAnsi" w:hAnsiTheme="minorHAnsi" w:cstheme="minorHAnsi"/>
        </w:rPr>
      </w:pPr>
      <w:r w:rsidRPr="000948C6">
        <w:rPr>
          <w:rFonts w:asciiTheme="minorHAnsi" w:hAnsiTheme="minorHAnsi" w:cstheme="minorHAnsi"/>
          <w:b/>
          <w:bCs/>
          <w:color w:val="000000"/>
          <w:sz w:val="26"/>
          <w:szCs w:val="26"/>
        </w:rPr>
        <w:t xml:space="preserve">Robinson 12 </w:t>
      </w:r>
      <w:r w:rsidRPr="000948C6">
        <w:rPr>
          <w:rFonts w:asciiTheme="minorHAnsi" w:hAnsiTheme="minorHAnsi" w:cstheme="minorHAnsi"/>
          <w:color w:val="000000"/>
          <w:sz w:val="22"/>
        </w:rPr>
        <w:t>[Andrew; political theorist / activist;  "Jean Baudrillard: Hyperreality and Implosion"; Ceasefire Magazine, 8-10-2012, https://ceasefiremagazine.co.uk/in-theory-baudrillard-9/]</w:t>
      </w:r>
    </w:p>
    <w:p w14:paraId="3FE8C4F6" w14:textId="77777777" w:rsidR="00F15E76" w:rsidRPr="000948C6" w:rsidRDefault="00F15E76" w:rsidP="00F15E76">
      <w:pPr>
        <w:rPr>
          <w:rFonts w:asciiTheme="minorHAnsi" w:hAnsiTheme="minorHAnsi" w:cstheme="minorHAnsi"/>
        </w:rPr>
      </w:pPr>
      <w:r w:rsidRPr="000948C6">
        <w:rPr>
          <w:rFonts w:asciiTheme="minorHAnsi" w:hAnsiTheme="minorHAnsi" w:cstheme="minorHAnsi"/>
          <w:color w:val="000000"/>
          <w:sz w:val="12"/>
          <w:szCs w:val="12"/>
        </w:rPr>
        <w:t xml:space="preserve">What are the social effects of all these changes? The main function of the changes is to </w:t>
      </w:r>
      <w:proofErr w:type="spellStart"/>
      <w:r w:rsidRPr="000948C6">
        <w:rPr>
          <w:rFonts w:asciiTheme="minorHAnsi" w:hAnsiTheme="minorHAnsi" w:cstheme="minorHAnsi"/>
          <w:color w:val="000000"/>
          <w:sz w:val="12"/>
          <w:szCs w:val="12"/>
        </w:rPr>
        <w:t>actualise</w:t>
      </w:r>
      <w:proofErr w:type="spellEnd"/>
      <w:r w:rsidRPr="000948C6">
        <w:rPr>
          <w:rFonts w:asciiTheme="minorHAnsi" w:hAnsiTheme="minorHAnsi" w:cstheme="minorHAnsi"/>
          <w:color w:val="000000"/>
          <w:sz w:val="12"/>
          <w:szCs w:val="12"/>
        </w:rPr>
        <w:t xml:space="preserve"> and </w:t>
      </w:r>
      <w:r w:rsidRPr="000948C6">
        <w:rPr>
          <w:rFonts w:asciiTheme="minorHAnsi" w:hAnsiTheme="minorHAnsi" w:cstheme="minorHAnsi"/>
          <w:color w:val="000000"/>
          <w:sz w:val="10"/>
          <w:szCs w:val="10"/>
        </w:rPr>
        <w:t>preserve the system. Ultimately</w:t>
      </w:r>
      <w:r w:rsidRPr="000948C6">
        <w:rPr>
          <w:rFonts w:asciiTheme="minorHAnsi" w:hAnsiTheme="minorHAnsi" w:cstheme="minorHAnsi"/>
          <w:b/>
          <w:bCs/>
          <w:color w:val="000000"/>
          <w:sz w:val="10"/>
          <w:szCs w:val="10"/>
          <w:u w:val="single"/>
        </w:rPr>
        <w:t>,</w:t>
      </w:r>
      <w:r w:rsidRPr="000948C6">
        <w:rPr>
          <w:rFonts w:asciiTheme="minorHAnsi" w:hAnsiTheme="minorHAnsi" w:cstheme="minorHAnsi"/>
          <w:b/>
          <w:bCs/>
          <w:color w:val="000000"/>
          <w:sz w:val="32"/>
          <w:szCs w:val="32"/>
          <w:u w:val="single"/>
        </w:rPr>
        <w:t xml:space="preserve"> </w:t>
      </w:r>
      <w:r w:rsidRPr="000948C6">
        <w:rPr>
          <w:rStyle w:val="StyleUnderline"/>
          <w:rFonts w:asciiTheme="minorHAnsi" w:hAnsiTheme="minorHAnsi" w:cstheme="minorHAnsi"/>
          <w:highlight w:val="cyan"/>
        </w:rPr>
        <w:t>the system seeks only to preserve itself.</w:t>
      </w:r>
      <w:r w:rsidRPr="000948C6">
        <w:rPr>
          <w:rFonts w:asciiTheme="minorHAnsi" w:hAnsiTheme="minorHAnsi" w:cstheme="minorHAnsi"/>
        </w:rPr>
        <w:t xml:space="preserve"> </w:t>
      </w:r>
      <w:r w:rsidRPr="000948C6">
        <w:rPr>
          <w:rStyle w:val="StyleUnderline"/>
          <w:rFonts w:asciiTheme="minorHAnsi" w:hAnsiTheme="minorHAnsi" w:cstheme="minorHAnsi"/>
          <w:highlight w:val="cyan"/>
        </w:rPr>
        <w:t>The</w:t>
      </w:r>
      <w:r w:rsidRPr="000948C6">
        <w:rPr>
          <w:rFonts w:asciiTheme="minorHAnsi" w:hAnsiTheme="minorHAnsi" w:cstheme="minorHAnsi"/>
          <w:color w:val="000000"/>
          <w:sz w:val="12"/>
          <w:szCs w:val="12"/>
        </w:rPr>
        <w:t xml:space="preserve"> ultimate </w:t>
      </w:r>
      <w:r w:rsidRPr="000948C6">
        <w:rPr>
          <w:rStyle w:val="StyleUnderline"/>
          <w:rFonts w:asciiTheme="minorHAnsi" w:hAnsiTheme="minorHAnsi" w:cstheme="minorHAnsi"/>
          <w:highlight w:val="cyan"/>
        </w:rPr>
        <w:t>end of</w:t>
      </w:r>
      <w:r w:rsidRPr="000948C6">
        <w:rPr>
          <w:rFonts w:asciiTheme="minorHAnsi" w:hAnsiTheme="minorHAnsi" w:cstheme="minorHAnsi"/>
          <w:color w:val="000000"/>
          <w:sz w:val="12"/>
          <w:szCs w:val="12"/>
        </w:rPr>
        <w:t xml:space="preserve"> politics, concealed by </w:t>
      </w:r>
      <w:proofErr w:type="spellStart"/>
      <w:r w:rsidRPr="000948C6">
        <w:rPr>
          <w:rStyle w:val="StyleUnderline"/>
          <w:rFonts w:asciiTheme="minorHAnsi" w:hAnsiTheme="minorHAnsi" w:cstheme="minorHAnsi"/>
          <w:highlight w:val="cyan"/>
        </w:rPr>
        <w:t>democra</w:t>
      </w:r>
      <w:proofErr w:type="spellEnd"/>
      <w:r w:rsidRPr="000948C6">
        <w:rPr>
          <w:rStyle w:val="StyleUnderline"/>
          <w:rFonts w:asciiTheme="minorHAnsi" w:hAnsiTheme="minorHAnsi" w:cstheme="minorHAnsi"/>
          <w:highlight w:val="cyan"/>
        </w:rPr>
        <w:t>[cy]</w:t>
      </w:r>
      <w:r w:rsidRPr="000948C6">
        <w:rPr>
          <w:rFonts w:asciiTheme="minorHAnsi" w:hAnsiTheme="minorHAnsi" w:cstheme="minorHAnsi"/>
          <w:color w:val="000000"/>
          <w:sz w:val="12"/>
          <w:szCs w:val="12"/>
        </w:rPr>
        <w:t xml:space="preserve">tic discourse, </w:t>
      </w:r>
      <w:r w:rsidRPr="000948C6">
        <w:rPr>
          <w:rStyle w:val="StyleUnderline"/>
          <w:rFonts w:asciiTheme="minorHAnsi" w:hAnsiTheme="minorHAnsi" w:cstheme="minorHAnsi"/>
          <w:highlight w:val="cyan"/>
        </w:rPr>
        <w:t>is to maintain control of the population by</w:t>
      </w:r>
      <w:r w:rsidRPr="000948C6">
        <w:rPr>
          <w:rStyle w:val="StyleUnderline"/>
          <w:rFonts w:asciiTheme="minorHAnsi" w:hAnsiTheme="minorHAnsi" w:cstheme="minorHAnsi"/>
        </w:rPr>
        <w:t xml:space="preserve"> </w:t>
      </w:r>
      <w:r w:rsidRPr="000948C6">
        <w:rPr>
          <w:rFonts w:asciiTheme="minorHAnsi" w:hAnsiTheme="minorHAnsi" w:cstheme="minorHAnsi"/>
          <w:color w:val="000000"/>
          <w:sz w:val="12"/>
          <w:szCs w:val="12"/>
        </w:rPr>
        <w:t xml:space="preserve">any means necessary, including </w:t>
      </w:r>
      <w:r w:rsidRPr="000948C6">
        <w:rPr>
          <w:rStyle w:val="StyleUnderline"/>
          <w:rFonts w:asciiTheme="minorHAnsi" w:hAnsiTheme="minorHAnsi" w:cstheme="minorHAnsi"/>
          <w:highlight w:val="cyan"/>
        </w:rPr>
        <w:t>terror</w:t>
      </w:r>
      <w:r w:rsidRPr="000948C6">
        <w:rPr>
          <w:rStyle w:val="StyleUnderline"/>
          <w:rFonts w:asciiTheme="minorHAnsi" w:hAnsiTheme="minorHAnsi" w:cstheme="minorHAnsi"/>
        </w:rPr>
        <w:t>. The system is</w:t>
      </w:r>
      <w:r w:rsidRPr="000948C6">
        <w:rPr>
          <w:rFonts w:asciiTheme="minorHAnsi" w:hAnsiTheme="minorHAnsi" w:cstheme="minorHAnsi"/>
          <w:b/>
          <w:bCs/>
          <w:color w:val="000000"/>
          <w:sz w:val="10"/>
          <w:szCs w:val="10"/>
          <w:u w:val="single"/>
        </w:rPr>
        <w:t xml:space="preserve"> </w:t>
      </w:r>
      <w:r w:rsidRPr="000948C6">
        <w:rPr>
          <w:rFonts w:asciiTheme="minorHAnsi" w:hAnsiTheme="minorHAnsi" w:cstheme="minorHAnsi"/>
          <w:color w:val="000000"/>
          <w:sz w:val="10"/>
          <w:szCs w:val="10"/>
        </w:rPr>
        <w:t>a kind of</w:t>
      </w:r>
      <w:r w:rsidRPr="000948C6">
        <w:rPr>
          <w:rFonts w:asciiTheme="minorHAnsi" w:hAnsiTheme="minorHAnsi" w:cstheme="minorHAnsi"/>
          <w:color w:val="000000"/>
          <w:sz w:val="12"/>
          <w:szCs w:val="12"/>
        </w:rPr>
        <w:t xml:space="preserve"> violence without consequences</w:t>
      </w:r>
      <w:r w:rsidRPr="000948C6">
        <w:rPr>
          <w:rStyle w:val="StyleUnderline"/>
          <w:rFonts w:asciiTheme="minorHAnsi" w:hAnsiTheme="minorHAnsi" w:cstheme="minorHAnsi"/>
        </w:rPr>
        <w:t>. It constantly dominates through deterrence</w:t>
      </w:r>
      <w:r w:rsidRPr="000948C6">
        <w:rPr>
          <w:rFonts w:asciiTheme="minorHAnsi" w:hAnsiTheme="minorHAnsi" w:cstheme="minorHAnsi"/>
          <w:b/>
          <w:bCs/>
          <w:color w:val="000000"/>
          <w:sz w:val="32"/>
          <w:szCs w:val="32"/>
          <w:u w:val="single"/>
        </w:rPr>
        <w:t>,</w:t>
      </w:r>
      <w:r w:rsidRPr="000948C6">
        <w:rPr>
          <w:rFonts w:asciiTheme="minorHAnsi" w:hAnsiTheme="minorHAnsi" w:cstheme="minorHAnsi"/>
          <w:color w:val="000000"/>
          <w:sz w:val="12"/>
          <w:szCs w:val="12"/>
        </w:rPr>
        <w:t xml:space="preserv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w:t>
      </w:r>
      <w:proofErr w:type="spellStart"/>
      <w:r w:rsidRPr="000948C6">
        <w:rPr>
          <w:rFonts w:asciiTheme="minorHAnsi" w:hAnsiTheme="minorHAnsi" w:cstheme="minorHAnsi"/>
          <w:color w:val="000000"/>
          <w:sz w:val="12"/>
          <w:szCs w:val="12"/>
        </w:rPr>
        <w:t>labour</w:t>
      </w:r>
      <w:proofErr w:type="spellEnd"/>
      <w:r w:rsidRPr="000948C6">
        <w:rPr>
          <w:rFonts w:asciiTheme="minorHAnsi" w:hAnsiTheme="minorHAnsi" w:cstheme="minorHAnsi"/>
          <w:color w:val="000000"/>
          <w:sz w:val="12"/>
          <w:szCs w:val="12"/>
        </w:rPr>
        <w:t xml:space="preserve">. It is a kind of work, which gives the system sign-value. </w:t>
      </w:r>
      <w:r w:rsidRPr="000948C6">
        <w:rPr>
          <w:rStyle w:val="StyleUnderline"/>
          <w:rFonts w:asciiTheme="minorHAnsi" w:hAnsiTheme="minorHAnsi" w:cstheme="minorHAnsi"/>
          <w:highlight w:val="cyan"/>
        </w:rPr>
        <w:t>We have lost the social, the real, and power. We don’t know how to mourn them.</w:t>
      </w:r>
      <w:r w:rsidRPr="000948C6">
        <w:rPr>
          <w:rFonts w:asciiTheme="minorHAnsi" w:hAnsiTheme="minorHAnsi" w:cstheme="minorHAnsi"/>
          <w:b/>
          <w:bCs/>
          <w:color w:val="000000"/>
          <w:sz w:val="32"/>
          <w:szCs w:val="32"/>
          <w:u w:val="single"/>
        </w:rPr>
        <w:t xml:space="preserve"> </w:t>
      </w:r>
      <w:r w:rsidRPr="000948C6">
        <w:rPr>
          <w:rFonts w:asciiTheme="minorHAnsi" w:hAnsiTheme="minorHAnsi" w:cstheme="minorHAnsi"/>
          <w:color w:val="000000"/>
          <w:sz w:val="12"/>
          <w:szCs w:val="12"/>
        </w:rPr>
        <w:t xml:space="preserve">We become fascinated by the real as a lost object. </w:t>
      </w:r>
      <w:r w:rsidRPr="000948C6">
        <w:rPr>
          <w:rStyle w:val="StyleUnderline"/>
          <w:rFonts w:asciiTheme="minorHAnsi" w:hAnsiTheme="minorHAnsi" w:cstheme="minorHAnsi"/>
          <w:highlight w:val="cyan"/>
        </w:rPr>
        <w:t>Melancholy</w:t>
      </w:r>
      <w:r w:rsidRPr="000948C6">
        <w:rPr>
          <w:rFonts w:asciiTheme="minorHAnsi" w:hAnsiTheme="minorHAnsi" w:cstheme="minorHAnsi"/>
          <w:color w:val="000000"/>
          <w:sz w:val="12"/>
          <w:szCs w:val="12"/>
        </w:rPr>
        <w:t xml:space="preserve"> (depression) </w:t>
      </w:r>
      <w:r w:rsidRPr="000948C6">
        <w:rPr>
          <w:rStyle w:val="StyleUnderline"/>
          <w:rFonts w:asciiTheme="minorHAnsi" w:hAnsiTheme="minorHAnsi" w:cstheme="minorHAnsi"/>
          <w:highlight w:val="cyan"/>
        </w:rPr>
        <w:t>becomes the dominant tone</w:t>
      </w:r>
      <w:r w:rsidRPr="000948C6">
        <w:rPr>
          <w:rFonts w:asciiTheme="minorHAnsi" w:hAnsiTheme="minorHAnsi" w:cstheme="minorHAnsi"/>
          <w:color w:val="000000"/>
          <w:sz w:val="12"/>
          <w:szCs w:val="12"/>
        </w:rPr>
        <w:t xml:space="preserve"> of social life. It is </w:t>
      </w:r>
      <w:r w:rsidRPr="000948C6">
        <w:rPr>
          <w:rStyle w:val="StyleUnderline"/>
          <w:rFonts w:asciiTheme="minorHAnsi" w:hAnsiTheme="minorHAnsi" w:cstheme="minorHAnsi"/>
          <w:highlight w:val="cyan"/>
        </w:rPr>
        <w:t xml:space="preserve">a brutal disaffection arising from </w:t>
      </w:r>
      <w:proofErr w:type="spellStart"/>
      <w:r w:rsidRPr="000948C6">
        <w:rPr>
          <w:rStyle w:val="StyleUnderline"/>
          <w:rFonts w:asciiTheme="minorHAnsi" w:hAnsiTheme="minorHAnsi" w:cstheme="minorHAnsi"/>
          <w:highlight w:val="cyan"/>
        </w:rPr>
        <w:t>generalised</w:t>
      </w:r>
      <w:proofErr w:type="spellEnd"/>
      <w:r w:rsidRPr="000948C6">
        <w:rPr>
          <w:rStyle w:val="StyleUnderline"/>
          <w:rFonts w:asciiTheme="minorHAnsi" w:hAnsiTheme="minorHAnsi" w:cstheme="minorHAnsi"/>
          <w:highlight w:val="cyan"/>
        </w:rPr>
        <w:t xml:space="preserve"> simulation and the loss of intensity and meaning</w:t>
      </w:r>
      <w:r w:rsidRPr="000948C6">
        <w:rPr>
          <w:rFonts w:asciiTheme="minorHAnsi" w:hAnsiTheme="minorHAnsi" w:cstheme="minorHAnsi"/>
          <w:color w:val="000000"/>
          <w:sz w:val="12"/>
          <w:szCs w:val="12"/>
        </w:rPr>
        <w:t>. The system seems too strong to be checked. People become fascinated at what is happening to signs and to reality. The lines between categories become vague and categories begin to disappear, or become poorly defined or all-encompassing. The lack of differentiation – the collapse of the segmenting categories – brings us back to a terrifying, undivided nature. Interstitial space – the space between things – disappears</w:t>
      </w:r>
      <w:r w:rsidRPr="000948C6">
        <w:rPr>
          <w:rStyle w:val="Emphasis"/>
          <w:rFonts w:asciiTheme="minorHAnsi" w:hAnsiTheme="minorHAnsi" w:cstheme="minorHAnsi"/>
        </w:rPr>
        <w:t xml:space="preserve">. </w:t>
      </w:r>
      <w:r w:rsidRPr="000948C6">
        <w:rPr>
          <w:rStyle w:val="Emphasis"/>
          <w:rFonts w:asciiTheme="minorHAnsi" w:hAnsiTheme="minorHAnsi" w:cstheme="minorHAnsi"/>
          <w:highlight w:val="cyan"/>
        </w:rPr>
        <w:t>We are overwhelmed by the over-proximity of</w:t>
      </w:r>
      <w:r w:rsidRPr="000948C6">
        <w:rPr>
          <w:rStyle w:val="Emphasis"/>
          <w:rFonts w:asciiTheme="minorHAnsi" w:hAnsiTheme="minorHAnsi" w:cstheme="minorHAnsi"/>
        </w:rPr>
        <w:t xml:space="preserve"> all </w:t>
      </w:r>
      <w:r w:rsidRPr="000948C6">
        <w:rPr>
          <w:rStyle w:val="Emphasis"/>
          <w:rFonts w:asciiTheme="minorHAnsi" w:hAnsiTheme="minorHAnsi" w:cstheme="minorHAnsi"/>
          <w:highlight w:val="cyan"/>
        </w:rPr>
        <w:t>things</w:t>
      </w:r>
      <w:r w:rsidRPr="000948C6">
        <w:rPr>
          <w:rStyle w:val="Emphasis"/>
          <w:rFonts w:asciiTheme="minorHAnsi" w:hAnsiTheme="minorHAnsi" w:cstheme="minorHAnsi"/>
        </w:rPr>
        <w:t>,</w:t>
      </w:r>
      <w:r w:rsidRPr="000948C6">
        <w:rPr>
          <w:rFonts w:asciiTheme="minorHAnsi" w:hAnsiTheme="minorHAnsi" w:cstheme="minorHAnsi"/>
          <w:color w:val="000000"/>
          <w:sz w:val="12"/>
          <w:szCs w:val="12"/>
        </w:rPr>
        <w:t xml:space="preserve"> like in the Lacanian view of psychosis. It’s not so much that reality doesn’t exist, as that it is inaccessible from within a regime of simulation.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w:t>
      </w:r>
      <w:r w:rsidRPr="000948C6">
        <w:rPr>
          <w:rFonts w:asciiTheme="minorHAnsi" w:hAnsiTheme="minorHAnsi" w:cstheme="minorHAnsi"/>
          <w:color w:val="000000"/>
          <w:sz w:val="12"/>
          <w:szCs w:val="12"/>
        </w:rPr>
        <w:lastRenderedPageBreak/>
        <w:t xml:space="preserve">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0948C6">
        <w:rPr>
          <w:rStyle w:val="StyleUnderline"/>
          <w:rFonts w:asciiTheme="minorHAnsi" w:hAnsiTheme="minorHAnsi" w:cstheme="minorHAnsi"/>
          <w:highlight w:val="cyan"/>
        </w:rPr>
        <w:t>All</w:t>
      </w:r>
      <w:r w:rsidRPr="000948C6">
        <w:rPr>
          <w:rFonts w:asciiTheme="minorHAnsi" w:hAnsiTheme="minorHAnsi" w:cstheme="minorHAnsi"/>
          <w:color w:val="000000"/>
          <w:sz w:val="12"/>
          <w:szCs w:val="12"/>
        </w:rPr>
        <w:t xml:space="preserve"> the </w:t>
      </w:r>
      <w:r w:rsidRPr="000948C6">
        <w:rPr>
          <w:rStyle w:val="StyleUnderline"/>
          <w:rFonts w:asciiTheme="minorHAnsi" w:hAnsiTheme="minorHAnsi" w:cstheme="minorHAnsi"/>
          <w:highlight w:val="cyan"/>
        </w:rPr>
        <w:t>humanist criteria of value –</w:t>
      </w:r>
      <w:r w:rsidRPr="000948C6">
        <w:rPr>
          <w:rFonts w:asciiTheme="minorHAnsi" w:hAnsiTheme="minorHAnsi" w:cstheme="minorHAnsi"/>
          <w:color w:val="000000"/>
          <w:sz w:val="12"/>
          <w:szCs w:val="12"/>
        </w:rPr>
        <w:t xml:space="preserve"> from morality to truth to aesthetics – </w:t>
      </w:r>
      <w:r w:rsidRPr="000948C6">
        <w:rPr>
          <w:rStyle w:val="StyleUnderline"/>
          <w:rFonts w:asciiTheme="minorHAnsi" w:hAnsiTheme="minorHAnsi" w:cstheme="minorHAnsi"/>
          <w:highlight w:val="cyan"/>
        </w:rPr>
        <w:t>disappear, because the code rests on indifference</w:t>
      </w:r>
      <w:r w:rsidRPr="000948C6">
        <w:rPr>
          <w:rStyle w:val="StyleUnderline"/>
          <w:rFonts w:asciiTheme="minorHAnsi" w:hAnsiTheme="minorHAnsi" w:cstheme="minorHAnsi"/>
        </w:rPr>
        <w:t xml:space="preserve"> </w:t>
      </w:r>
      <w:r w:rsidRPr="000948C6">
        <w:rPr>
          <w:rFonts w:asciiTheme="minorHAnsi" w:hAnsiTheme="minorHAnsi" w:cstheme="minorHAnsi"/>
          <w:color w:val="000000"/>
          <w:sz w:val="12"/>
          <w:szCs w:val="12"/>
        </w:rPr>
        <w:t xml:space="preserve">and </w:t>
      </w:r>
      <w:proofErr w:type="spellStart"/>
      <w:r w:rsidRPr="000948C6">
        <w:rPr>
          <w:rFonts w:asciiTheme="minorHAnsi" w:hAnsiTheme="minorHAnsi" w:cstheme="minorHAnsi"/>
          <w:color w:val="000000"/>
          <w:sz w:val="12"/>
          <w:szCs w:val="12"/>
        </w:rPr>
        <w:t>neutralisation</w:t>
      </w:r>
      <w:proofErr w:type="spellEnd"/>
      <w:r w:rsidRPr="000948C6">
        <w:rPr>
          <w:rFonts w:asciiTheme="minorHAnsi" w:hAnsiTheme="minorHAnsi" w:cstheme="minorHAnsi"/>
          <w:color w:val="000000"/>
          <w:sz w:val="12"/>
          <w:szCs w:val="12"/>
        </w:rPr>
        <w:t>. Capitalism almost becomes a parody of itself. The situation of indistinction which reason and science have historically struggled against is now coming into existence, because of hyperreality – because a lot of what exists is neither objectively true nor subjectively imagined. Panic tends to arise because of the functioning of value separately from its referential contents. We are living through a collapse of meaning.</w:t>
      </w:r>
    </w:p>
    <w:p w14:paraId="5FD8DFAA" w14:textId="77777777" w:rsidR="00F15E76" w:rsidRPr="000948C6" w:rsidRDefault="00F15E76" w:rsidP="00F15E76">
      <w:pPr>
        <w:rPr>
          <w:rFonts w:asciiTheme="minorHAnsi" w:hAnsiTheme="minorHAnsi" w:cstheme="minorHAnsi"/>
        </w:rPr>
      </w:pPr>
    </w:p>
    <w:p w14:paraId="1E0975D8" w14:textId="77777777" w:rsidR="00F15E76" w:rsidRPr="000948C6" w:rsidRDefault="00F15E76" w:rsidP="00F15E76">
      <w:pPr>
        <w:rPr>
          <w:rFonts w:asciiTheme="minorHAnsi" w:hAnsiTheme="minorHAnsi" w:cstheme="minorHAnsi"/>
        </w:rPr>
      </w:pPr>
    </w:p>
    <w:p w14:paraId="6BFAA753" w14:textId="77777777" w:rsidR="00F15E76" w:rsidRPr="000948C6" w:rsidRDefault="00F15E76" w:rsidP="00F15E76">
      <w:pPr>
        <w:spacing w:before="40"/>
        <w:outlineLvl w:val="3"/>
        <w:rPr>
          <w:rFonts w:asciiTheme="minorHAnsi" w:hAnsiTheme="minorHAnsi" w:cstheme="minorHAnsi"/>
          <w:b/>
          <w:bCs/>
        </w:rPr>
      </w:pPr>
      <w:r w:rsidRPr="000948C6">
        <w:rPr>
          <w:rFonts w:asciiTheme="minorHAnsi" w:hAnsiTheme="minorHAnsi" w:cstheme="minorHAnsi"/>
          <w:b/>
          <w:bCs/>
          <w:color w:val="000000"/>
          <w:sz w:val="28"/>
          <w:szCs w:val="28"/>
        </w:rPr>
        <w:t xml:space="preserve">Thus, the alternative is to embrace radical nihilism. Capitalism engages in unending reproduction; only a drainage of excess solves: drain propped up ideals, drain the death grip of </w:t>
      </w:r>
      <w:proofErr w:type="spellStart"/>
      <w:r w:rsidRPr="000948C6">
        <w:rPr>
          <w:rFonts w:asciiTheme="minorHAnsi" w:hAnsiTheme="minorHAnsi" w:cstheme="minorHAnsi"/>
          <w:b/>
          <w:bCs/>
          <w:color w:val="000000"/>
          <w:sz w:val="28"/>
          <w:szCs w:val="28"/>
        </w:rPr>
        <w:t>semiocapitalism</w:t>
      </w:r>
      <w:proofErr w:type="spellEnd"/>
      <w:r w:rsidRPr="000948C6">
        <w:rPr>
          <w:rFonts w:asciiTheme="minorHAnsi" w:hAnsiTheme="minorHAnsi" w:cstheme="minorHAnsi"/>
          <w:b/>
          <w:bCs/>
          <w:color w:val="000000"/>
          <w:sz w:val="28"/>
          <w:szCs w:val="28"/>
        </w:rPr>
        <w:t xml:space="preserve">. A society that maintains capitalist production is contingent upon subjects that are forced to labor under </w:t>
      </w:r>
      <w:proofErr w:type="spellStart"/>
      <w:r w:rsidRPr="000948C6">
        <w:rPr>
          <w:rFonts w:asciiTheme="minorHAnsi" w:hAnsiTheme="minorHAnsi" w:cstheme="minorHAnsi"/>
          <w:b/>
          <w:bCs/>
          <w:color w:val="000000"/>
          <w:sz w:val="28"/>
          <w:szCs w:val="28"/>
        </w:rPr>
        <w:t>semiocapitalism</w:t>
      </w:r>
      <w:proofErr w:type="spellEnd"/>
      <w:r w:rsidRPr="000948C6">
        <w:rPr>
          <w:rFonts w:asciiTheme="minorHAnsi" w:hAnsiTheme="minorHAnsi" w:cstheme="minorHAnsi"/>
          <w:b/>
          <w:bCs/>
          <w:color w:val="000000"/>
          <w:sz w:val="28"/>
          <w:szCs w:val="28"/>
        </w:rPr>
        <w:t xml:space="preserve"> – so we let the system collapse in on itself. </w:t>
      </w:r>
      <w:r>
        <w:rPr>
          <w:rFonts w:asciiTheme="minorHAnsi" w:hAnsiTheme="minorHAnsi" w:cstheme="minorHAnsi"/>
          <w:b/>
          <w:bCs/>
          <w:color w:val="000000"/>
          <w:sz w:val="28"/>
          <w:szCs w:val="28"/>
        </w:rPr>
        <w:t xml:space="preserve">It’s </w:t>
      </w:r>
      <w:proofErr w:type="spellStart"/>
      <w:r>
        <w:rPr>
          <w:rFonts w:asciiTheme="minorHAnsi" w:hAnsiTheme="minorHAnsi" w:cstheme="minorHAnsi"/>
          <w:b/>
          <w:bCs/>
          <w:color w:val="000000"/>
          <w:sz w:val="28"/>
          <w:szCs w:val="28"/>
        </w:rPr>
        <w:t>dispo</w:t>
      </w:r>
      <w:proofErr w:type="spellEnd"/>
      <w:r>
        <w:rPr>
          <w:rFonts w:asciiTheme="minorHAnsi" w:hAnsiTheme="minorHAnsi" w:cstheme="minorHAnsi"/>
          <w:b/>
          <w:bCs/>
          <w:color w:val="000000"/>
          <w:sz w:val="28"/>
          <w:szCs w:val="28"/>
        </w:rPr>
        <w:t xml:space="preserve">, I’ll kick it if you weigh the </w:t>
      </w:r>
      <w:proofErr w:type="spellStart"/>
      <w:r>
        <w:rPr>
          <w:rFonts w:asciiTheme="minorHAnsi" w:hAnsiTheme="minorHAnsi" w:cstheme="minorHAnsi"/>
          <w:b/>
          <w:bCs/>
          <w:color w:val="000000"/>
          <w:sz w:val="28"/>
          <w:szCs w:val="28"/>
        </w:rPr>
        <w:t>aff</w:t>
      </w:r>
      <w:proofErr w:type="spellEnd"/>
      <w:r>
        <w:rPr>
          <w:rFonts w:asciiTheme="minorHAnsi" w:hAnsiTheme="minorHAnsi" w:cstheme="minorHAnsi"/>
          <w:b/>
          <w:bCs/>
          <w:color w:val="000000"/>
          <w:sz w:val="28"/>
          <w:szCs w:val="28"/>
        </w:rPr>
        <w:t>. It is not a PIK. Spec anything else in cx</w:t>
      </w:r>
    </w:p>
    <w:p w14:paraId="09F1FC6A" w14:textId="77777777" w:rsidR="00F15E76" w:rsidRPr="000948C6" w:rsidRDefault="00F15E76" w:rsidP="00F15E76">
      <w:pPr>
        <w:spacing w:after="0" w:line="240" w:lineRule="auto"/>
        <w:rPr>
          <w:rFonts w:asciiTheme="minorHAnsi" w:eastAsia="Times New Roman" w:hAnsiTheme="minorHAnsi" w:cstheme="minorHAnsi"/>
          <w:szCs w:val="20"/>
          <w:lang w:eastAsia="en-GB"/>
        </w:rPr>
      </w:pPr>
      <w:r w:rsidRPr="000948C6">
        <w:rPr>
          <w:rFonts w:asciiTheme="minorHAnsi" w:hAnsiTheme="minorHAnsi" w:cstheme="minorHAnsi"/>
          <w:b/>
          <w:bCs/>
          <w:color w:val="000000"/>
          <w:sz w:val="26"/>
          <w:szCs w:val="26"/>
        </w:rPr>
        <w:t xml:space="preserve">Baudrillard 81 </w:t>
      </w:r>
      <w:r w:rsidRPr="000948C6">
        <w:rPr>
          <w:rFonts w:asciiTheme="minorHAnsi" w:hAnsiTheme="minorHAnsi" w:cstheme="minorHAnsi"/>
          <w:szCs w:val="20"/>
        </w:rPr>
        <w:t>[Jean Baudrillard, sociologist, cultural theorist, and philosopher], Simulacra and Simulation, 1981//</w:t>
      </w:r>
      <w:proofErr w:type="spellStart"/>
      <w:r w:rsidRPr="000948C6">
        <w:rPr>
          <w:rFonts w:asciiTheme="minorHAnsi" w:hAnsiTheme="minorHAnsi" w:cstheme="minorHAnsi"/>
          <w:szCs w:val="20"/>
        </w:rPr>
        <w:t>pesh-anika</w:t>
      </w:r>
      <w:proofErr w:type="spellEnd"/>
    </w:p>
    <w:p w14:paraId="236D194B" w14:textId="77777777" w:rsidR="00F15E76" w:rsidRPr="000948C6" w:rsidRDefault="00F15E76" w:rsidP="00F15E76">
      <w:pPr>
        <w:rPr>
          <w:rFonts w:asciiTheme="minorHAnsi" w:hAnsiTheme="minorHAnsi" w:cstheme="minorHAnsi"/>
          <w:szCs w:val="20"/>
        </w:rPr>
      </w:pPr>
      <w:r w:rsidRPr="000948C6">
        <w:rPr>
          <w:rStyle w:val="StyleUnderline"/>
          <w:rFonts w:asciiTheme="minorHAnsi" w:hAnsiTheme="minorHAnsi" w:cstheme="minorHAnsi"/>
          <w:highlight w:val="cyan"/>
        </w:rPr>
        <w:t>Nihilism</w:t>
      </w:r>
      <w:r w:rsidRPr="000948C6">
        <w:rPr>
          <w:rStyle w:val="StyleUnderline"/>
          <w:rFonts w:asciiTheme="minorHAnsi" w:hAnsiTheme="minorHAnsi" w:cstheme="minorHAnsi"/>
        </w:rPr>
        <w:t xml:space="preserve"> </w:t>
      </w:r>
      <w:r w:rsidRPr="000948C6">
        <w:rPr>
          <w:rFonts w:asciiTheme="minorHAnsi" w:hAnsiTheme="minorHAnsi" w:cstheme="min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death. Today's nihilism is one of transparency, and </w:t>
      </w:r>
      <w:r w:rsidRPr="000948C6">
        <w:rPr>
          <w:rStyle w:val="StyleUnderline"/>
          <w:rFonts w:asciiTheme="minorHAnsi" w:hAnsiTheme="minorHAnsi" w:cstheme="minorHAnsi"/>
        </w:rPr>
        <w:t xml:space="preserve">it </w:t>
      </w:r>
      <w:r w:rsidRPr="000948C6">
        <w:rPr>
          <w:rStyle w:val="StyleUnderline"/>
          <w:rFonts w:asciiTheme="minorHAnsi" w:hAnsiTheme="minorHAnsi" w:cstheme="minorHAnsi"/>
          <w:highlight w:val="cyan"/>
        </w:rPr>
        <w:t>is</w:t>
      </w:r>
      <w:r w:rsidRPr="000948C6">
        <w:rPr>
          <w:rStyle w:val="StyleUnderline"/>
          <w:rFonts w:asciiTheme="minorHAnsi" w:hAnsiTheme="minorHAnsi" w:cstheme="minorHAnsi"/>
        </w:rPr>
        <w:t xml:space="preserve"> in some sense </w:t>
      </w:r>
      <w:r w:rsidRPr="000948C6">
        <w:rPr>
          <w:rStyle w:val="StyleUnderline"/>
          <w:rFonts w:asciiTheme="minorHAnsi" w:hAnsiTheme="minorHAnsi" w:cstheme="minorHAnsi"/>
          <w:highlight w:val="cyan"/>
        </w:rPr>
        <w:t>more radical, more</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crucial</w:t>
      </w:r>
      <w:r w:rsidRPr="000948C6">
        <w:rPr>
          <w:rStyle w:val="StyleUnderline"/>
          <w:rFonts w:asciiTheme="minorHAnsi" w:hAnsiTheme="minorHAnsi" w:cstheme="minorHAnsi"/>
        </w:rPr>
        <w:t xml:space="preserve"> than in its prior and historical forms, because </w:t>
      </w:r>
      <w:r w:rsidRPr="000948C6">
        <w:rPr>
          <w:rStyle w:val="StyleUnderline"/>
          <w:rFonts w:asciiTheme="minorHAnsi" w:hAnsiTheme="minorHAnsi" w:cstheme="minorHAnsi"/>
          <w:highlight w:val="cyan"/>
        </w:rPr>
        <w:t>this transparency</w:t>
      </w:r>
      <w:r w:rsidRPr="000948C6">
        <w:rPr>
          <w:rStyle w:val="StyleUnderline"/>
          <w:rFonts w:asciiTheme="minorHAnsi" w:hAnsiTheme="minorHAnsi" w:cstheme="minorHAnsi"/>
        </w:rPr>
        <w:t xml:space="preserve">, this irresolution </w:t>
      </w:r>
      <w:r w:rsidRPr="000948C6">
        <w:rPr>
          <w:rStyle w:val="StyleUnderline"/>
          <w:rFonts w:asciiTheme="minorHAnsi" w:hAnsiTheme="minorHAnsi" w:cstheme="minorHAnsi"/>
          <w:highlight w:val="cyan"/>
        </w:rPr>
        <w:t>is indissolubly that of the system</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an</w:t>
      </w:r>
      <w:r w:rsidRPr="000948C6">
        <w:rPr>
          <w:rStyle w:val="StyleUnderline"/>
          <w:rFonts w:asciiTheme="minorHAnsi" w:hAnsiTheme="minorHAnsi" w:cstheme="minorHAnsi"/>
        </w:rPr>
        <w:t xml:space="preserve">d that of all the </w:t>
      </w:r>
      <w:r w:rsidRPr="000948C6">
        <w:rPr>
          <w:rStyle w:val="StyleUnderline"/>
          <w:rFonts w:asciiTheme="minorHAnsi" w:hAnsiTheme="minorHAnsi" w:cstheme="minorHAnsi"/>
          <w:highlight w:val="cyan"/>
        </w:rPr>
        <w:t>theory that still</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pretends to analyze it.</w:t>
      </w:r>
      <w:r w:rsidRPr="000948C6">
        <w:rPr>
          <w:rFonts w:asciiTheme="minorHAnsi" w:hAnsiTheme="minorHAnsi" w:cstheme="min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0948C6">
        <w:rPr>
          <w:rStyle w:val="StyleUnderline"/>
          <w:rFonts w:asciiTheme="minorHAnsi" w:hAnsiTheme="minorHAnsi" w:cstheme="minorHAnsi"/>
          <w:highlight w:val="cyan"/>
        </w:rPr>
        <w:t>The universe, and</w:t>
      </w:r>
      <w:r w:rsidRPr="000948C6">
        <w:rPr>
          <w:rStyle w:val="StyleUnderline"/>
          <w:rFonts w:asciiTheme="minorHAnsi" w:hAnsiTheme="minorHAnsi" w:cstheme="minorHAnsi"/>
        </w:rPr>
        <w:t xml:space="preserve"> all of </w:t>
      </w:r>
      <w:r w:rsidRPr="000948C6">
        <w:rPr>
          <w:rStyle w:val="StyleUnderline"/>
          <w:rFonts w:asciiTheme="minorHAnsi" w:hAnsiTheme="minorHAnsi" w:cstheme="minorHAnsi"/>
          <w:highlight w:val="cyan"/>
        </w:rPr>
        <w:t>us, have entered live</w:t>
      </w:r>
      <w:r w:rsidRPr="000948C6">
        <w:rPr>
          <w:rStyle w:val="StyleUnderline"/>
          <w:rFonts w:asciiTheme="minorHAnsi" w:hAnsiTheme="minorHAnsi" w:cstheme="minorHAnsi"/>
        </w:rPr>
        <w:t xml:space="preserve"> into </w:t>
      </w:r>
      <w:r w:rsidRPr="000948C6">
        <w:rPr>
          <w:rStyle w:val="StyleUnderline"/>
          <w:rFonts w:asciiTheme="minorHAnsi" w:hAnsiTheme="minorHAnsi" w:cstheme="minorHAnsi"/>
          <w:highlight w:val="cyan"/>
        </w:rPr>
        <w:t>simulation</w:t>
      </w:r>
      <w:r w:rsidRPr="000948C6">
        <w:rPr>
          <w:rFonts w:asciiTheme="minorHAnsi" w:hAnsiTheme="minorHAnsi" w:cstheme="minorHAnsi"/>
          <w:szCs w:val="20"/>
        </w:rPr>
        <w:t xml:space="preserve">, into the malefic, not even malefic, indifferent, sphere of deterrence: in a bizarre fashion, </w:t>
      </w:r>
      <w:r w:rsidRPr="000948C6">
        <w:rPr>
          <w:rStyle w:val="StyleUnderline"/>
          <w:rFonts w:asciiTheme="minorHAnsi" w:hAnsiTheme="minorHAnsi" w:cstheme="minorHAnsi"/>
        </w:rPr>
        <w:t>nihilism has been entirely realized no longer through destruction, but through simulation and deterrence</w:t>
      </w:r>
      <w:r w:rsidRPr="000948C6">
        <w:rPr>
          <w:rFonts w:asciiTheme="minorHAnsi" w:hAnsiTheme="minorHAnsi" w:cstheme="min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0948C6">
        <w:rPr>
          <w:rStyle w:val="StyleUnderline"/>
          <w:rFonts w:asciiTheme="minorHAnsi" w:hAnsiTheme="minorHAnsi" w:cstheme="minorHAnsi"/>
          <w:highlight w:val="cyan"/>
        </w:rPr>
        <w:t>What new</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scene</w:t>
      </w:r>
      <w:r w:rsidRPr="000948C6">
        <w:rPr>
          <w:rStyle w:val="StyleUnderline"/>
          <w:rFonts w:asciiTheme="minorHAnsi" w:hAnsiTheme="minorHAnsi" w:cstheme="minorHAnsi"/>
        </w:rPr>
        <w:t xml:space="preserve"> can unfold</w:t>
      </w:r>
      <w:r w:rsidRPr="000948C6">
        <w:rPr>
          <w:rStyle w:val="StyleUnderline"/>
          <w:rFonts w:asciiTheme="minorHAnsi" w:hAnsiTheme="minorHAnsi" w:cstheme="minorHAnsi"/>
          <w:highlight w:val="cyan"/>
        </w:rPr>
        <w:t>, where</w:t>
      </w:r>
      <w:r w:rsidRPr="000948C6">
        <w:rPr>
          <w:rStyle w:val="StyleUnderline"/>
          <w:rFonts w:asciiTheme="minorHAnsi" w:hAnsiTheme="minorHAnsi" w:cstheme="minorHAnsi"/>
        </w:rPr>
        <w:t xml:space="preserve"> nothing and </w:t>
      </w:r>
      <w:r w:rsidRPr="000948C6">
        <w:rPr>
          <w:rStyle w:val="StyleUnderline"/>
          <w:rFonts w:asciiTheme="minorHAnsi" w:hAnsiTheme="minorHAnsi" w:cstheme="minorHAnsi"/>
          <w:highlight w:val="cyan"/>
        </w:rPr>
        <w:t>death could be replayed</w:t>
      </w:r>
      <w:r w:rsidRPr="000948C6">
        <w:rPr>
          <w:rStyle w:val="StyleUnderline"/>
          <w:rFonts w:asciiTheme="minorHAnsi" w:hAnsiTheme="minorHAnsi" w:cstheme="minorHAnsi"/>
        </w:rPr>
        <w:t xml:space="preserve"> as a challenge, as a stake</w:t>
      </w:r>
      <w:r w:rsidRPr="000948C6">
        <w:rPr>
          <w:rFonts w:asciiTheme="minorHAnsi" w:hAnsiTheme="minorHAnsi" w:cstheme="minorHAnsi"/>
          <w:szCs w:val="20"/>
        </w:rPr>
        <w:t xml:space="preserve">? We are in a new, and without a doubt insoluble, position in relation to prior forms of </w:t>
      </w:r>
      <w:r w:rsidRPr="000948C6">
        <w:rPr>
          <w:rStyle w:val="StyleUnderline"/>
          <w:rFonts w:asciiTheme="minorHAnsi" w:hAnsiTheme="minorHAnsi" w:cstheme="minorHAnsi"/>
          <w:highlight w:val="cyan"/>
        </w:rPr>
        <w:t>nihilism:</w:t>
      </w:r>
      <w:r w:rsidRPr="000948C6">
        <w:rPr>
          <w:rFonts w:asciiTheme="minorHAnsi" w:hAnsiTheme="minorHAnsi" w:cstheme="minorHAnsi"/>
          <w:szCs w:val="20"/>
        </w:rPr>
        <w:t xml:space="preserve"> Romanticism </w:t>
      </w:r>
      <w:r w:rsidRPr="000948C6">
        <w:rPr>
          <w:rStyle w:val="StyleUnderline"/>
          <w:rFonts w:asciiTheme="minorHAnsi" w:hAnsiTheme="minorHAnsi" w:cstheme="minorHAnsi"/>
          <w:highlight w:val="cyan"/>
        </w:rPr>
        <w:t>is</w:t>
      </w:r>
      <w:r w:rsidRPr="000948C6">
        <w:rPr>
          <w:rStyle w:val="StyleUnderline"/>
          <w:rFonts w:asciiTheme="minorHAnsi" w:hAnsiTheme="minorHAnsi" w:cstheme="minorHAnsi"/>
        </w:rPr>
        <w:t xml:space="preserve"> </w:t>
      </w:r>
      <w:r w:rsidRPr="000948C6">
        <w:rPr>
          <w:rFonts w:asciiTheme="minorHAnsi" w:hAnsiTheme="minorHAnsi" w:cstheme="minorHAnsi"/>
          <w:szCs w:val="20"/>
        </w:rPr>
        <w:t xml:space="preserve">its first great manifestation: it, along with the Enlightenment's Revolution, corresponds to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destruction of</w:t>
      </w:r>
      <w:r w:rsidRPr="000948C6">
        <w:rPr>
          <w:rStyle w:val="StyleUnderline"/>
          <w:rFonts w:asciiTheme="minorHAnsi" w:hAnsiTheme="minorHAnsi" w:cstheme="minorHAnsi"/>
        </w:rPr>
        <w:t xml:space="preserve"> the </w:t>
      </w:r>
      <w:r w:rsidRPr="000948C6">
        <w:rPr>
          <w:rStyle w:val="StyleUnderline"/>
          <w:rFonts w:asciiTheme="minorHAnsi" w:hAnsiTheme="minorHAnsi" w:cstheme="minorHAnsi"/>
          <w:highlight w:val="cyan"/>
        </w:rPr>
        <w:t>order of appearances</w:t>
      </w:r>
      <w:r w:rsidRPr="000948C6">
        <w:rPr>
          <w:rFonts w:asciiTheme="minorHAnsi" w:hAnsiTheme="minorHAnsi" w:cstheme="minorHAnsi"/>
          <w:szCs w:val="20"/>
        </w:rPr>
        <w:t xml:space="preserve">. Surrealism, dada, the absurd, </w:t>
      </w:r>
      <w:r w:rsidRPr="000948C6">
        <w:rPr>
          <w:rStyle w:val="StyleUnderline"/>
          <w:rFonts w:asciiTheme="minorHAnsi" w:hAnsiTheme="minorHAnsi" w:cstheme="minorHAnsi"/>
        </w:rPr>
        <w:t xml:space="preserve">and </w:t>
      </w:r>
      <w:r w:rsidRPr="000948C6">
        <w:rPr>
          <w:rFonts w:asciiTheme="minorHAnsi" w:hAnsiTheme="minorHAnsi" w:cstheme="minorHAnsi"/>
          <w:szCs w:val="20"/>
        </w:rPr>
        <w:t xml:space="preserve">political nihilism are the second great manifestation, which corresponds to </w:t>
      </w:r>
      <w:r w:rsidRPr="000948C6">
        <w:rPr>
          <w:rStyle w:val="StyleUnderline"/>
          <w:rFonts w:asciiTheme="minorHAnsi" w:hAnsiTheme="minorHAnsi" w:cstheme="minorHAnsi"/>
        </w:rPr>
        <w:t xml:space="preserve">the destruction </w:t>
      </w:r>
      <w:r w:rsidRPr="000948C6">
        <w:rPr>
          <w:rStyle w:val="StyleUnderline"/>
          <w:rFonts w:asciiTheme="minorHAnsi" w:hAnsiTheme="minorHAnsi" w:cstheme="minorHAnsi"/>
          <w:highlight w:val="cyan"/>
        </w:rPr>
        <w:t xml:space="preserve">of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order of meaning</w:t>
      </w:r>
      <w:r w:rsidRPr="000948C6">
        <w:rPr>
          <w:rStyle w:val="StyleUnderline"/>
          <w:rFonts w:asciiTheme="minorHAnsi" w:hAnsiTheme="minorHAnsi" w:cstheme="minorHAnsi"/>
        </w:rPr>
        <w:t>.</w:t>
      </w:r>
      <w:r w:rsidRPr="000948C6">
        <w:rPr>
          <w:rFonts w:asciiTheme="minorHAnsi" w:hAnsiTheme="minorHAnsi" w:cstheme="minorHAnsi"/>
          <w:szCs w:val="20"/>
        </w:rPr>
        <w:t xml:space="preserve"> The first is still an aesthetic form of nihilism (dandyism), the second, a political, historical, and metaphysical form (terrorism). These two forms no longer concern us except in part, or not at all.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nihilism</w:t>
      </w:r>
      <w:r w:rsidRPr="000948C6">
        <w:rPr>
          <w:rStyle w:val="StyleUnderline"/>
          <w:rFonts w:asciiTheme="minorHAnsi" w:hAnsiTheme="minorHAnsi" w:cstheme="minorHAnsi"/>
        </w:rPr>
        <w:t xml:space="preserve"> of transparency </w:t>
      </w:r>
      <w:r w:rsidRPr="000948C6">
        <w:rPr>
          <w:rStyle w:val="StyleUnderline"/>
          <w:rFonts w:asciiTheme="minorHAnsi" w:hAnsiTheme="minorHAnsi" w:cstheme="minorHAnsi"/>
          <w:highlight w:val="cyan"/>
        </w:rPr>
        <w:t>is no</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longer</w:t>
      </w:r>
      <w:r w:rsidRPr="000948C6">
        <w:rPr>
          <w:rStyle w:val="StyleUnderline"/>
          <w:rFonts w:asciiTheme="minorHAnsi" w:hAnsiTheme="minorHAnsi" w:cstheme="minorHAnsi"/>
        </w:rPr>
        <w:t xml:space="preserve"> either </w:t>
      </w:r>
      <w:r w:rsidRPr="000948C6">
        <w:rPr>
          <w:rStyle w:val="StyleUnderline"/>
          <w:rFonts w:asciiTheme="minorHAnsi" w:hAnsiTheme="minorHAnsi" w:cstheme="minorHAnsi"/>
          <w:highlight w:val="cyan"/>
        </w:rPr>
        <w:t>aesthetic or political</w:t>
      </w:r>
      <w:r w:rsidRPr="000948C6">
        <w:rPr>
          <w:rFonts w:asciiTheme="minorHAnsi" w:hAnsiTheme="minorHAnsi" w:cstheme="minorHAnsi"/>
          <w:szCs w:val="20"/>
        </w:rPr>
        <w:t xml:space="preserve">, no longer borrows from either the extermination of appearances, nor from extinguishing the embers of meaning, nor from the last nuances of an apocalypse. </w:t>
      </w:r>
      <w:r w:rsidRPr="000948C6">
        <w:rPr>
          <w:rStyle w:val="StyleUnderline"/>
          <w:rFonts w:asciiTheme="minorHAnsi" w:hAnsiTheme="minorHAnsi" w:cstheme="minorHAnsi"/>
          <w:highlight w:val="cyan"/>
        </w:rPr>
        <w:t>There is no longer an apocalypse</w:t>
      </w:r>
      <w:r w:rsidRPr="000948C6">
        <w:rPr>
          <w:rFonts w:asciiTheme="minorHAnsi" w:hAnsiTheme="minorHAnsi" w:cstheme="min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w:t>
      </w:r>
      <w:r w:rsidRPr="000948C6">
        <w:rPr>
          <w:rFonts w:asciiTheme="minorHAnsi" w:hAnsiTheme="minorHAnsi" w:cstheme="minorHAnsi"/>
          <w:szCs w:val="20"/>
        </w:rPr>
        <w:lastRenderedPageBreak/>
        <w:t xml:space="preserve">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w:t>
      </w:r>
      <w:proofErr w:type="spellStart"/>
      <w:r w:rsidRPr="000948C6">
        <w:rPr>
          <w:rFonts w:asciiTheme="minorHAnsi" w:hAnsiTheme="minorHAnsi" w:cstheme="minorHAnsi"/>
          <w:szCs w:val="20"/>
        </w:rPr>
        <w:t>desertlike</w:t>
      </w:r>
      <w:proofErr w:type="spellEnd"/>
      <w:r w:rsidRPr="000948C6">
        <w:rPr>
          <w:rFonts w:asciiTheme="minorHAnsi" w:hAnsiTheme="minorHAnsi" w:cstheme="minorHAnsi"/>
          <w:szCs w:val="20"/>
        </w:rPr>
        <w:t xml:space="preserv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0948C6">
        <w:rPr>
          <w:rStyle w:val="StyleUnderline"/>
          <w:rFonts w:asciiTheme="minorHAnsi" w:hAnsiTheme="minorHAnsi" w:cstheme="minorHAnsi"/>
          <w:highlight w:val="cyan"/>
        </w:rPr>
        <w:t>We are fascinated by</w:t>
      </w:r>
      <w:r w:rsidRPr="000948C6">
        <w:rPr>
          <w:rStyle w:val="StyleUnderline"/>
          <w:rFonts w:asciiTheme="minorHAnsi" w:hAnsiTheme="minorHAnsi" w:cstheme="minorHAnsi"/>
        </w:rPr>
        <w:t xml:space="preserve"> all forms of </w:t>
      </w:r>
      <w:r w:rsidRPr="000948C6">
        <w:rPr>
          <w:rStyle w:val="StyleUnderline"/>
          <w:rFonts w:asciiTheme="minorHAnsi" w:hAnsiTheme="minorHAnsi" w:cstheme="minorHAnsi"/>
          <w:highlight w:val="cyan"/>
        </w:rPr>
        <w:t>disappearance</w:t>
      </w:r>
      <w:r w:rsidRPr="000948C6">
        <w:rPr>
          <w:rStyle w:val="StyleUnderline"/>
          <w:rFonts w:asciiTheme="minorHAnsi" w:hAnsiTheme="minorHAnsi" w:cstheme="minorHAnsi"/>
        </w:rPr>
        <w:t xml:space="preserve">, of our disappearance. </w:t>
      </w:r>
      <w:r w:rsidRPr="000948C6">
        <w:rPr>
          <w:rStyle w:val="StyleUnderline"/>
          <w:rFonts w:asciiTheme="minorHAnsi" w:hAnsiTheme="minorHAnsi" w:cstheme="minorHAnsi"/>
          <w:highlight w:val="cyan"/>
        </w:rPr>
        <w:t>Melancholic and fascinated</w:t>
      </w:r>
      <w:r w:rsidRPr="000948C6">
        <w:rPr>
          <w:rStyle w:val="StyleUnderline"/>
          <w:rFonts w:asciiTheme="minorHAnsi" w:hAnsiTheme="minorHAnsi" w:cstheme="minorHAnsi"/>
        </w:rPr>
        <w:t xml:space="preserve">, such is our general situation in an era of involuntary transparency. I am a </w:t>
      </w:r>
      <w:r w:rsidRPr="000948C6">
        <w:rPr>
          <w:rStyle w:val="StyleUnderline"/>
          <w:rFonts w:asciiTheme="minorHAnsi" w:hAnsiTheme="minorHAnsi" w:cstheme="minorHAnsi"/>
          <w:highlight w:val="cyan"/>
        </w:rPr>
        <w:t>nihilist</w:t>
      </w:r>
      <w:r w:rsidRPr="000948C6">
        <w:rPr>
          <w:rStyle w:val="StyleUnderline"/>
          <w:rFonts w:asciiTheme="minorHAnsi" w:hAnsiTheme="minorHAnsi" w:cstheme="minorHAnsi"/>
        </w:rPr>
        <w:t xml:space="preserve">. I observe, </w:t>
      </w:r>
      <w:r w:rsidRPr="000948C6">
        <w:rPr>
          <w:rStyle w:val="StyleUnderline"/>
          <w:rFonts w:asciiTheme="minorHAnsi" w:hAnsiTheme="minorHAnsi" w:cstheme="minorHAnsi"/>
          <w:highlight w:val="cyan"/>
        </w:rPr>
        <w:t>I</w:t>
      </w:r>
      <w:r w:rsidRPr="000948C6">
        <w:rPr>
          <w:rStyle w:val="StyleUnderline"/>
          <w:rFonts w:asciiTheme="minorHAnsi" w:hAnsiTheme="minorHAnsi" w:cstheme="minorHAnsi"/>
        </w:rPr>
        <w:t xml:space="preserve"> accept, I </w:t>
      </w:r>
      <w:r w:rsidRPr="000948C6">
        <w:rPr>
          <w:rStyle w:val="StyleUnderline"/>
          <w:rFonts w:asciiTheme="minorHAnsi" w:hAnsiTheme="minorHAnsi" w:cstheme="minorHAnsi"/>
          <w:highlight w:val="cyan"/>
        </w:rPr>
        <w:t>assume</w:t>
      </w:r>
      <w:r w:rsidRPr="000948C6">
        <w:rPr>
          <w:rStyle w:val="StyleUnderline"/>
          <w:rFonts w:asciiTheme="minorHAnsi" w:hAnsiTheme="minorHAnsi" w:cstheme="minorHAnsi"/>
        </w:rPr>
        <w:t xml:space="preserve"> the immense process of the </w:t>
      </w:r>
      <w:r w:rsidRPr="000948C6">
        <w:rPr>
          <w:rStyle w:val="StyleUnderline"/>
          <w:rFonts w:asciiTheme="minorHAnsi" w:hAnsiTheme="minorHAnsi" w:cstheme="minorHAnsi"/>
          <w:highlight w:val="cyan"/>
        </w:rPr>
        <w:t>destruction of appearances</w:t>
      </w:r>
      <w:r w:rsidRPr="000948C6">
        <w:rPr>
          <w:rFonts w:asciiTheme="minorHAnsi" w:hAnsiTheme="minorHAnsi" w:cstheme="minorHAnsi"/>
          <w:szCs w:val="20"/>
        </w:rPr>
        <w:t xml:space="preserve"> (and of the seduction of appearances) </w:t>
      </w:r>
      <w:r w:rsidRPr="000948C6">
        <w:rPr>
          <w:rStyle w:val="StyleUnderline"/>
          <w:rFonts w:asciiTheme="minorHAnsi" w:hAnsiTheme="minorHAnsi" w:cstheme="minorHAnsi"/>
          <w:highlight w:val="cyan"/>
        </w:rPr>
        <w:t>in the service of meaning</w:t>
      </w:r>
      <w:r w:rsidRPr="000948C6">
        <w:rPr>
          <w:rFonts w:asciiTheme="minorHAnsi" w:hAnsiTheme="minorHAnsi" w:cstheme="minorHAnsi"/>
          <w:szCs w:val="20"/>
        </w:rPr>
        <w:t xml:space="preserve"> (representation, history, criticism, etc.) that is the fundamental fact of the nineteenth century. </w:t>
      </w:r>
      <w:r w:rsidRPr="000948C6">
        <w:rPr>
          <w:rStyle w:val="StyleUnderline"/>
          <w:rFonts w:asciiTheme="minorHAnsi" w:hAnsiTheme="minorHAnsi" w:cstheme="minorHAnsi"/>
        </w:rPr>
        <w:t xml:space="preserve">The </w:t>
      </w:r>
      <w:r w:rsidRPr="000948C6">
        <w:rPr>
          <w:rStyle w:val="StyleUnderline"/>
          <w:rFonts w:asciiTheme="minorHAnsi" w:hAnsiTheme="minorHAnsi" w:cstheme="minorHAnsi"/>
          <w:highlight w:val="cyan"/>
        </w:rPr>
        <w:t>true revolution</w:t>
      </w:r>
      <w:r w:rsidRPr="000948C6">
        <w:rPr>
          <w:rFonts w:asciiTheme="minorHAnsi" w:hAnsiTheme="minorHAnsi" w:cstheme="minorHAnsi"/>
          <w:szCs w:val="20"/>
        </w:rPr>
        <w:t xml:space="preserve"> of the nineteenth century, of modernity, </w:t>
      </w:r>
      <w:r w:rsidRPr="000948C6">
        <w:rPr>
          <w:rStyle w:val="StyleUnderline"/>
          <w:rFonts w:asciiTheme="minorHAnsi" w:hAnsiTheme="minorHAnsi" w:cstheme="minorHAnsi"/>
          <w:highlight w:val="cyan"/>
        </w:rPr>
        <w:t>is</w:t>
      </w:r>
      <w:r w:rsidRPr="000948C6">
        <w:rPr>
          <w:rStyle w:val="StyleUnderline"/>
          <w:rFonts w:asciiTheme="minorHAnsi" w:hAnsiTheme="minorHAnsi" w:cstheme="minorHAnsi"/>
        </w:rPr>
        <w:t xml:space="preserve"> the </w:t>
      </w:r>
      <w:r w:rsidRPr="000948C6">
        <w:rPr>
          <w:rStyle w:val="StyleUnderline"/>
          <w:rFonts w:asciiTheme="minorHAnsi" w:hAnsiTheme="minorHAnsi" w:cstheme="minorHAnsi"/>
          <w:highlight w:val="cyan"/>
        </w:rPr>
        <w:t>radical destruction of appearances</w:t>
      </w:r>
      <w:r w:rsidRPr="000948C6">
        <w:rPr>
          <w:rStyle w:val="StyleUnderline"/>
          <w:rFonts w:asciiTheme="minorHAnsi" w:hAnsiTheme="minorHAnsi" w:cstheme="minorHAnsi"/>
        </w:rPr>
        <w:t xml:space="preserve">, the </w:t>
      </w:r>
      <w:r w:rsidRPr="000948C6">
        <w:rPr>
          <w:rStyle w:val="StyleUnderline"/>
          <w:rFonts w:asciiTheme="minorHAnsi" w:hAnsiTheme="minorHAnsi" w:cstheme="minorHAnsi"/>
          <w:highlight w:val="cyan"/>
        </w:rPr>
        <w:t>disenchantment of</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the world</w:t>
      </w:r>
      <w:r w:rsidRPr="000948C6">
        <w:rPr>
          <w:rStyle w:val="StyleUnderline"/>
          <w:rFonts w:asciiTheme="minorHAnsi" w:hAnsiTheme="minorHAnsi" w:cstheme="minorHAnsi"/>
        </w:rPr>
        <w:t xml:space="preserve"> and its </w:t>
      </w:r>
      <w:r w:rsidRPr="000948C6">
        <w:rPr>
          <w:rStyle w:val="StyleUnderline"/>
          <w:rFonts w:asciiTheme="minorHAnsi" w:hAnsiTheme="minorHAnsi" w:cstheme="minorHAnsi"/>
          <w:highlight w:val="cyan"/>
        </w:rPr>
        <w:t>abandonment to</w:t>
      </w:r>
      <w:r w:rsidRPr="000948C6">
        <w:rPr>
          <w:rStyle w:val="StyleUnderline"/>
          <w:rFonts w:asciiTheme="minorHAnsi" w:hAnsiTheme="minorHAnsi" w:cstheme="minorHAnsi"/>
        </w:rPr>
        <w:t xml:space="preserve"> the </w:t>
      </w:r>
      <w:r w:rsidRPr="000948C6">
        <w:rPr>
          <w:rStyle w:val="StyleUnderline"/>
          <w:rFonts w:asciiTheme="minorHAnsi" w:hAnsiTheme="minorHAnsi" w:cstheme="minorHAnsi"/>
          <w:highlight w:val="cyan"/>
        </w:rPr>
        <w:t>violence of interpretation</w:t>
      </w:r>
      <w:r w:rsidRPr="000948C6">
        <w:rPr>
          <w:rStyle w:val="StyleUnderline"/>
          <w:rFonts w:asciiTheme="minorHAnsi" w:hAnsiTheme="minorHAnsi" w:cstheme="minorHAnsi"/>
        </w:rPr>
        <w:t xml:space="preserve"> and of history</w:t>
      </w:r>
      <w:r w:rsidRPr="000948C6">
        <w:rPr>
          <w:rFonts w:asciiTheme="minorHAnsi" w:hAnsiTheme="minorHAnsi" w:cstheme="minorHAnsi"/>
          <w:szCs w:val="20"/>
        </w:rPr>
        <w:t>. I observe, I accept, I assume, I analyze the second revolution, that of the twentieth century, that of postmodernity, which is the immense process of the destruction of meaning, equal to the earlier destruction of appearances</w:t>
      </w:r>
      <w:r w:rsidRPr="000948C6">
        <w:rPr>
          <w:rStyle w:val="Emphasis"/>
          <w:rFonts w:asciiTheme="minorHAnsi" w:hAnsiTheme="minorHAnsi" w:cstheme="minorHAnsi"/>
        </w:rPr>
        <w:t xml:space="preserve">. </w:t>
      </w:r>
      <w:r w:rsidRPr="000948C6">
        <w:rPr>
          <w:rStyle w:val="Emphasis"/>
          <w:rFonts w:asciiTheme="minorHAnsi" w:hAnsiTheme="minorHAnsi" w:cstheme="minorHAnsi"/>
          <w:highlight w:val="cyan"/>
        </w:rPr>
        <w:t>He who strikes with meaning is killed by meaning</w:t>
      </w:r>
      <w:r w:rsidRPr="000948C6">
        <w:rPr>
          <w:rStyle w:val="StyleUnderline"/>
          <w:rFonts w:asciiTheme="minorHAnsi" w:hAnsiTheme="minorHAnsi" w:cstheme="minorHAnsi"/>
        </w:rPr>
        <w:t>.</w:t>
      </w:r>
      <w:r w:rsidRPr="000948C6">
        <w:rPr>
          <w:rFonts w:asciiTheme="minorHAnsi" w:hAnsiTheme="minorHAnsi" w:cstheme="minorHAnsi"/>
          <w:szCs w:val="20"/>
        </w:rPr>
        <w:t xml:space="preserve"> The dialectic stage, the critical stage is empty. There is no more stage. There is no therapy of meaning or therapy through meaning: therapy itself is part of the generalized process of </w:t>
      </w:r>
      <w:proofErr w:type="spellStart"/>
      <w:r w:rsidRPr="000948C6">
        <w:rPr>
          <w:rFonts w:asciiTheme="minorHAnsi" w:hAnsiTheme="minorHAnsi" w:cstheme="minorHAnsi"/>
          <w:szCs w:val="20"/>
        </w:rPr>
        <w:t>indifferentiation</w:t>
      </w:r>
      <w:proofErr w:type="spellEnd"/>
      <w:r w:rsidRPr="000948C6">
        <w:rPr>
          <w:rFonts w:asciiTheme="minorHAnsi" w:hAnsiTheme="minorHAnsi" w:cstheme="minorHAnsi"/>
          <w:szCs w:val="20"/>
        </w:rPr>
        <w:t xml:space="preserve">.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w:t>
      </w:r>
      <w:proofErr w:type="spellStart"/>
      <w:r w:rsidRPr="000948C6">
        <w:rPr>
          <w:rFonts w:asciiTheme="minorHAnsi" w:hAnsiTheme="minorHAnsi" w:cstheme="minorHAnsi"/>
          <w:szCs w:val="20"/>
        </w:rPr>
        <w:t>hypertelie</w:t>
      </w:r>
      <w:proofErr w:type="spellEnd"/>
      <w:r w:rsidRPr="000948C6">
        <w:rPr>
          <w:rFonts w:asciiTheme="minorHAnsi" w:hAnsiTheme="minorHAnsi" w:cstheme="minorHAnsi"/>
          <w:szCs w:val="20"/>
        </w:rPr>
        <w:t xml:space="preserve">, of what goes further than its own end. It would be our own mode of destroying finalities: going further, too far in the same direction - destruction of meaning through simulation, </w:t>
      </w:r>
      <w:proofErr w:type="spellStart"/>
      <w:r w:rsidRPr="000948C6">
        <w:rPr>
          <w:rFonts w:asciiTheme="minorHAnsi" w:hAnsiTheme="minorHAnsi" w:cstheme="minorHAnsi"/>
          <w:szCs w:val="20"/>
        </w:rPr>
        <w:t>hypersimulation</w:t>
      </w:r>
      <w:proofErr w:type="spellEnd"/>
      <w:r w:rsidRPr="000948C6">
        <w:rPr>
          <w:rFonts w:asciiTheme="minorHAnsi" w:hAnsiTheme="minorHAnsi" w:cstheme="minorHAnsi"/>
          <w:szCs w:val="20"/>
        </w:rPr>
        <w:t xml:space="preserve">, </w:t>
      </w:r>
      <w:proofErr w:type="spellStart"/>
      <w:r w:rsidRPr="000948C6">
        <w:rPr>
          <w:rFonts w:asciiTheme="minorHAnsi" w:hAnsiTheme="minorHAnsi" w:cstheme="minorHAnsi"/>
          <w:szCs w:val="20"/>
        </w:rPr>
        <w:t>hypertelie</w:t>
      </w:r>
      <w:proofErr w:type="spellEnd"/>
      <w:r w:rsidRPr="000948C6">
        <w:rPr>
          <w:rFonts w:asciiTheme="minorHAnsi" w:hAnsiTheme="minorHAnsi" w:cstheme="minorHAnsi"/>
          <w:szCs w:val="20"/>
        </w:rPr>
        <w:t xml:space="preserve">. Denying its own end through </w:t>
      </w:r>
      <w:proofErr w:type="spellStart"/>
      <w:r w:rsidRPr="000948C6">
        <w:rPr>
          <w:rFonts w:asciiTheme="minorHAnsi" w:hAnsiTheme="minorHAnsi" w:cstheme="minorHAnsi"/>
          <w:szCs w:val="20"/>
        </w:rPr>
        <w:t>hyperfinality</w:t>
      </w:r>
      <w:proofErr w:type="spellEnd"/>
      <w:r w:rsidRPr="000948C6">
        <w:rPr>
          <w:rFonts w:asciiTheme="minorHAnsi" w:hAnsiTheme="minorHAnsi" w:cstheme="minorHAnsi"/>
          <w:szCs w:val="20"/>
        </w:rPr>
        <w:t xml:space="preserve">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w:t>
      </w:r>
      <w:proofErr w:type="spellStart"/>
      <w:r w:rsidRPr="000948C6">
        <w:rPr>
          <w:rFonts w:asciiTheme="minorHAnsi" w:hAnsiTheme="minorHAnsi" w:cstheme="minorHAnsi"/>
          <w:szCs w:val="20"/>
        </w:rPr>
        <w:t>aphanisis</w:t>
      </w:r>
      <w:proofErr w:type="spellEnd"/>
      <w:r w:rsidRPr="000948C6">
        <w:rPr>
          <w:rFonts w:asciiTheme="minorHAnsi" w:hAnsiTheme="minorHAnsi" w:cstheme="minorHAnsi"/>
          <w:szCs w:val="20"/>
        </w:rPr>
        <w:t xml:space="preserve">, implosion, Fury of </w:t>
      </w:r>
      <w:proofErr w:type="spellStart"/>
      <w:r w:rsidRPr="000948C6">
        <w:rPr>
          <w:rFonts w:asciiTheme="minorHAnsi" w:hAnsiTheme="minorHAnsi" w:cstheme="minorHAnsi"/>
          <w:szCs w:val="20"/>
        </w:rPr>
        <w:t>Verschwindens</w:t>
      </w:r>
      <w:proofErr w:type="spellEnd"/>
      <w:r w:rsidRPr="000948C6">
        <w:rPr>
          <w:rFonts w:asciiTheme="minorHAnsi" w:hAnsiTheme="minorHAnsi" w:cstheme="minorHAnsi"/>
          <w:szCs w:val="20"/>
        </w:rPr>
        <w:t xml:space="preserve">. </w:t>
      </w:r>
      <w:proofErr w:type="spellStart"/>
      <w:r w:rsidRPr="000948C6">
        <w:rPr>
          <w:rFonts w:asciiTheme="minorHAnsi" w:hAnsiTheme="minorHAnsi" w:cstheme="minorHAnsi"/>
          <w:szCs w:val="20"/>
        </w:rPr>
        <w:t>Transpolitics</w:t>
      </w:r>
      <w:proofErr w:type="spellEnd"/>
      <w:r w:rsidRPr="000948C6">
        <w:rPr>
          <w:rFonts w:asciiTheme="minorHAnsi" w:hAnsiTheme="minorHAnsi" w:cstheme="minorHAnsi"/>
          <w:szCs w:val="20"/>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0948C6">
        <w:rPr>
          <w:rFonts w:asciiTheme="minorHAnsi" w:hAnsiTheme="minorHAnsi" w:cstheme="minorHAnsi"/>
          <w:szCs w:val="20"/>
        </w:rPr>
        <w:t>desertlike</w:t>
      </w:r>
      <w:proofErr w:type="spellEnd"/>
      <w:r w:rsidRPr="000948C6">
        <w:rPr>
          <w:rFonts w:asciiTheme="minorHAnsi" w:hAnsiTheme="minorHAnsi" w:cstheme="minorHAnsi"/>
          <w:szCs w:val="20"/>
        </w:rPr>
        <w:t xml:space="preserve">, aleatory, and indifferent form, there is no longer even pathos, the pathetic of nihilism - that mythical </w:t>
      </w:r>
      <w:r w:rsidRPr="000948C6">
        <w:rPr>
          <w:rFonts w:asciiTheme="minorHAnsi" w:hAnsiTheme="minorHAnsi" w:cstheme="minorHAnsi"/>
          <w:szCs w:val="20"/>
        </w:rPr>
        <w:lastRenderedPageBreak/>
        <w:t xml:space="preserve">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0948C6">
        <w:rPr>
          <w:rStyle w:val="StyleUnderline"/>
          <w:rFonts w:asciiTheme="minorHAnsi" w:hAnsiTheme="minorHAnsi" w:cstheme="minorHAnsi"/>
          <w:highlight w:val="cyan"/>
        </w:rPr>
        <w:t>melancholia</w:t>
      </w:r>
      <w:r w:rsidRPr="000948C6">
        <w:rPr>
          <w:rStyle w:val="StyleUnderline"/>
          <w:rFonts w:asciiTheme="minorHAnsi" w:hAnsiTheme="minorHAnsi" w:cstheme="minorHAnsi"/>
        </w:rPr>
        <w:t xml:space="preserve"> that </w:t>
      </w:r>
      <w:r w:rsidRPr="000948C6">
        <w:rPr>
          <w:rStyle w:val="StyleUnderline"/>
          <w:rFonts w:asciiTheme="minorHAnsi" w:hAnsiTheme="minorHAnsi" w:cstheme="minorHAnsi"/>
          <w:highlight w:val="cyan"/>
        </w:rPr>
        <w:t>is</w:t>
      </w:r>
      <w:r w:rsidRPr="000948C6">
        <w:rPr>
          <w:rStyle w:val="StyleUnderline"/>
          <w:rFonts w:asciiTheme="minorHAnsi" w:hAnsiTheme="minorHAnsi" w:cstheme="minorHAnsi"/>
        </w:rPr>
        <w:t xml:space="preserve"> becoming </w:t>
      </w:r>
      <w:r w:rsidRPr="000948C6">
        <w:rPr>
          <w:rStyle w:val="StyleUnderline"/>
          <w:rFonts w:asciiTheme="minorHAnsi" w:hAnsiTheme="minorHAnsi" w:cstheme="minorHAnsi"/>
          <w:highlight w:val="cyan"/>
        </w:rPr>
        <w:t>our</w:t>
      </w:r>
      <w:r w:rsidRPr="000948C6">
        <w:rPr>
          <w:rStyle w:val="StyleUnderline"/>
          <w:rFonts w:asciiTheme="minorHAnsi" w:hAnsiTheme="minorHAnsi" w:cstheme="minorHAnsi"/>
        </w:rPr>
        <w:t xml:space="preserve"> fundamental </w:t>
      </w:r>
      <w:r w:rsidRPr="000948C6">
        <w:rPr>
          <w:rStyle w:val="StyleUnderline"/>
          <w:rFonts w:asciiTheme="minorHAnsi" w:hAnsiTheme="minorHAnsi" w:cstheme="minorHAnsi"/>
          <w:highlight w:val="cyan"/>
        </w:rPr>
        <w:t>passion</w:t>
      </w:r>
      <w:r w:rsidRPr="000948C6">
        <w:rPr>
          <w:rStyle w:val="StyleUnderline"/>
          <w:rFonts w:asciiTheme="minorHAnsi" w:hAnsiTheme="minorHAnsi" w:cstheme="minorHAnsi"/>
        </w:rPr>
        <w:t>.</w:t>
      </w:r>
      <w:r w:rsidRPr="000948C6">
        <w:rPr>
          <w:rFonts w:asciiTheme="minorHAnsi" w:hAnsiTheme="minorHAnsi" w:cstheme="min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0948C6">
        <w:rPr>
          <w:rStyle w:val="StyleUnderline"/>
          <w:rFonts w:asciiTheme="minorHAnsi" w:hAnsiTheme="minorHAnsi" w:cstheme="minorHAnsi"/>
          <w:highlight w:val="cyan"/>
        </w:rPr>
        <w:t>the fundamental tonality of</w:t>
      </w:r>
      <w:r w:rsidRPr="000948C6">
        <w:rPr>
          <w:rStyle w:val="StyleUnderline"/>
          <w:rFonts w:asciiTheme="minorHAnsi" w:hAnsiTheme="minorHAnsi" w:cstheme="minorHAnsi"/>
        </w:rPr>
        <w:t xml:space="preserve"> functional systems, of current </w:t>
      </w:r>
      <w:r w:rsidRPr="000948C6">
        <w:rPr>
          <w:rStyle w:val="StyleUnderline"/>
          <w:rFonts w:asciiTheme="minorHAnsi" w:hAnsiTheme="minorHAnsi" w:cstheme="minorHAnsi"/>
          <w:highlight w:val="cyan"/>
        </w:rPr>
        <w:t>systems of simulation</w:t>
      </w:r>
      <w:r w:rsidRPr="000948C6">
        <w:rPr>
          <w:rStyle w:val="StyleUnderline"/>
          <w:rFonts w:asciiTheme="minorHAnsi" w:hAnsiTheme="minorHAnsi" w:cstheme="minorHAnsi"/>
        </w:rPr>
        <w:t>, of programming and information</w:t>
      </w:r>
      <w:r w:rsidRPr="000948C6">
        <w:rPr>
          <w:rFonts w:asciiTheme="minorHAnsi" w:hAnsiTheme="minorHAnsi" w:cstheme="minorHAnsi"/>
          <w:szCs w:val="20"/>
        </w:rPr>
        <w:t xml:space="preserve">. Melancholia is the inherent quality of the mode of the disappearance of meaning,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0948C6">
        <w:rPr>
          <w:rStyle w:val="StyleUnderline"/>
          <w:rFonts w:asciiTheme="minorHAnsi" w:hAnsiTheme="minorHAnsi" w:cstheme="minorHAnsi"/>
          <w:highlight w:val="cyan"/>
        </w:rPr>
        <w:t>the system opposes its own, the nihilism of neutralization</w:t>
      </w:r>
      <w:r w:rsidRPr="000948C6">
        <w:rPr>
          <w:rFonts w:asciiTheme="minorHAnsi" w:hAnsiTheme="minorHAnsi" w:cstheme="min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2B702139" w14:textId="77777777" w:rsidR="00F15E76" w:rsidRPr="000948C6" w:rsidRDefault="00F15E76" w:rsidP="00F15E76">
      <w:pPr>
        <w:rPr>
          <w:rFonts w:asciiTheme="minorHAnsi" w:hAnsiTheme="minorHAnsi" w:cstheme="minorHAnsi"/>
          <w:szCs w:val="20"/>
        </w:rPr>
      </w:pPr>
    </w:p>
    <w:p w14:paraId="07B74C6C" w14:textId="77777777" w:rsidR="00F15E76" w:rsidRPr="000948C6" w:rsidRDefault="00F15E76" w:rsidP="00F15E76">
      <w:pPr>
        <w:rPr>
          <w:rFonts w:asciiTheme="minorHAnsi" w:hAnsiTheme="minorHAnsi" w:cstheme="minorHAnsi"/>
        </w:rPr>
      </w:pPr>
    </w:p>
    <w:p w14:paraId="1DFB6E01" w14:textId="77777777" w:rsidR="00F15E76" w:rsidRPr="000948C6" w:rsidRDefault="00F15E76" w:rsidP="00F15E76">
      <w:pPr>
        <w:pStyle w:val="Heading4"/>
        <w:rPr>
          <w:rFonts w:asciiTheme="minorHAnsi" w:hAnsiTheme="minorHAnsi" w:cstheme="minorHAnsi"/>
        </w:rPr>
      </w:pPr>
      <w:r w:rsidRPr="000948C6">
        <w:rPr>
          <w:rFonts w:asciiTheme="minorHAnsi" w:hAnsiTheme="minorHAnsi" w:cstheme="minorHAnsi"/>
        </w:rPr>
        <w:lastRenderedPageBreak/>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51B7DAA1" w14:textId="77777777" w:rsidR="00F15E76" w:rsidRPr="000948C6" w:rsidRDefault="00F15E76" w:rsidP="00F15E76">
      <w:pPr>
        <w:pStyle w:val="NormalWeb"/>
        <w:spacing w:before="0" w:beforeAutospacing="0" w:after="160" w:afterAutospacing="0"/>
        <w:rPr>
          <w:rFonts w:asciiTheme="minorHAnsi" w:hAnsiTheme="minorHAnsi" w:cstheme="minorHAnsi"/>
        </w:rPr>
      </w:pPr>
      <w:r w:rsidRPr="000948C6">
        <w:rPr>
          <w:rFonts w:asciiTheme="minorHAnsi" w:hAnsiTheme="minorHAnsi" w:cstheme="minorHAnsi"/>
          <w:b/>
          <w:bCs/>
          <w:color w:val="000000"/>
          <w:sz w:val="26"/>
          <w:szCs w:val="26"/>
        </w:rPr>
        <w:t xml:space="preserve">Baudrillard 1 </w:t>
      </w:r>
      <w:r w:rsidRPr="000948C6">
        <w:rPr>
          <w:rFonts w:asciiTheme="minorHAnsi" w:hAnsiTheme="minorHAnsi" w:cstheme="minorHAnsi"/>
          <w:color w:val="000000"/>
        </w:rPr>
        <w:t>[Jean Baudrillard, sociologist, philosopher and cultural theorist, true sweetheart, “Fatal Strategies”; LCA-BP] *edited for lang</w:t>
      </w:r>
    </w:p>
    <w:p w14:paraId="154B2A28" w14:textId="77777777" w:rsidR="00F15E76" w:rsidRPr="000948C6" w:rsidRDefault="00F15E76" w:rsidP="00F15E76">
      <w:pPr>
        <w:pStyle w:val="NormalWeb"/>
        <w:spacing w:before="0" w:beforeAutospacing="0" w:after="160" w:afterAutospacing="0"/>
        <w:rPr>
          <w:rFonts w:asciiTheme="minorHAnsi" w:hAnsiTheme="minorHAnsi" w:cstheme="minorHAnsi"/>
        </w:rPr>
      </w:pPr>
      <w:r w:rsidRPr="000948C6">
        <w:rPr>
          <w:rFonts w:asciiTheme="minorHAnsi" w:hAnsiTheme="minorHAnsi" w:cstheme="minorHAnsi"/>
          <w:color w:val="000000"/>
          <w:sz w:val="14"/>
          <w:szCs w:val="14"/>
        </w:rPr>
        <w:t xml:space="preserve">More generally, </w:t>
      </w:r>
      <w:r w:rsidRPr="000948C6">
        <w:rPr>
          <w:rStyle w:val="StyleUnderline"/>
          <w:rFonts w:asciiTheme="minorHAnsi" w:hAnsiTheme="minorHAnsi" w:cstheme="minorHAnsi"/>
          <w:highlight w:val="cyan"/>
        </w:rPr>
        <w:t>visible things</w:t>
      </w:r>
      <w:r w:rsidRPr="000948C6">
        <w:rPr>
          <w:rStyle w:val="StyleUnderline"/>
          <w:rFonts w:asciiTheme="minorHAnsi" w:hAnsiTheme="minorHAnsi" w:cstheme="minorHAnsi"/>
        </w:rPr>
        <w:t xml:space="preserve"> do not terminate in obscurity and in silence; they </w:t>
      </w:r>
      <w:r w:rsidRPr="000948C6">
        <w:rPr>
          <w:rStyle w:val="StyleUnderline"/>
          <w:rFonts w:asciiTheme="minorHAnsi" w:hAnsiTheme="minorHAnsi" w:cstheme="minorHAnsi"/>
          <w:highlight w:val="cyan"/>
        </w:rPr>
        <w:t>vanish</w:t>
      </w:r>
      <w:r w:rsidRPr="000948C6">
        <w:rPr>
          <w:rStyle w:val="StyleUnderline"/>
          <w:rFonts w:asciiTheme="minorHAnsi" w:hAnsiTheme="minorHAnsi" w:cstheme="minorHAnsi"/>
        </w:rPr>
        <w:t xml:space="preserve"> into what is more visible than the visible: obscenity.</w:t>
      </w:r>
      <w:r w:rsidRPr="000948C6">
        <w:rPr>
          <w:rFonts w:asciiTheme="minorHAnsi" w:hAnsiTheme="minorHAnsi" w:cstheme="minorHAnsi"/>
          <w:color w:val="000000"/>
          <w:sz w:val="14"/>
          <w:szCs w:val="14"/>
        </w:rPr>
        <w:t xml:space="preserve"> An example of this ex-centricity of things, of this drift into excrescence, is the irruption of randomness, indeterminacy, and relativity within our system</w:t>
      </w:r>
      <w:r w:rsidRPr="000948C6">
        <w:rPr>
          <w:rStyle w:val="StyleUnderline"/>
          <w:rFonts w:asciiTheme="minorHAnsi" w:hAnsiTheme="minorHAnsi" w:cstheme="minorHAnsi"/>
        </w:rPr>
        <w:t xml:space="preserve">. </w:t>
      </w:r>
      <w:r w:rsidRPr="000948C6">
        <w:rPr>
          <w:rStyle w:val="StyleUnderline"/>
          <w:rFonts w:asciiTheme="minorHAnsi" w:hAnsiTheme="minorHAnsi" w:cstheme="minorHAnsi"/>
          <w:highlight w:val="cyan"/>
        </w:rPr>
        <w:t>The reaction to this new state of things has</w:t>
      </w:r>
      <w:r w:rsidRPr="000948C6">
        <w:rPr>
          <w:rStyle w:val="StyleUnderline"/>
          <w:rFonts w:asciiTheme="minorHAnsi" w:hAnsiTheme="minorHAnsi" w:cstheme="minorHAnsi"/>
        </w:rPr>
        <w:t xml:space="preserve"> not </w:t>
      </w:r>
      <w:r w:rsidRPr="000948C6">
        <w:rPr>
          <w:rStyle w:val="StyleUnderline"/>
          <w:rFonts w:asciiTheme="minorHAnsi" w:hAnsiTheme="minorHAnsi" w:cstheme="minorHAnsi"/>
          <w:highlight w:val="cyan"/>
        </w:rPr>
        <w:t>been</w:t>
      </w:r>
      <w:r w:rsidRPr="000948C6">
        <w:rPr>
          <w:rStyle w:val="StyleUnderline"/>
          <w:rFonts w:asciiTheme="minorHAnsi" w:hAnsiTheme="minorHAnsi" w:cstheme="minorHAnsi"/>
        </w:rPr>
        <w:t xml:space="preserve"> a resigned abandonment of traditional values, but</w:t>
      </w:r>
      <w:r w:rsidRPr="000948C6">
        <w:rPr>
          <w:rFonts w:asciiTheme="minorHAnsi" w:hAnsiTheme="minorHAnsi" w:cstheme="minorHAnsi"/>
          <w:color w:val="000000"/>
          <w:sz w:val="14"/>
          <w:szCs w:val="14"/>
        </w:rPr>
        <w:t xml:space="preserve"> rather a </w:t>
      </w:r>
      <w:r w:rsidRPr="000948C6">
        <w:rPr>
          <w:rFonts w:asciiTheme="minorHAnsi" w:hAnsiTheme="minorHAnsi" w:cstheme="minorHAnsi"/>
          <w:strike/>
          <w:color w:val="000000"/>
          <w:sz w:val="14"/>
          <w:szCs w:val="14"/>
        </w:rPr>
        <w:t>crazy</w:t>
      </w:r>
      <w:r w:rsidRPr="000948C6">
        <w:rPr>
          <w:rFonts w:asciiTheme="minorHAnsi" w:hAnsiTheme="minorHAnsi" w:cstheme="minorHAnsi"/>
          <w:color w:val="000000"/>
          <w:sz w:val="14"/>
          <w:szCs w:val="14"/>
        </w:rPr>
        <w:t xml:space="preserve"> overdetermination, </w:t>
      </w:r>
      <w:r w:rsidRPr="000948C6">
        <w:rPr>
          <w:rStyle w:val="StyleUnderline"/>
          <w:rFonts w:asciiTheme="minorHAnsi" w:hAnsiTheme="minorHAnsi" w:cstheme="minorHAnsi"/>
          <w:highlight w:val="cyan"/>
        </w:rPr>
        <w:t>an exacerbation</w:t>
      </w:r>
      <w:r w:rsidRPr="000948C6">
        <w:rPr>
          <w:rStyle w:val="StyleUnderline"/>
          <w:rFonts w:asciiTheme="minorHAnsi" w:hAnsiTheme="minorHAnsi" w:cstheme="minorHAnsi"/>
        </w:rPr>
        <w:t xml:space="preserve">, of these values of reference, function, finality, and causality. </w:t>
      </w:r>
      <w:r w:rsidRPr="000948C6">
        <w:rPr>
          <w:rFonts w:asciiTheme="minorHAnsi" w:hAnsiTheme="minorHAnsi" w:cstheme="minorHAnsi"/>
          <w:color w:val="000000"/>
          <w:sz w:val="14"/>
          <w:szCs w:val="14"/>
        </w:rPr>
        <w:t xml:space="preserve">Perhaps nature is, in fact, horrified by the void, for it is in the void, and in order to avoid it, that plethoric, hypertrophic, and saturated systems emerge. </w:t>
      </w:r>
      <w:r w:rsidRPr="000948C6">
        <w:rPr>
          <w:rStyle w:val="StyleUnderline"/>
          <w:rFonts w:asciiTheme="minorHAnsi" w:hAnsiTheme="minorHAnsi" w:cstheme="minorHAnsi"/>
          <w:highlight w:val="cyan"/>
        </w:rPr>
        <w:t>Some-thing redundant always settles in the place</w:t>
      </w:r>
      <w:r w:rsidRPr="000948C6">
        <w:rPr>
          <w:rStyle w:val="StyleUnderline"/>
          <w:rFonts w:asciiTheme="minorHAnsi" w:hAnsiTheme="minorHAnsi" w:cstheme="minorHAnsi"/>
        </w:rPr>
        <w:t xml:space="preserve"> where there is no longer any-thing. Determinacy does not withdraw to the benefit of indeterminacy, but </w:t>
      </w:r>
      <w:r w:rsidRPr="000948C6">
        <w:rPr>
          <w:rStyle w:val="StyleUnderline"/>
          <w:rFonts w:asciiTheme="minorHAnsi" w:hAnsiTheme="minorHAnsi" w:cstheme="minorHAnsi"/>
          <w:highlight w:val="cyan"/>
        </w:rPr>
        <w:t xml:space="preserve">to the benefit of a </w:t>
      </w:r>
      <w:proofErr w:type="spellStart"/>
      <w:r w:rsidRPr="000948C6">
        <w:rPr>
          <w:rStyle w:val="StyleUnderline"/>
          <w:rFonts w:asciiTheme="minorHAnsi" w:hAnsiTheme="minorHAnsi" w:cstheme="minorHAnsi"/>
          <w:highlight w:val="cyan"/>
        </w:rPr>
        <w:t>hyperdeterminacy</w:t>
      </w:r>
      <w:proofErr w:type="spellEnd"/>
      <w:r w:rsidRPr="000948C6">
        <w:rPr>
          <w:rStyle w:val="StyleUnderline"/>
          <w:rFonts w:asciiTheme="minorHAnsi" w:hAnsiTheme="minorHAnsi" w:cstheme="minorHAnsi"/>
          <w:highlight w:val="cyan"/>
        </w:rPr>
        <w:t>:</w:t>
      </w:r>
      <w:r w:rsidRPr="000948C6">
        <w:rPr>
          <w:rFonts w:asciiTheme="minorHAnsi" w:hAnsiTheme="minorHAnsi" w:cstheme="minorHAnsi"/>
          <w:color w:val="000000"/>
          <w:sz w:val="14"/>
          <w:szCs w:val="14"/>
        </w:rPr>
        <w:t xml:space="preserve"> the redundancy of determinacy in a void. Finality does not disappear in favor of the aleatory, but rather in favor of </w:t>
      </w:r>
      <w:proofErr w:type="spellStart"/>
      <w:r w:rsidRPr="000948C6">
        <w:rPr>
          <w:rFonts w:asciiTheme="minorHAnsi" w:hAnsiTheme="minorHAnsi" w:cstheme="minorHAnsi"/>
          <w:color w:val="000000"/>
          <w:sz w:val="14"/>
          <w:szCs w:val="14"/>
        </w:rPr>
        <w:t>hyperfinality</w:t>
      </w:r>
      <w:proofErr w:type="spellEnd"/>
      <w:r w:rsidRPr="000948C6">
        <w:rPr>
          <w:rFonts w:asciiTheme="minorHAnsi" w:hAnsiTheme="minorHAnsi" w:cstheme="minorHAnsi"/>
          <w:color w:val="000000"/>
          <w:sz w:val="14"/>
          <w:szCs w:val="14"/>
        </w:rPr>
        <w:t xml:space="preserve">, of a </w:t>
      </w:r>
      <w:proofErr w:type="spellStart"/>
      <w:r w:rsidRPr="000948C6">
        <w:rPr>
          <w:rFonts w:asciiTheme="minorHAnsi" w:hAnsiTheme="minorHAnsi" w:cstheme="minorHAnsi"/>
          <w:color w:val="000000"/>
          <w:sz w:val="14"/>
          <w:szCs w:val="14"/>
        </w:rPr>
        <w:t>hyperfunctionality</w:t>
      </w:r>
      <w:proofErr w:type="spellEnd"/>
      <w:r w:rsidRPr="000948C6">
        <w:rPr>
          <w:rFonts w:asciiTheme="minorHAnsi" w:hAnsiTheme="minorHAnsi" w:cstheme="minorHAnsi"/>
          <w:color w:val="000000"/>
          <w:sz w:val="14"/>
          <w:szCs w:val="14"/>
        </w:rPr>
        <w:t xml:space="preserve">: more functional than the functional, more final than the final - the </w:t>
      </w:r>
      <w:proofErr w:type="spellStart"/>
      <w:r w:rsidRPr="000948C6">
        <w:rPr>
          <w:rFonts w:asciiTheme="minorHAnsi" w:hAnsiTheme="minorHAnsi" w:cstheme="minorHAnsi"/>
          <w:color w:val="000000"/>
          <w:sz w:val="14"/>
          <w:szCs w:val="14"/>
        </w:rPr>
        <w:t>hypertelic</w:t>
      </w:r>
      <w:proofErr w:type="spellEnd"/>
      <w:r w:rsidRPr="000948C6">
        <w:rPr>
          <w:rFonts w:asciiTheme="minorHAnsi" w:hAnsiTheme="minorHAnsi" w:cstheme="minorHAnsi"/>
          <w:color w:val="000000"/>
          <w:sz w:val="14"/>
          <w:szCs w:val="14"/>
        </w:rPr>
        <w:t xml:space="preserve"> (</w:t>
      </w:r>
      <w:proofErr w:type="spellStart"/>
      <w:r w:rsidRPr="000948C6">
        <w:rPr>
          <w:rFonts w:asciiTheme="minorHAnsi" w:hAnsiTheme="minorHAnsi" w:cstheme="minorHAnsi"/>
          <w:color w:val="000000"/>
          <w:sz w:val="14"/>
          <w:szCs w:val="14"/>
        </w:rPr>
        <w:t>hypertélie</w:t>
      </w:r>
      <w:proofErr w:type="spellEnd"/>
      <w:r w:rsidRPr="000948C6">
        <w:rPr>
          <w:rFonts w:asciiTheme="minorHAnsi" w:hAnsiTheme="minorHAnsi" w:cstheme="minorHAnsi"/>
          <w:color w:val="000000"/>
          <w:sz w:val="14"/>
          <w:szCs w:val="14"/>
        </w:rPr>
        <w:t xml:space="preserve">). Having been plunged into an in-ordinate uncertainty by randomness, we have responded by an excess of causality and teleology. </w:t>
      </w:r>
      <w:proofErr w:type="spellStart"/>
      <w:r w:rsidRPr="000948C6">
        <w:rPr>
          <w:rFonts w:asciiTheme="minorHAnsi" w:hAnsiTheme="minorHAnsi" w:cstheme="minorHAnsi"/>
          <w:color w:val="000000"/>
          <w:sz w:val="14"/>
          <w:szCs w:val="14"/>
        </w:rPr>
        <w:t>Hypertelic</w:t>
      </w:r>
      <w:proofErr w:type="spellEnd"/>
      <w:r w:rsidRPr="000948C6">
        <w:rPr>
          <w:rFonts w:asciiTheme="minorHAnsi" w:hAnsiTheme="minorHAnsi" w:cstheme="minorHAnsi"/>
          <w:color w:val="000000"/>
          <w:sz w:val="14"/>
          <w:szCs w:val="14"/>
        </w:rPr>
        <w:t xml:space="preserve">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w:t>
      </w:r>
      <w:proofErr w:type="spellStart"/>
      <w:r w:rsidRPr="000948C6">
        <w:rPr>
          <w:rFonts w:asciiTheme="minorHAnsi" w:hAnsiTheme="minorHAnsi" w:cstheme="minorHAnsi"/>
          <w:color w:val="000000"/>
          <w:sz w:val="14"/>
          <w:szCs w:val="14"/>
        </w:rPr>
        <w:t>hypervitality</w:t>
      </w:r>
      <w:proofErr w:type="spellEnd"/>
      <w:r w:rsidRPr="000948C6">
        <w:rPr>
          <w:rFonts w:asciiTheme="minorHAnsi" w:hAnsiTheme="minorHAnsi" w:cstheme="minorHAnsi"/>
          <w:color w:val="000000"/>
          <w:sz w:val="14"/>
          <w:szCs w:val="14"/>
        </w:rPr>
        <w:t xml:space="preserve"> in a single direction), of the </w:t>
      </w:r>
      <w:proofErr w:type="spellStart"/>
      <w:r w:rsidRPr="000948C6">
        <w:rPr>
          <w:rFonts w:asciiTheme="minorHAnsi" w:hAnsiTheme="minorHAnsi" w:cstheme="minorHAnsi"/>
          <w:color w:val="000000"/>
          <w:sz w:val="14"/>
          <w:szCs w:val="14"/>
        </w:rPr>
        <w:t>hyperspecialization</w:t>
      </w:r>
      <w:proofErr w:type="spellEnd"/>
      <w:r w:rsidRPr="000948C6">
        <w:rPr>
          <w:rFonts w:asciiTheme="minorHAnsi" w:hAnsiTheme="minorHAnsi" w:cstheme="minorHAnsi"/>
          <w:color w:val="000000"/>
          <w:sz w:val="14"/>
          <w:szCs w:val="14"/>
        </w:rPr>
        <w:t xml:space="preserve"> of objects and people, of the operationalism of the smallest detail, and of the </w:t>
      </w:r>
      <w:proofErr w:type="spellStart"/>
      <w:r w:rsidRPr="000948C6">
        <w:rPr>
          <w:rFonts w:asciiTheme="minorHAnsi" w:hAnsiTheme="minorHAnsi" w:cstheme="minorHAnsi"/>
          <w:color w:val="000000"/>
          <w:sz w:val="14"/>
          <w:szCs w:val="14"/>
        </w:rPr>
        <w:t>hypersignification</w:t>
      </w:r>
      <w:proofErr w:type="spellEnd"/>
      <w:r w:rsidRPr="000948C6">
        <w:rPr>
          <w:rFonts w:asciiTheme="minorHAnsi" w:hAnsiTheme="minorHAnsi" w:cstheme="minorHAnsi"/>
          <w:color w:val="000000"/>
          <w:sz w:val="14"/>
          <w:szCs w:val="14"/>
        </w:rPr>
        <w:t xml:space="preserve"> of the slightest sign: the leitmotiv of our daily lives. But this is also the chancroid secret of every obese and cancerous system: </w:t>
      </w:r>
      <w:r w:rsidRPr="000948C6">
        <w:rPr>
          <w:rFonts w:asciiTheme="minorHAnsi" w:hAnsiTheme="minorHAnsi" w:cstheme="minorHAnsi"/>
          <w:b/>
          <w:bCs/>
          <w:color w:val="000000"/>
          <w:highlight w:val="cyan"/>
          <w:u w:val="single"/>
        </w:rPr>
        <w:t>those of communication, of information</w:t>
      </w:r>
      <w:r w:rsidRPr="000948C6">
        <w:rPr>
          <w:rFonts w:asciiTheme="minorHAnsi" w:hAnsiTheme="minorHAnsi" w:cstheme="minorHAnsi"/>
          <w:color w:val="000000"/>
          <w:u w:val="single"/>
        </w:rPr>
        <w:t xml:space="preserve">, of production, of destruction - </w:t>
      </w:r>
      <w:r w:rsidRPr="000948C6">
        <w:rPr>
          <w:rFonts w:asciiTheme="minorHAnsi" w:hAnsiTheme="minorHAnsi" w:cstheme="minorHAnsi"/>
          <w:b/>
          <w:bCs/>
          <w:color w:val="000000"/>
          <w:highlight w:val="cyan"/>
          <w:u w:val="single"/>
        </w:rPr>
        <w:t>each having long since exceeded the limits of functionality</w:t>
      </w:r>
      <w:r w:rsidRPr="000948C6">
        <w:rPr>
          <w:rFonts w:asciiTheme="minorHAnsi" w:hAnsiTheme="minorHAnsi" w:cstheme="minorHAnsi"/>
          <w:b/>
          <w:bCs/>
          <w:color w:val="000000"/>
          <w:u w:val="single"/>
        </w:rPr>
        <w:t>,</w:t>
      </w:r>
      <w:r w:rsidRPr="000948C6">
        <w:rPr>
          <w:rFonts w:asciiTheme="minorHAnsi" w:hAnsiTheme="minorHAnsi" w:cstheme="minorHAnsi"/>
          <w:color w:val="000000"/>
          <w:u w:val="single"/>
        </w:rPr>
        <w:t xml:space="preserve"> and use value, in order to enter the phantasmic escalation of finalities.</w:t>
      </w:r>
      <w:r w:rsidRPr="000948C6">
        <w:rPr>
          <w:rFonts w:asciiTheme="minorHAnsi" w:hAnsiTheme="minorHAnsi" w:cstheme="minorHAnsi"/>
          <w:color w:val="000000"/>
          <w:sz w:val="14"/>
          <w:szCs w:val="14"/>
        </w:rPr>
        <w:t xml:space="preserve"> The </w:t>
      </w:r>
      <w:r w:rsidRPr="000948C6">
        <w:rPr>
          <w:rFonts w:asciiTheme="minorHAnsi" w:hAnsiTheme="minorHAnsi" w:cstheme="minorHAnsi"/>
          <w:strike/>
          <w:color w:val="000000"/>
          <w:sz w:val="14"/>
          <w:szCs w:val="14"/>
        </w:rPr>
        <w:t>hysteria</w:t>
      </w:r>
      <w:r w:rsidRPr="000948C6">
        <w:rPr>
          <w:rFonts w:asciiTheme="minorHAnsi" w:hAnsiTheme="minorHAnsi" w:cstheme="minorHAnsi"/>
          <w:color w:val="000000"/>
          <w:sz w:val="14"/>
          <w:szCs w:val="14"/>
        </w:rPr>
        <w:t xml:space="preserve"> of causality, the inverse of the </w:t>
      </w:r>
      <w:r w:rsidRPr="000948C6">
        <w:rPr>
          <w:rFonts w:asciiTheme="minorHAnsi" w:hAnsiTheme="minorHAnsi" w:cstheme="minorHAnsi"/>
          <w:strike/>
          <w:color w:val="000000"/>
          <w:sz w:val="14"/>
          <w:szCs w:val="14"/>
        </w:rPr>
        <w:t>hysteria</w:t>
      </w:r>
      <w:r w:rsidRPr="000948C6">
        <w:rPr>
          <w:rFonts w:asciiTheme="minorHAnsi" w:hAnsiTheme="minorHAnsi" w:cstheme="minorHAnsi"/>
          <w:color w:val="000000"/>
          <w:sz w:val="14"/>
          <w:szCs w:val="14"/>
        </w:rPr>
        <w:t xml:space="preserve"> of finalities, which corresponds to the simultaneous effacement of origins and causes, is </w:t>
      </w:r>
      <w:r w:rsidRPr="000948C6">
        <w:rPr>
          <w:rFonts w:asciiTheme="minorHAnsi" w:hAnsiTheme="minorHAnsi" w:cstheme="minorHAnsi"/>
          <w:b/>
          <w:bCs/>
          <w:color w:val="000000"/>
          <w:highlight w:val="cyan"/>
          <w:u w:val="single"/>
        </w:rPr>
        <w:t>the obsessive search for origins, for responsibility, for reference</w:t>
      </w:r>
      <w:r w:rsidRPr="000948C6">
        <w:rPr>
          <w:rFonts w:asciiTheme="minorHAnsi" w:hAnsiTheme="minorHAnsi" w:cstheme="minorHAnsi"/>
          <w:color w:val="000000"/>
          <w:sz w:val="14"/>
          <w:szCs w:val="14"/>
          <w:highlight w:val="cyan"/>
        </w:rPr>
        <w:t>;</w:t>
      </w:r>
      <w:r w:rsidRPr="000948C6">
        <w:rPr>
          <w:rFonts w:asciiTheme="minorHAnsi" w:hAnsiTheme="minorHAnsi" w:cstheme="min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0948C6">
        <w:rPr>
          <w:rFonts w:asciiTheme="minorHAnsi" w:hAnsiTheme="minorHAnsi" w:cstheme="minorHAnsi"/>
          <w:color w:val="000000"/>
          <w:sz w:val="14"/>
          <w:szCs w:val="14"/>
        </w:rPr>
        <w:t>haemorrhaging</w:t>
      </w:r>
      <w:proofErr w:type="spellEnd"/>
      <w:r w:rsidRPr="000948C6">
        <w:rPr>
          <w:rFonts w:asciiTheme="minorHAnsi" w:hAnsiTheme="minorHAnsi" w:cstheme="minorHAnsi"/>
          <w:color w:val="000000"/>
          <w:sz w:val="14"/>
          <w:szCs w:val="14"/>
        </w:rPr>
        <w:t xml:space="preserve"> of objective causes. </w:t>
      </w:r>
      <w:r w:rsidRPr="000948C6">
        <w:rPr>
          <w:rFonts w:asciiTheme="minorHAnsi" w:hAnsiTheme="minorHAnsi" w:cstheme="minorHAnsi"/>
          <w:color w:val="000000"/>
          <w:sz w:val="10"/>
          <w:szCs w:val="10"/>
          <w:u w:val="single"/>
        </w:rPr>
        <w:t>Inertial phenomena are accelerating</w:t>
      </w:r>
      <w:r w:rsidRPr="000948C6">
        <w:rPr>
          <w:rFonts w:asciiTheme="minorHAnsi" w:hAnsiTheme="minorHAnsi" w:cstheme="minorHAnsi"/>
          <w:color w:val="000000"/>
          <w:sz w:val="14"/>
          <w:szCs w:val="14"/>
        </w:rPr>
        <w:t xml:space="preserve">. Arrested forms proliferate, and growth is immobilized in excrescence. This is the form of the </w:t>
      </w:r>
      <w:proofErr w:type="spellStart"/>
      <w:r w:rsidRPr="000948C6">
        <w:rPr>
          <w:rFonts w:asciiTheme="minorHAnsi" w:hAnsiTheme="minorHAnsi" w:cstheme="minorHAnsi"/>
          <w:color w:val="000000"/>
          <w:sz w:val="14"/>
          <w:szCs w:val="14"/>
        </w:rPr>
        <w:t>hypertelic</w:t>
      </w:r>
      <w:proofErr w:type="spellEnd"/>
      <w:r w:rsidRPr="000948C6">
        <w:rPr>
          <w:rFonts w:asciiTheme="minorHAnsi" w:hAnsiTheme="minorHAnsi" w:cstheme="minorHAnsi"/>
          <w:color w:val="000000"/>
          <w:sz w:val="14"/>
          <w:szCs w:val="14"/>
        </w:rPr>
        <w:t>, that which goes beyond its own ends: the crustacean that strays far from the ocean unable to return (to what secret end</w:t>
      </w:r>
      <w:r w:rsidRPr="000948C6">
        <w:rPr>
          <w:rFonts w:asciiTheme="minorHAnsi" w:hAnsiTheme="minorHAnsi" w:cstheme="minorHAnsi"/>
          <w:color w:val="000000"/>
          <w:sz w:val="10"/>
          <w:szCs w:val="10"/>
        </w:rPr>
        <w:t xml:space="preserve">?); or the increasing gigantism of Easter Island statues. Tentacular, protuberant, excrescent, </w:t>
      </w:r>
      <w:proofErr w:type="spellStart"/>
      <w:r w:rsidRPr="000948C6">
        <w:rPr>
          <w:rFonts w:asciiTheme="minorHAnsi" w:hAnsiTheme="minorHAnsi" w:cstheme="minorHAnsi"/>
          <w:color w:val="000000"/>
          <w:sz w:val="10"/>
          <w:szCs w:val="10"/>
        </w:rPr>
        <w:t>hypertelic</w:t>
      </w:r>
      <w:proofErr w:type="spellEnd"/>
      <w:r w:rsidRPr="000948C6">
        <w:rPr>
          <w:rFonts w:asciiTheme="minorHAnsi" w:hAnsiTheme="minorHAnsi" w:cstheme="minorHAnsi"/>
          <w:color w:val="000000"/>
          <w:sz w:val="10"/>
          <w:szCs w:val="10"/>
        </w:rPr>
        <w:t xml:space="preserve">: this is the inertial destiny of a saturated world. </w:t>
      </w:r>
      <w:r w:rsidRPr="000948C6">
        <w:rPr>
          <w:rFonts w:asciiTheme="minorHAnsi" w:hAnsiTheme="minorHAnsi" w:cstheme="minorHAnsi"/>
          <w:color w:val="000000"/>
          <w:sz w:val="10"/>
          <w:szCs w:val="10"/>
          <w:u w:val="single"/>
        </w:rPr>
        <w:t xml:space="preserve">The denial of its own end in </w:t>
      </w:r>
      <w:proofErr w:type="spellStart"/>
      <w:r w:rsidRPr="000948C6">
        <w:rPr>
          <w:rFonts w:asciiTheme="minorHAnsi" w:hAnsiTheme="minorHAnsi" w:cstheme="minorHAnsi"/>
          <w:color w:val="000000"/>
          <w:sz w:val="10"/>
          <w:szCs w:val="10"/>
          <w:u w:val="single"/>
        </w:rPr>
        <w:t>hyperfinality</w:t>
      </w:r>
      <w:proofErr w:type="spellEnd"/>
      <w:r w:rsidRPr="000948C6">
        <w:rPr>
          <w:rFonts w:asciiTheme="minorHAnsi" w:hAnsiTheme="minorHAnsi" w:cstheme="minorHAnsi"/>
          <w:color w:val="000000"/>
          <w:sz w:val="10"/>
          <w:szCs w:val="10"/>
          <w:u w:val="single"/>
        </w:rPr>
        <w:t>; is this not also the mechanism of cancer? The revenge of growth in excrescence. The revenge and summons of speed in inertia</w:t>
      </w:r>
      <w:r w:rsidRPr="000948C6">
        <w:rPr>
          <w:rFonts w:asciiTheme="minorHAnsi" w:hAnsiTheme="minorHAnsi" w:cstheme="minorHAnsi"/>
          <w:color w:val="000000"/>
          <w:sz w:val="10"/>
          <w:szCs w:val="10"/>
        </w:rPr>
        <w:t xml:space="preserve">. The masses are also caught in this gigantic process of inertia by acceleration. </w:t>
      </w:r>
      <w:r w:rsidRPr="000948C6">
        <w:rPr>
          <w:rFonts w:asciiTheme="minorHAnsi" w:hAnsiTheme="minorHAnsi" w:cstheme="minorHAnsi"/>
          <w:color w:val="000000"/>
          <w:sz w:val="10"/>
          <w:szCs w:val="10"/>
          <w:u w:val="single"/>
        </w:rPr>
        <w:t>The masses are this excrescent process, which precipitates all growth towards ruin</w:t>
      </w:r>
      <w:r w:rsidRPr="000948C6">
        <w:rPr>
          <w:rFonts w:asciiTheme="minorHAnsi" w:hAnsiTheme="minorHAnsi" w:cstheme="minorHAnsi"/>
          <w:color w:val="000000"/>
          <w:sz w:val="14"/>
          <w:szCs w:val="14"/>
        </w:rPr>
        <w:t xml:space="preserve">. </w:t>
      </w:r>
      <w:r w:rsidRPr="000948C6">
        <w:rPr>
          <w:rFonts w:asciiTheme="minorHAnsi" w:hAnsiTheme="minorHAnsi" w:cstheme="minorHAnsi"/>
          <w:b/>
          <w:bCs/>
          <w:color w:val="000000"/>
          <w:highlight w:val="cyan"/>
          <w:u w:val="single"/>
        </w:rPr>
        <w:t xml:space="preserve">It is the circuit that is </w:t>
      </w:r>
      <w:proofErr w:type="spellStart"/>
      <w:r w:rsidRPr="000948C6">
        <w:rPr>
          <w:rFonts w:asciiTheme="minorHAnsi" w:hAnsiTheme="minorHAnsi" w:cstheme="minorHAnsi"/>
          <w:b/>
          <w:bCs/>
          <w:color w:val="000000"/>
          <w:highlight w:val="cyan"/>
          <w:u w:val="single"/>
        </w:rPr>
        <w:t>shortcircuited</w:t>
      </w:r>
      <w:proofErr w:type="spellEnd"/>
      <w:r w:rsidRPr="000948C6">
        <w:rPr>
          <w:rFonts w:asciiTheme="minorHAnsi" w:hAnsiTheme="minorHAnsi" w:cstheme="minorHAnsi"/>
          <w:b/>
          <w:bCs/>
          <w:color w:val="000000"/>
          <w:highlight w:val="cyan"/>
          <w:u w:val="single"/>
        </w:rPr>
        <w:t xml:space="preserve"> by a monstrous finality</w:t>
      </w:r>
      <w:r w:rsidRPr="000948C6">
        <w:rPr>
          <w:rFonts w:asciiTheme="minorHAnsi" w:hAnsiTheme="minorHAnsi" w:cstheme="min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7F9D07EF" w14:textId="0E7280B8" w:rsidR="00F15E76" w:rsidRDefault="00F15E76" w:rsidP="00F15E76">
      <w:pPr>
        <w:pStyle w:val="Heading2"/>
      </w:pPr>
      <w:r>
        <w:lastRenderedPageBreak/>
        <w:t>2</w:t>
      </w:r>
    </w:p>
    <w:p w14:paraId="59C0BA68" w14:textId="3BD522CD" w:rsidR="00D543EE" w:rsidRPr="00D543EE" w:rsidRDefault="00D543EE" w:rsidP="00D543EE">
      <w:pPr>
        <w:pStyle w:val="Heading4"/>
      </w:pPr>
      <w:bookmarkStart w:id="0" w:name="_Hlk95568088"/>
      <w:r>
        <w:t xml:space="preserve">Interpretation the affirmative must specify a theory of knowledge in the </w:t>
      </w:r>
      <w:proofErr w:type="spellStart"/>
      <w:r>
        <w:t>aff</w:t>
      </w:r>
      <w:proofErr w:type="spellEnd"/>
      <w:r>
        <w:t>. To clarify, what epistemology they defend.</w:t>
      </w:r>
    </w:p>
    <w:bookmarkEnd w:id="0"/>
    <w:p w14:paraId="0A041A7D" w14:textId="77777777" w:rsidR="00F15E76" w:rsidRDefault="00F15E76" w:rsidP="00F15E76">
      <w:pPr>
        <w:pStyle w:val="Heading4"/>
      </w:pPr>
      <w:r>
        <w:t>Violation: The affirmative has failed to specify their epistemology</w:t>
      </w:r>
    </w:p>
    <w:p w14:paraId="5A78D7F8" w14:textId="77777777" w:rsidR="00F15E76" w:rsidRDefault="00F15E76" w:rsidP="00F15E76">
      <w:pPr>
        <w:pStyle w:val="Heading4"/>
        <w:numPr>
          <w:ilvl w:val="0"/>
          <w:numId w:val="11"/>
        </w:numPr>
        <w:tabs>
          <w:tab w:val="num" w:pos="360"/>
        </w:tabs>
        <w:ind w:left="0" w:firstLine="0"/>
      </w:pPr>
      <w:r>
        <w:t xml:space="preserve">Truth Testing: Testing the truth of the </w:t>
      </w:r>
      <w:proofErr w:type="spellStart"/>
      <w:r>
        <w:t>aff</w:t>
      </w:r>
      <w:proofErr w:type="spellEnd"/>
      <w:r>
        <w:t xml:space="preserve"> requires knowing how we know their evidence is true. They can’t verify any of their sources and even if they could, all of their authors conclusions are distorted through hundreds of conflicting drives unique to that one person.</w:t>
      </w:r>
    </w:p>
    <w:p w14:paraId="69022586" w14:textId="77777777" w:rsidR="00F15E76" w:rsidRDefault="00F15E76" w:rsidP="00F15E76">
      <w:pPr>
        <w:pStyle w:val="Heading4"/>
        <w:numPr>
          <w:ilvl w:val="0"/>
          <w:numId w:val="11"/>
        </w:numPr>
        <w:tabs>
          <w:tab w:val="num" w:pos="360"/>
        </w:tabs>
        <w:ind w:left="0" w:firstLine="0"/>
      </w:pPr>
      <w:r>
        <w:t xml:space="preserve">Argumentative Responsibility: If they can’t specify how they know what is true, all of their claims are empty assertions backed by someone else’s empty assertions. That promotes the endless circulation of false assertions that create catastrophic </w:t>
      </w:r>
      <w:proofErr w:type="spellStart"/>
      <w:r>
        <w:t>self fulfilling</w:t>
      </w:r>
      <w:proofErr w:type="spellEnd"/>
      <w:r>
        <w:t xml:space="preserve"> consequences.</w:t>
      </w:r>
    </w:p>
    <w:p w14:paraId="12667D1E" w14:textId="77777777" w:rsidR="00F15E76" w:rsidRDefault="00F15E76" w:rsidP="00F15E76">
      <w:pPr>
        <w:pStyle w:val="Heading4"/>
        <w:numPr>
          <w:ilvl w:val="0"/>
          <w:numId w:val="11"/>
        </w:numPr>
        <w:tabs>
          <w:tab w:val="num" w:pos="360"/>
        </w:tabs>
        <w:ind w:left="0" w:firstLine="0"/>
      </w:pPr>
      <w:r>
        <w:t>Vote negative on presumption: There is no way to guarantee any aspects of their affirmative outside of this room which means any risk that their discourse is bad means you vote negative.</w:t>
      </w:r>
    </w:p>
    <w:p w14:paraId="00DAAFE9" w14:textId="77777777" w:rsidR="00F15E76" w:rsidRDefault="00F15E76" w:rsidP="00F15E76">
      <w:pPr>
        <w:pStyle w:val="Heading2"/>
      </w:pPr>
      <w:r>
        <w:lastRenderedPageBreak/>
        <w:t>3</w:t>
      </w:r>
    </w:p>
    <w:p w14:paraId="609B201C" w14:textId="77777777" w:rsidR="00F15E76" w:rsidRDefault="00F15E76" w:rsidP="00F15E76">
      <w:pPr>
        <w:pStyle w:val="Heading4"/>
        <w:rPr>
          <w:rStyle w:val="Style13ptBold"/>
          <w:bCs w:val="0"/>
        </w:rPr>
      </w:pPr>
      <w:proofErr w:type="spellStart"/>
      <w:r>
        <w:rPr>
          <w:rStyle w:val="Style13ptBold"/>
          <w:b/>
        </w:rPr>
        <w:t>Interp</w:t>
      </w:r>
      <w:proofErr w:type="spellEnd"/>
      <w:r>
        <w:rPr>
          <w:rStyle w:val="Style13ptBold"/>
          <w:b/>
        </w:rPr>
        <w:t xml:space="preserve">: Debaters must not defend the hypothetical implementation of an explicit actor or action </w:t>
      </w:r>
    </w:p>
    <w:p w14:paraId="3A2BC14B" w14:textId="77777777" w:rsidR="00F15E76" w:rsidRDefault="00F15E76" w:rsidP="00F15E76">
      <w:pPr>
        <w:rPr>
          <w:sz w:val="14"/>
        </w:rPr>
      </w:pPr>
    </w:p>
    <w:p w14:paraId="3BA3277F" w14:textId="77777777" w:rsidR="00F15E76" w:rsidRDefault="00F15E76" w:rsidP="00F15E76">
      <w:pPr>
        <w:pStyle w:val="Heading4"/>
        <w:rPr>
          <w:rFonts w:cs="Arial"/>
          <w:sz w:val="10"/>
          <w:szCs w:val="10"/>
        </w:rPr>
      </w:pPr>
      <w:r>
        <w:rPr>
          <w:rFonts w:cs="Arial"/>
          <w:b w:val="0"/>
        </w:rPr>
        <w:t xml:space="preserve">Is means </w:t>
      </w:r>
      <w:r>
        <w:rPr>
          <w:rFonts w:cs="Arial"/>
          <w:bCs/>
          <w:sz w:val="10"/>
          <w:szCs w:val="10"/>
        </w:rPr>
        <w:t xml:space="preserve">is </w:t>
      </w:r>
      <w:r>
        <w:rPr>
          <w:rFonts w:cs="Arial"/>
          <w:bCs/>
          <w:sz w:val="10"/>
          <w:szCs w:val="10"/>
          <w:u w:val="single"/>
        </w:rPr>
        <w:t>Definition of is</w:t>
      </w:r>
      <w:r>
        <w:rPr>
          <w:rFonts w:cs="Arial"/>
          <w:bCs/>
          <w:sz w:val="10"/>
          <w:szCs w:val="10"/>
        </w:rPr>
        <w:t xml:space="preserve"> (Entry 1 of 4) present tense third-person singular of BE </w:t>
      </w:r>
      <w:r>
        <w:rPr>
          <w:rStyle w:val="Emphasis"/>
          <w:b/>
          <w:bCs/>
          <w:iCs/>
          <w:sz w:val="24"/>
          <w:szCs w:val="24"/>
          <w:highlight w:val="green"/>
        </w:rPr>
        <w:t>dialectal present tense</w:t>
      </w:r>
      <w:r>
        <w:rPr>
          <w:rFonts w:cs="Arial"/>
          <w:bCs/>
          <w:sz w:val="10"/>
          <w:szCs w:val="10"/>
        </w:rPr>
        <w:t xml:space="preserve"> first-person and third-person </w:t>
      </w:r>
      <w:r>
        <w:rPr>
          <w:rStyle w:val="StyleUnderline"/>
          <w:rFonts w:cs="Arial"/>
          <w:b w:val="0"/>
        </w:rPr>
        <w:t>singular</w:t>
      </w:r>
      <w:r>
        <w:rPr>
          <w:rFonts w:cs="Arial"/>
          <w:bCs/>
          <w:sz w:val="10"/>
          <w:szCs w:val="10"/>
        </w:rPr>
        <w:t xml:space="preserve"> </w:t>
      </w:r>
      <w:r>
        <w:rPr>
          <w:rStyle w:val="Emphasis"/>
          <w:b/>
          <w:bCs/>
          <w:iCs/>
          <w:sz w:val="24"/>
          <w:szCs w:val="24"/>
          <w:highlight w:val="green"/>
        </w:rPr>
        <w:t>of BE</w:t>
      </w:r>
      <w:r>
        <w:rPr>
          <w:rFonts w:cs="Arial"/>
          <w:b w:val="0"/>
        </w:rPr>
        <w:t xml:space="preserve"> </w:t>
      </w:r>
      <w:r>
        <w:rPr>
          <w:rFonts w:cs="Arial"/>
          <w:bCs/>
          <w:sz w:val="10"/>
          <w:szCs w:val="10"/>
        </w:rPr>
        <w:t>dialectal present tense plural of BE</w:t>
      </w:r>
    </w:p>
    <w:p w14:paraId="7D2F1763" w14:textId="77777777" w:rsidR="00F15E76" w:rsidRDefault="00F15E76" w:rsidP="00F15E76">
      <w:r>
        <w:rPr>
          <w:rStyle w:val="Style13ptBold"/>
        </w:rPr>
        <w:t>Webster ND</w:t>
      </w:r>
      <w:r>
        <w:t xml:space="preserve"> Definition of IS," Merriam Webster, </w:t>
      </w:r>
      <w:hyperlink r:id="rId6" w:history="1">
        <w:r>
          <w:rPr>
            <w:rStyle w:val="Hyperlink"/>
          </w:rPr>
          <w:t>https://www.merriam-webster.com/dictionary/is</w:t>
        </w:r>
      </w:hyperlink>
      <w:r>
        <w:t xml:space="preserve"> IS</w:t>
      </w:r>
    </w:p>
    <w:p w14:paraId="12A13285" w14:textId="77777777" w:rsidR="00F15E76" w:rsidRDefault="00F15E76" w:rsidP="00F15E76">
      <w:pPr>
        <w:pStyle w:val="Heading4"/>
      </w:pPr>
      <w:r>
        <w:rPr>
          <w:b w:val="0"/>
        </w:rPr>
        <w:t>Resolved in LD means statement of values</w:t>
      </w:r>
    </w:p>
    <w:p w14:paraId="4D1BCE0A" w14:textId="77777777" w:rsidR="00F15E76" w:rsidRDefault="00F15E76" w:rsidP="00F15E76">
      <w:pPr>
        <w:rPr>
          <w:sz w:val="14"/>
        </w:rPr>
      </w:pPr>
      <w:proofErr w:type="spellStart"/>
      <w:r>
        <w:rPr>
          <w:rStyle w:val="Style13ptBold"/>
        </w:rPr>
        <w:t>UPitt</w:t>
      </w:r>
      <w:proofErr w:type="spellEnd"/>
      <w:r>
        <w:rPr>
          <w:rStyle w:val="Style13ptBold"/>
        </w:rPr>
        <w:t xml:space="preserve"> ND</w:t>
      </w:r>
      <w:r>
        <w:rPr>
          <w:sz w:val="14"/>
        </w:rPr>
        <w:t xml:space="preserve"> University Of Pittsburgh Communications Services </w:t>
      </w:r>
      <w:proofErr w:type="spellStart"/>
      <w:r>
        <w:rPr>
          <w:sz w:val="14"/>
        </w:rPr>
        <w:t>Webteam</w:t>
      </w:r>
      <w:proofErr w:type="spellEnd"/>
      <w:r>
        <w:rPr>
          <w:sz w:val="14"/>
        </w:rPr>
        <w:t xml:space="preserve">, copyright 2015-21, "Basic Definitions," Department of Communication , </w:t>
      </w:r>
      <w:hyperlink r:id="rId7" w:history="1">
        <w:r>
          <w:rPr>
            <w:rStyle w:val="Hyperlink"/>
            <w:sz w:val="14"/>
          </w:rPr>
          <w:t>https://www.comm.pitt.edu/basic-definitions</w:t>
        </w:r>
      </w:hyperlink>
      <w:r>
        <w:rPr>
          <w:sz w:val="14"/>
        </w:rPr>
        <w:t xml:space="preserve"> CHO</w:t>
      </w:r>
    </w:p>
    <w:p w14:paraId="3EBC388A" w14:textId="77777777" w:rsidR="00F15E76" w:rsidRDefault="00F15E76" w:rsidP="00F15E76">
      <w:pPr>
        <w:rPr>
          <w:sz w:val="14"/>
        </w:rPr>
      </w:pPr>
      <w:r>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Pr>
          <w:sz w:val="18"/>
          <w:szCs w:val="18"/>
        </w:rPr>
        <w:t>”</w:t>
      </w:r>
      <w:r>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Pr>
          <w:rStyle w:val="Emphasis"/>
          <w:highlight w:val="green"/>
        </w:rPr>
        <w:t>Resolution</w:t>
      </w:r>
      <w:r>
        <w:rPr>
          <w:rStyle w:val="Emphasis"/>
        </w:rPr>
        <w:t xml:space="preserve">. A specific statement or question up for debate. Resolutions usually appear as </w:t>
      </w:r>
      <w:r>
        <w:rPr>
          <w:rStyle w:val="Emphasis"/>
          <w:highlight w:val="green"/>
        </w:rPr>
        <w:t>statements of policy, fact or value.</w:t>
      </w:r>
      <w:r>
        <w:rPr>
          <w:rStyle w:val="Emphasis"/>
        </w:rPr>
        <w:t xml:space="preserve"> </w:t>
      </w:r>
      <w:r>
        <w:rPr>
          <w:rStyle w:val="Emphasis"/>
          <w:bCs/>
        </w:rPr>
        <w:t>Statement of policy. Involves an actor (local, national, or global) with power to decide a course of action. For example, Resolved: The United States federal government should implement a poverty reduction program for its citizens.</w:t>
      </w:r>
      <w:r>
        <w:rPr>
          <w:rStyle w:val="Emphasis"/>
        </w:rPr>
        <w:t xml:space="preserve"> </w:t>
      </w:r>
      <w:r>
        <w:rPr>
          <w:sz w:val="14"/>
        </w:rPr>
        <w:t xml:space="preserve">Statement of fact. Involves a dispute about empirical phenomenon. For example, Resolved: Global warming threatens agricultural production. </w:t>
      </w:r>
      <w:r>
        <w:rPr>
          <w:rStyle w:val="Emphasis"/>
        </w:rPr>
        <w:t xml:space="preserve">Statement of value. </w:t>
      </w:r>
      <w:r>
        <w:rPr>
          <w:rStyle w:val="Emphasis"/>
          <w:highlight w:val="green"/>
        </w:rPr>
        <w:t>Involves conflicting moral dilemmas</w:t>
      </w:r>
      <w:r>
        <w:rPr>
          <w:rStyle w:val="Emphasis"/>
        </w:rPr>
        <w:t xml:space="preserve">. For example, </w:t>
      </w:r>
      <w:r>
        <w:rPr>
          <w:rStyle w:val="Emphasis"/>
          <w:highlight w:val="green"/>
        </w:rPr>
        <w:t>Resolved: The death penalty is</w:t>
      </w:r>
      <w:r>
        <w:rPr>
          <w:rStyle w:val="Emphasis"/>
        </w:rPr>
        <w:t xml:space="preserve"> a </w:t>
      </w:r>
      <w:r>
        <w:rPr>
          <w:rStyle w:val="Emphasis"/>
          <w:highlight w:val="green"/>
        </w:rPr>
        <w:t>just</w:t>
      </w:r>
      <w:r>
        <w:rPr>
          <w:rStyle w:val="Emphasis"/>
        </w:rPr>
        <w:t xml:space="preserve">ified method of punishment. </w:t>
      </w:r>
      <w:r>
        <w:rPr>
          <w:sz w:val="14"/>
        </w:rPr>
        <w:t xml:space="preserve">Topic. A general issue to debate. Topics could be “The Civil War,” “genetic engineering,” or “Great Books.” </w:t>
      </w:r>
    </w:p>
    <w:p w14:paraId="55D1D6FB" w14:textId="77777777" w:rsidR="00F15E76" w:rsidRDefault="00F15E76" w:rsidP="00F15E76"/>
    <w:p w14:paraId="6E3134A5" w14:textId="77777777" w:rsidR="00F15E76" w:rsidRDefault="00F15E76" w:rsidP="00F15E76">
      <w:pPr>
        <w:rPr>
          <w:rStyle w:val="Emphasis"/>
        </w:rPr>
      </w:pPr>
    </w:p>
    <w:p w14:paraId="70BD997F" w14:textId="77777777" w:rsidR="00F15E76" w:rsidRDefault="00F15E76" w:rsidP="00F15E76">
      <w:pPr>
        <w:pStyle w:val="Heading4"/>
        <w:rPr>
          <w:rFonts w:cs="Arial"/>
        </w:rPr>
      </w:pPr>
      <w:r>
        <w:rPr>
          <w:rFonts w:cs="Arial"/>
          <w:b w:val="0"/>
        </w:rPr>
        <w:t xml:space="preserve">“BE” is a linking verb, not an action verb so implementation is incoherent </w:t>
      </w:r>
    </w:p>
    <w:p w14:paraId="34B68B35" w14:textId="77777777" w:rsidR="00F15E76" w:rsidRDefault="00F15E76" w:rsidP="00F15E76">
      <w:r>
        <w:rPr>
          <w:rStyle w:val="Style13ptBold"/>
        </w:rPr>
        <w:t>Grammar Monster ND</w:t>
      </w:r>
      <w:r>
        <w:t xml:space="preserve"> "Linking Verbs," Grammar Monster, </w:t>
      </w:r>
      <w:hyperlink r:id="rId8" w:history="1">
        <w:r>
          <w:rPr>
            <w:rStyle w:val="Hyperlink"/>
          </w:rPr>
          <w:t>https://www.grammar-monster.com/glossary/linking_verbs.htm</w:t>
        </w:r>
      </w:hyperlink>
      <w:r>
        <w:t xml:space="preserve"> CHO</w:t>
      </w:r>
    </w:p>
    <w:p w14:paraId="5A0743A6" w14:textId="77777777" w:rsidR="00F15E76" w:rsidRDefault="00F15E76" w:rsidP="00F15E76">
      <w:pPr>
        <w:rPr>
          <w:sz w:val="12"/>
        </w:rPr>
      </w:pPr>
      <w:r>
        <w:rPr>
          <w:sz w:val="12"/>
        </w:rPr>
        <w:t xml:space="preserve">What Are Linking Verbs? (with Examples) </w:t>
      </w:r>
      <w:r>
        <w:rPr>
          <w:rStyle w:val="Emphasis"/>
          <w:highlight w:val="green"/>
        </w:rPr>
        <w:t xml:space="preserve">A linking verb </w:t>
      </w:r>
      <w:r>
        <w:rPr>
          <w:rStyle w:val="StyleUnderline"/>
        </w:rPr>
        <w:t xml:space="preserve">is used to </w:t>
      </w:r>
      <w:r>
        <w:rPr>
          <w:sz w:val="12"/>
        </w:rPr>
        <w:t xml:space="preserve">re-identify or to </w:t>
      </w:r>
      <w:r>
        <w:rPr>
          <w:rStyle w:val="Emphasis"/>
          <w:highlight w:val="green"/>
        </w:rPr>
        <w:t>describe its subject</w:t>
      </w:r>
      <w:r>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Pr>
          <w:rStyle w:val="Emphasis"/>
          <w:highlight w:val="green"/>
        </w:rPr>
        <w:t>Alan is a vampire.</w:t>
      </w:r>
      <w:r>
        <w:rPr>
          <w:rStyle w:val="Emphasis"/>
        </w:rPr>
        <w:t xml:space="preserve"> </w:t>
      </w:r>
      <w:r>
        <w:rPr>
          <w:sz w:val="12"/>
        </w:rPr>
        <w:t xml:space="preserve">(Here, the </w:t>
      </w:r>
      <w:r>
        <w:rPr>
          <w:rStyle w:val="Emphasis"/>
          <w:highlight w:val="green"/>
        </w:rPr>
        <w:t>subject is re-identified as a vampire.)</w:t>
      </w:r>
      <w:r>
        <w:rPr>
          <w:rStyle w:val="Emphasis"/>
        </w:rPr>
        <w:t xml:space="preserve"> </w:t>
      </w:r>
      <w:r>
        <w:rPr>
          <w:sz w:val="12"/>
        </w:rPr>
        <w:t>Alan is thirsty. (Here, the subject is described as thirsty.)</w:t>
      </w:r>
    </w:p>
    <w:p w14:paraId="63BB1783" w14:textId="77777777" w:rsidR="00F15E76" w:rsidRDefault="00F15E76" w:rsidP="00F15E76">
      <w:r>
        <w:rPr>
          <w:noProof/>
        </w:rPr>
        <w:lastRenderedPageBreak/>
        <w:drawing>
          <wp:inline distT="0" distB="0" distL="0" distR="0" wp14:anchorId="55F5263B" wp14:editId="38C895FA">
            <wp:extent cx="1998980" cy="1601470"/>
            <wp:effectExtent l="0" t="0" r="0" b="0"/>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8980" cy="1601470"/>
                    </a:xfrm>
                    <a:prstGeom prst="rect">
                      <a:avLst/>
                    </a:prstGeom>
                    <a:noFill/>
                    <a:ln>
                      <a:noFill/>
                    </a:ln>
                  </pic:spPr>
                </pic:pic>
              </a:graphicData>
            </a:graphic>
          </wp:inline>
        </w:drawing>
      </w:r>
    </w:p>
    <w:p w14:paraId="1B81DF20" w14:textId="77777777" w:rsidR="00F15E76" w:rsidRDefault="00F15E76" w:rsidP="00F15E76">
      <w:pPr>
        <w:rPr>
          <w:b/>
          <w:iCs/>
          <w:u w:val="single"/>
        </w:rPr>
      </w:pPr>
      <w:r>
        <w:rPr>
          <w:noProof/>
        </w:rPr>
        <w:drawing>
          <wp:inline distT="0" distB="0" distL="0" distR="0" wp14:anchorId="022E6AEB" wp14:editId="49C87DB5">
            <wp:extent cx="3782695" cy="3418840"/>
            <wp:effectExtent l="0" t="0" r="8255" b="0"/>
            <wp:docPr id="1" name="Picture 1"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nking Verb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2695" cy="3418840"/>
                    </a:xfrm>
                    <a:prstGeom prst="rect">
                      <a:avLst/>
                    </a:prstGeom>
                    <a:noFill/>
                    <a:ln>
                      <a:noFill/>
                    </a:ln>
                  </pic:spPr>
                </pic:pic>
              </a:graphicData>
            </a:graphic>
          </wp:inline>
        </w:drawing>
      </w:r>
    </w:p>
    <w:p w14:paraId="60597CA1" w14:textId="77777777" w:rsidR="00F15E76" w:rsidRDefault="00F15E76" w:rsidP="00F15E76">
      <w:pPr>
        <w:rPr>
          <w:b/>
          <w:iCs/>
          <w:u w:val="single"/>
        </w:rPr>
      </w:pPr>
    </w:p>
    <w:p w14:paraId="640F1A8E" w14:textId="77777777" w:rsidR="00F15E76" w:rsidRDefault="00F15E76" w:rsidP="00F15E76">
      <w:pPr>
        <w:pStyle w:val="Heading4"/>
        <w:rPr>
          <w:rFonts w:cs="Arial"/>
          <w:b w:val="0"/>
          <w:bCs/>
          <w:sz w:val="10"/>
          <w:szCs w:val="10"/>
        </w:rPr>
      </w:pPr>
      <w:r>
        <w:rPr>
          <w:rFonts w:cs="Arial"/>
          <w:b w:val="0"/>
        </w:rPr>
        <w:t xml:space="preserve">Unjust means </w:t>
      </w:r>
      <w:r>
        <w:rPr>
          <w:rFonts w:cs="Arial"/>
          <w:bCs/>
          <w:sz w:val="10"/>
          <w:szCs w:val="10"/>
        </w:rPr>
        <w:t>unjust adjective US /</w:t>
      </w:r>
      <w:proofErr w:type="spellStart"/>
      <w:r>
        <w:rPr>
          <w:rFonts w:cs="Arial"/>
          <w:bCs/>
          <w:sz w:val="10"/>
          <w:szCs w:val="10"/>
        </w:rPr>
        <w:t>ʌnˈdʒʌst</w:t>
      </w:r>
      <w:proofErr w:type="spellEnd"/>
      <w:r>
        <w:rPr>
          <w:rFonts w:cs="Arial"/>
          <w:bCs/>
          <w:sz w:val="10"/>
          <w:szCs w:val="10"/>
        </w:rPr>
        <w:t xml:space="preserve">/ </w:t>
      </w:r>
      <w:r>
        <w:rPr>
          <w:rStyle w:val="Emphasis"/>
          <w:b/>
          <w:bCs/>
          <w:iCs/>
          <w:sz w:val="24"/>
          <w:szCs w:val="24"/>
          <w:highlight w:val="green"/>
        </w:rPr>
        <w:t>not morally right; not fair</w:t>
      </w:r>
      <w:r>
        <w:rPr>
          <w:rFonts w:cs="Arial"/>
          <w:bCs/>
          <w:sz w:val="10"/>
          <w:szCs w:val="10"/>
        </w:rPr>
        <w:t>: New laws will protect employees against unjust dismissals. (Definition of unjust from the Cambridge Academic Content Dictionary © Cambridge University Press)</w:t>
      </w:r>
    </w:p>
    <w:p w14:paraId="327AB345" w14:textId="77777777" w:rsidR="00F15E76" w:rsidRDefault="00F15E76" w:rsidP="00F15E76">
      <w:r>
        <w:rPr>
          <w:rStyle w:val="Style13ptBold"/>
        </w:rPr>
        <w:t xml:space="preserve">That’s Cambridge Dictionary ND </w:t>
      </w:r>
      <w:r>
        <w:t xml:space="preserve">[“Meaning of unjust in English” Cambridge Dictionary, </w:t>
      </w:r>
      <w:hyperlink r:id="rId11" w:history="1">
        <w:r>
          <w:rPr>
            <w:rStyle w:val="Hyperlink"/>
          </w:rPr>
          <w:t>https://dictionary.cambridge.org/us/dictionary/english/unjust]</w:t>
        </w:r>
      </w:hyperlink>
    </w:p>
    <w:p w14:paraId="283C374F" w14:textId="77777777" w:rsidR="00F15E76" w:rsidRDefault="00F15E76" w:rsidP="00F15E76"/>
    <w:p w14:paraId="292291FD" w14:textId="77777777" w:rsidR="00F15E76" w:rsidRDefault="00F15E76" w:rsidP="00F15E76">
      <w:pPr>
        <w:pStyle w:val="Heading4"/>
      </w:pPr>
      <w:r>
        <w:lastRenderedPageBreak/>
        <w:t>Violation: They cannot defend hypothetical implementation and use the state – or they are Extra-T</w:t>
      </w:r>
    </w:p>
    <w:p w14:paraId="2E476AE8" w14:textId="77777777" w:rsidR="00F15E76" w:rsidRDefault="00F15E76" w:rsidP="00F15E76">
      <w:pPr>
        <w:pStyle w:val="Heading4"/>
      </w:pPr>
      <w:r>
        <w:t xml:space="preserve">Voter for limits and ground - imprecisely includes thousands of </w:t>
      </w:r>
      <w:proofErr w:type="spellStart"/>
      <w:r>
        <w:t>affs</w:t>
      </w:r>
      <w:proofErr w:type="spellEnd"/>
      <w:r>
        <w:t xml:space="preserve"> that expand immunity and deprives us of the enforcement counterplan - makes it impossible to be neg</w:t>
      </w:r>
    </w:p>
    <w:p w14:paraId="04DD1183" w14:textId="77777777" w:rsidR="00F15E76" w:rsidRDefault="00F15E76" w:rsidP="00F15E76">
      <w:pPr>
        <w:pStyle w:val="Heading4"/>
      </w:pPr>
      <w:r>
        <w:t xml:space="preserve">Grammar - very idea of a topic rests on the assumption that words have stable meanings and relationships - precision internal link turns every piece of </w:t>
      </w:r>
      <w:proofErr w:type="spellStart"/>
      <w:r>
        <w:t>aff</w:t>
      </w:r>
      <w:proofErr w:type="spellEnd"/>
      <w:r>
        <w:t xml:space="preserve"> offense</w:t>
      </w:r>
    </w:p>
    <w:p w14:paraId="2FF59027" w14:textId="77777777" w:rsidR="00F15E76" w:rsidRDefault="00F15E76" w:rsidP="00F15E76">
      <w:pPr>
        <w:pStyle w:val="Heading4"/>
      </w:pPr>
      <w:r>
        <w:t>Phil Ed – creates better ethical subjectivity and critical thinking that o/</w:t>
      </w:r>
      <w:proofErr w:type="spellStart"/>
      <w:r>
        <w:t>ws</w:t>
      </w:r>
      <w:proofErr w:type="spellEnd"/>
      <w:r>
        <w:t xml:space="preserve"> on uniqueness to LD. Switch to policy and read the PTD </w:t>
      </w:r>
      <w:proofErr w:type="spellStart"/>
      <w:r>
        <w:t>aff</w:t>
      </w:r>
      <w:proofErr w:type="spellEnd"/>
      <w:r>
        <w:t xml:space="preserve"> on the water topic – solves all your offense</w:t>
      </w:r>
    </w:p>
    <w:p w14:paraId="7AA7FF88" w14:textId="77777777" w:rsidR="00F15E76" w:rsidRDefault="00F15E76" w:rsidP="00F15E76">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w:t>
      </w:r>
    </w:p>
    <w:p w14:paraId="1A02FCAB" w14:textId="77777777" w:rsidR="00F15E76" w:rsidRDefault="00F15E76" w:rsidP="00F15E76"/>
    <w:p w14:paraId="7FA3F420" w14:textId="77777777" w:rsidR="00F15E76" w:rsidRDefault="00F15E76" w:rsidP="00F15E76">
      <w:pPr>
        <w:pStyle w:val="Heading4"/>
      </w:pPr>
      <w:r>
        <w:t xml:space="preserve">Vote negative for deterrence - at worst agree with the </w:t>
      </w:r>
      <w:proofErr w:type="spellStart"/>
      <w:r>
        <w:t>aff</w:t>
      </w:r>
      <w:proofErr w:type="spellEnd"/>
      <w:r>
        <w:t xml:space="preserve"> and vote neg because we shouldn’t be burdened to debate it</w:t>
      </w:r>
    </w:p>
    <w:p w14:paraId="4FD95ED1" w14:textId="77777777" w:rsidR="00F15E76" w:rsidRDefault="00F15E76" w:rsidP="00F15E76">
      <w:pPr>
        <w:pStyle w:val="Heading4"/>
      </w:pPr>
    </w:p>
    <w:p w14:paraId="6117670B" w14:textId="77777777" w:rsidR="00F15E76" w:rsidRDefault="00F15E76" w:rsidP="00F15E76">
      <w:pPr>
        <w:pStyle w:val="Heading2"/>
      </w:pPr>
      <w:r>
        <w:lastRenderedPageBreak/>
        <w:t>Case</w:t>
      </w:r>
    </w:p>
    <w:p w14:paraId="70AD3B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DC1C1A"/>
    <w:multiLevelType w:val="hybridMultilevel"/>
    <w:tmpl w:val="F58CA3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5E76"/>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43EE"/>
    <w:rsid w:val="00D61409"/>
    <w:rsid w:val="00D6691E"/>
    <w:rsid w:val="00D71170"/>
    <w:rsid w:val="00DA1C92"/>
    <w:rsid w:val="00DA25D4"/>
    <w:rsid w:val="00DA6538"/>
    <w:rsid w:val="00E15E75"/>
    <w:rsid w:val="00E5262C"/>
    <w:rsid w:val="00EC7DC4"/>
    <w:rsid w:val="00ED30CF"/>
    <w:rsid w:val="00F15E7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EC150"/>
  <w15:chartTrackingRefBased/>
  <w15:docId w15:val="{D8DD5ACA-B36A-4AC0-B497-FB348F7A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5E76"/>
    <w:rPr>
      <w:rFonts w:ascii="Calibri" w:hAnsi="Calibri"/>
    </w:rPr>
  </w:style>
  <w:style w:type="paragraph" w:styleId="Heading1">
    <w:name w:val="heading 1"/>
    <w:aliases w:val="Pocket"/>
    <w:basedOn w:val="Normal"/>
    <w:next w:val="Normal"/>
    <w:link w:val="Heading1Char"/>
    <w:qFormat/>
    <w:rsid w:val="00F15E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5E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5E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F15E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5E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E76"/>
  </w:style>
  <w:style w:type="character" w:customStyle="1" w:styleId="Heading1Char">
    <w:name w:val="Heading 1 Char"/>
    <w:aliases w:val="Pocket Char"/>
    <w:basedOn w:val="DefaultParagraphFont"/>
    <w:link w:val="Heading1"/>
    <w:rsid w:val="00F15E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5E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5E7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F15E76"/>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F15E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F15E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15E76"/>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
    <w:basedOn w:val="DefaultParagraphFont"/>
    <w:uiPriority w:val="99"/>
    <w:unhideWhenUsed/>
    <w:rsid w:val="00F15E76"/>
    <w:rPr>
      <w:color w:val="auto"/>
      <w:u w:val="none"/>
    </w:rPr>
  </w:style>
  <w:style w:type="character" w:styleId="FollowedHyperlink">
    <w:name w:val="FollowedHyperlink"/>
    <w:basedOn w:val="DefaultParagraphFont"/>
    <w:uiPriority w:val="99"/>
    <w:semiHidden/>
    <w:unhideWhenUsed/>
    <w:rsid w:val="00F15E76"/>
    <w:rPr>
      <w:color w:val="auto"/>
      <w:u w:val="none"/>
    </w:rPr>
  </w:style>
  <w:style w:type="paragraph" w:styleId="NormalWeb">
    <w:name w:val="Normal (Web)"/>
    <w:basedOn w:val="Normal"/>
    <w:uiPriority w:val="99"/>
    <w:unhideWhenUsed/>
    <w:rsid w:val="00F15E76"/>
    <w:pPr>
      <w:spacing w:before="100" w:beforeAutospacing="1" w:after="100" w:afterAutospacing="1" w:line="240" w:lineRule="auto"/>
    </w:pPr>
    <w:rPr>
      <w:rFonts w:ascii="Times New Roman" w:eastAsia="Times New Roman" w:hAnsi="Times New Roman" w:cs="Times New Roman"/>
      <w:sz w:val="24"/>
      <w:lang w:eastAsia="en-GB"/>
    </w:rPr>
  </w:style>
  <w:style w:type="paragraph" w:customStyle="1" w:styleId="textbold">
    <w:name w:val="text bold"/>
    <w:basedOn w:val="Normal"/>
    <w:link w:val="Emphasis"/>
    <w:uiPriority w:val="7"/>
    <w:qFormat/>
    <w:rsid w:val="00F15E76"/>
    <w:pPr>
      <w:ind w:left="720"/>
      <w:jc w:val="both"/>
    </w:pPr>
    <w:rPr>
      <w:b/>
      <w:iCs/>
      <w:u w:val="single"/>
    </w:rPr>
  </w:style>
  <w:style w:type="paragraph" w:styleId="ListParagraph">
    <w:name w:val="List Paragraph"/>
    <w:basedOn w:val="Normal"/>
    <w:uiPriority w:val="99"/>
    <w:unhideWhenUsed/>
    <w:qFormat/>
    <w:rsid w:val="00F15E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mar-monster.com/glossary/linking_verb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omm.pitt.edu/basic-definition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is" TargetMode="External"/><Relationship Id="rId11" Type="http://schemas.openxmlformats.org/officeDocument/2006/relationships/hyperlink" Target="https://dictionary.cambridge.org/us/dictionary/english/unjust%5d"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5815</Words>
  <Characters>33149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2022-02-12T20:16:00Z</dcterms:created>
  <dcterms:modified xsi:type="dcterms:W3CDTF">2022-02-12T20:22:00Z</dcterms:modified>
</cp:coreProperties>
</file>