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FC53F" w14:textId="59DEB29F" w:rsidR="00070150" w:rsidRDefault="00070150" w:rsidP="00070150">
      <w:pPr>
        <w:pStyle w:val="Heading2"/>
      </w:pPr>
      <w:r>
        <w:t>1</w:t>
      </w:r>
    </w:p>
    <w:p w14:paraId="13830362" w14:textId="21C19411" w:rsidR="00070150" w:rsidRPr="00070150" w:rsidRDefault="00070150" w:rsidP="00070150">
      <w:pPr>
        <w:pStyle w:val="Heading4"/>
      </w:pPr>
      <w:r w:rsidRPr="00070150">
        <w:t xml:space="preserve">A. Interpretation: </w:t>
      </w:r>
      <w:r w:rsidR="00207ED6">
        <w:t>If the affirmative differs from the conventional T</w:t>
      </w:r>
      <w:r w:rsidR="00730F23">
        <w:t xml:space="preserve">ruth </w:t>
      </w:r>
      <w:r w:rsidR="00207ED6">
        <w:t>T</w:t>
      </w:r>
      <w:r w:rsidR="00730F23">
        <w:t>esting</w:t>
      </w:r>
      <w:r w:rsidR="00207ED6">
        <w:t xml:space="preserve"> model, they</w:t>
      </w:r>
      <w:r w:rsidRPr="00070150">
        <w:t xml:space="preserve"> must explicitly specify a comprehensive role of the ballot in the form of a text in the 1AC where they clarify how offense links back to the role of the ballot, such as whether post-fiat offense or pre-fiat offense matters and what constitutes that offense with implications on how to weigh</w:t>
      </w:r>
    </w:p>
    <w:p w14:paraId="24257283" w14:textId="7078688D" w:rsidR="00070150" w:rsidRDefault="00070150" w:rsidP="00070150">
      <w:pPr>
        <w:pStyle w:val="Heading4"/>
      </w:pPr>
      <w:r w:rsidRPr="00070150">
        <w:t xml:space="preserve">Multiple ways the AC violates: </w:t>
      </w:r>
    </w:p>
    <w:p w14:paraId="4BA6D000" w14:textId="77777777" w:rsidR="00070150" w:rsidRPr="00070150" w:rsidRDefault="00070150" w:rsidP="00070150">
      <w:pPr>
        <w:pStyle w:val="Heading4"/>
      </w:pPr>
      <w:r w:rsidRPr="00070150">
        <w:t>C. Standards:</w:t>
      </w:r>
    </w:p>
    <w:p w14:paraId="1D6C7DBB" w14:textId="77777777" w:rsidR="00E64515" w:rsidRDefault="00070150" w:rsidP="00070150">
      <w:pPr>
        <w:pStyle w:val="Heading4"/>
      </w:pPr>
      <w:r w:rsidRPr="00070150">
        <w:t xml:space="preserve">Engagement – </w:t>
      </w:r>
    </w:p>
    <w:p w14:paraId="5986639E" w14:textId="7B06E6EB" w:rsidR="00070150" w:rsidRPr="00070150" w:rsidRDefault="00070150" w:rsidP="00070150">
      <w:pPr>
        <w:pStyle w:val="Heading4"/>
      </w:pPr>
      <w:r w:rsidRPr="00070150">
        <w:t>If I don’t know how the role of the ballot functions, its impossible for me to engage the aff, since knowing what counts as offense for me is a prerequisite to being able to make meaningful arguments that clash with yours. Knowing what a legitimate advocacy is ensures that I read something that is relevant to your method, and knowing how to weigh gives us a standard for what is relevant, This is true of role of the ballots since there is no norm on what "performative engagement" is in the same way there is for what counts as util offense. Few impacts:</w:t>
      </w:r>
    </w:p>
    <w:p w14:paraId="13A89984" w14:textId="77777777" w:rsidR="00070150" w:rsidRPr="00070150" w:rsidRDefault="00070150" w:rsidP="00070150">
      <w:pPr>
        <w:pStyle w:val="Heading4"/>
      </w:pPr>
      <w:r w:rsidRPr="00070150">
        <w:t>a) Education – when two ships pass in the night we don’t learn anything, education is derived from analyzing and comparing each other’s arguments. This also guts novice inclusion because now they can never learn arguments in round.</w:t>
      </w:r>
    </w:p>
    <w:p w14:paraId="46160CC2" w14:textId="77777777" w:rsidR="00070150" w:rsidRPr="00070150" w:rsidRDefault="00070150" w:rsidP="00070150">
      <w:pPr>
        <w:pStyle w:val="Heading4"/>
      </w:pPr>
      <w:r w:rsidRPr="00070150">
        <w:t>b) Link turns your role of the ballot – your impacts are premised on actually having a debate and engaging with issues of oppression. Almost impossible to engage roles of the ballot are uniquely bad since no one will take seriously a position that can’t be clashed with, so you harm any progress your position can create.</w:t>
      </w:r>
    </w:p>
    <w:p w14:paraId="56F443F8" w14:textId="77777777" w:rsidR="00070150" w:rsidRPr="00070150" w:rsidRDefault="00070150" w:rsidP="00070150">
      <w:pPr>
        <w:pStyle w:val="Heading4"/>
      </w:pPr>
      <w:r w:rsidRPr="00070150">
        <w:t>c) Strategy Skew – You make formulating a strategy impossible since I don’t know what links to your evaluative mechanism. My interp means we know what a legitimate neg advocacy is, otherwise you can make up reasons mine doesn’t link to the role of the ballot in the next speech, and by specing a weighing mechanism I can know to make the most relevant arguments so you can’t arbitrarily preclude them in the next speech.</w:t>
      </w:r>
    </w:p>
    <w:p w14:paraId="73E06498" w14:textId="77777777" w:rsidR="00070150" w:rsidRPr="00070150" w:rsidRDefault="00070150" w:rsidP="00070150">
      <w:pPr>
        <w:pStyle w:val="Heading4"/>
      </w:pPr>
      <w:r w:rsidRPr="00070150">
        <w:t>Framing: You can’t use your ROB to exclude my shell. My shell allows you to read your role of the ballot, it just functionally constrains how you can do that. Additionally, as long as I win comparative offense to my interp it precludes on a methodological level -my method is your ROTB with specification, your is just the ROTB, so if the former is better it’s a reason to vote for me even if method debates in general preclude theory. Also, if they go for the Aff first that proves the abuse of my shell since they should have specified in the AC.</w:t>
      </w:r>
    </w:p>
    <w:p w14:paraId="4F777067" w14:textId="6AA157AD" w:rsidR="00070150" w:rsidRPr="00070150" w:rsidRDefault="00070150" w:rsidP="004A11D8">
      <w:pPr>
        <w:pStyle w:val="Heading4"/>
      </w:pPr>
      <w:r w:rsidRPr="00070150">
        <w:lastRenderedPageBreak/>
        <w:t>Voters: Fairness/Edu/DTD/CI/No RVI</w:t>
      </w:r>
    </w:p>
    <w:p w14:paraId="5EFC79BD" w14:textId="16D73A27" w:rsidR="00070150" w:rsidRPr="00070150" w:rsidRDefault="00070150" w:rsidP="00070150">
      <w:pPr>
        <w:pStyle w:val="Heading2"/>
      </w:pPr>
      <w:r>
        <w:lastRenderedPageBreak/>
        <w:t>2</w:t>
      </w:r>
    </w:p>
    <w:p w14:paraId="609F9A51" w14:textId="6E88D49B" w:rsidR="00125E04" w:rsidRDefault="00125E04" w:rsidP="00BA37B0">
      <w:pPr>
        <w:pStyle w:val="Heading4"/>
      </w:pPr>
      <w:r>
        <w:t>The ROB is to determine the truth or falsity of the resolution.</w:t>
      </w:r>
    </w:p>
    <w:p w14:paraId="7615AB12" w14:textId="7D05BFE4" w:rsidR="00070150" w:rsidRDefault="00BA37B0" w:rsidP="00BA37B0">
      <w:pPr>
        <w:pStyle w:val="Heading4"/>
      </w:pPr>
      <w:r>
        <w:t xml:space="preserve">1. </w:t>
      </w:r>
      <w:r w:rsidR="00070150" w:rsidRPr="00F0270E">
        <w:t>Fiat is illusory: Nothing leaves this round other than the result on the ballot which means even if there is a higher purpose, it doesn’t change anything and you should just write whatever is important on the ballot and vote for me. Answering this triggers constitutivism since the win is necessary for your scholarship which means rules inside of the game matter.</w:t>
      </w:r>
      <w:r w:rsidR="00070150" w:rsidRPr="00F0270E">
        <w:br/>
      </w:r>
      <w:r w:rsidR="00B16C3B">
        <w:t>2</w:t>
      </w:r>
      <w:r w:rsidR="00070150" w:rsidRPr="00F0270E">
        <w:t>. Isomorphism: ROBs that aren’t phrased as binaries maximize leeway for interpretation as to who is winning offense. Scalar framing mechanisms necessitate that the judge has to intervene to see who is closest at solving a problem. Truth testing solves since it’s solely a question of if something is true or false, there isn’t a closest estimate.</w:t>
      </w:r>
      <w:r w:rsidR="00070150" w:rsidRPr="00F0270E">
        <w:br/>
      </w:r>
      <w:r w:rsidR="00B16C3B">
        <w:t>3</w:t>
      </w:r>
      <w:r w:rsidR="00070150" w:rsidRPr="00F0270E">
        <w:t>. 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exclude all offense besides those that follow from their framework which shuts out people without the technical skill or resources to prep for it.</w:t>
      </w:r>
      <w:r w:rsidR="00070150" w:rsidRPr="00F0270E">
        <w:br/>
      </w:r>
      <w:r w:rsidR="00B16C3B">
        <w:t>4</w:t>
      </w:r>
      <w:r w:rsidR="00070150" w:rsidRPr="00F0270E">
        <w:t xml:space="preserve">. Constitutivism: </w:t>
      </w:r>
      <w:r w:rsidR="00070150" w:rsidRPr="004C5C04">
        <w:t>the ballot says vote aff or neg based on a topic and five dictionaries</w:t>
      </w:r>
      <w:r w:rsidR="00070150" w:rsidRPr="004C5C04">
        <w:rPr>
          <w:vertAlign w:val="superscript"/>
        </w:rPr>
        <w:footnoteReference w:id="1"/>
      </w:r>
      <w:r w:rsidR="00070150" w:rsidRPr="004C5C04">
        <w:t xml:space="preserve"> define to negate as to deny the truth of and affirm</w:t>
      </w:r>
      <w:r w:rsidR="00070150" w:rsidRPr="004C5C04">
        <w:rPr>
          <w:vertAlign w:val="superscript"/>
        </w:rPr>
        <w:footnoteReference w:id="2"/>
      </w:r>
      <w:r w:rsidR="00070150" w:rsidRPr="004C5C04">
        <w:t xml:space="preserve"> as to prove true</w:t>
      </w:r>
      <w:r w:rsidR="00070150">
        <w:t xml:space="preserve"> b</w:t>
      </w:r>
      <w:r w:rsidR="00070150" w:rsidRPr="00F0270E">
        <w:t>) the purpose of debate is the acquisition of knowledge in pursuit of truth – a resolutional focus is key to depth of exploration which o/w on specificity. It’s a jurisdictional issue since it questions whether the judge should go outside the scope of the game.</w:t>
      </w:r>
    </w:p>
    <w:p w14:paraId="4BFF006C" w14:textId="25D6FFBC" w:rsidR="00BA37B0" w:rsidRDefault="00BA37B0" w:rsidP="00BA37B0">
      <w:pPr>
        <w:pStyle w:val="Heading2"/>
      </w:pPr>
      <w:r>
        <w:lastRenderedPageBreak/>
        <w:t>3</w:t>
      </w:r>
    </w:p>
    <w:p w14:paraId="3EDF52BF" w14:textId="77777777" w:rsidR="00BA37B0" w:rsidRDefault="00BA37B0" w:rsidP="00BA37B0">
      <w:pPr>
        <w:pStyle w:val="Heading4"/>
      </w:pPr>
      <w:r>
        <w:t xml:space="preserve">Ethical disagreement is </w:t>
      </w:r>
      <w:r w:rsidRPr="009B5FC5">
        <w:rPr>
          <w:u w:val="single"/>
        </w:rPr>
        <w:t>inevitable</w:t>
      </w:r>
      <w:r>
        <w:t xml:space="preserve">-  </w:t>
      </w:r>
    </w:p>
    <w:p w14:paraId="18763524" w14:textId="77777777" w:rsidR="00BA37B0" w:rsidRDefault="00BA37B0" w:rsidP="00BA37B0">
      <w:pPr>
        <w:pStyle w:val="Heading4"/>
      </w:pPr>
      <w:r>
        <w:t xml:space="preserve">A] </w:t>
      </w:r>
      <w:r w:rsidRPr="009B5FC5">
        <w:rPr>
          <w:u w:val="single"/>
        </w:rPr>
        <w:t>Relativity problem</w:t>
      </w:r>
      <w:r>
        <w:t>- I can never witness the world from anyone else’s perspective which means our understanding of the world will inevitably be different and require distinct ethical obligations to account for our unique social location</w:t>
      </w:r>
    </w:p>
    <w:p w14:paraId="09E1720F" w14:textId="77777777" w:rsidR="00BA37B0" w:rsidRDefault="00BA37B0" w:rsidP="00BA37B0">
      <w:pPr>
        <w:pStyle w:val="Heading4"/>
      </w:pPr>
      <w:r>
        <w:t xml:space="preserve">B] </w:t>
      </w:r>
      <w:r>
        <w:rPr>
          <w:u w:val="single"/>
        </w:rPr>
        <w:t>Empirics</w:t>
      </w:r>
      <w:r>
        <w:t>- Best studies prove ethical differences are inevitable</w:t>
      </w:r>
    </w:p>
    <w:p w14:paraId="28E163F8" w14:textId="77777777" w:rsidR="00BA37B0" w:rsidRDefault="00BA37B0" w:rsidP="00BA37B0">
      <w:r>
        <w:rPr>
          <w:rStyle w:val="Style13ptBold"/>
        </w:rPr>
        <w:t>Polzler and Wright 19</w:t>
      </w:r>
      <w:r>
        <w:t xml:space="preserve">[Thomas Pölzler and Jennifer Cole Wright- “Empirical research on folk moral objectivism” </w:t>
      </w:r>
      <w:hyperlink r:id="rId8" w:history="1">
        <w:r>
          <w:rPr>
            <w:rStyle w:val="Hyperlink"/>
          </w:rPr>
          <w:t>https://www.ncbi.nlm.nih.gov/pmc/articles/PMC6686698/</w:t>
        </w:r>
      </w:hyperlink>
      <w:r>
        <w:t xml:space="preserve"> NCBI. Published July 5</w:t>
      </w:r>
      <w:r>
        <w:rPr>
          <w:vertAlign w:val="superscript"/>
        </w:rPr>
        <w:t>th</w:t>
      </w:r>
      <w:r>
        <w:t xml:space="preserve"> 2019] UT AI</w:t>
      </w:r>
    </w:p>
    <w:p w14:paraId="69C4F59C" w14:textId="77777777" w:rsidR="00BA37B0" w:rsidRPr="00F675C4" w:rsidRDefault="00BA37B0" w:rsidP="00BA37B0">
      <w:pPr>
        <w:rPr>
          <w:sz w:val="10"/>
        </w:rPr>
      </w:pPr>
      <w:r>
        <w:rPr>
          <w:highlight w:val="green"/>
          <w:u w:val="single"/>
        </w:rPr>
        <w:t>Examining these studies'</w:t>
      </w:r>
      <w:r>
        <w:rPr>
          <w:sz w:val="10"/>
        </w:rPr>
        <w:t xml:space="preserve"> results more closely, however, makes it less clear whether this interpretation is appropriate (Pölzler, 2018b). Take again Goodwin and Darley's study. In this study, </w:t>
      </w:r>
      <w:r>
        <w:rPr>
          <w:u w:val="single"/>
        </w:rPr>
        <w:t>almost 30% of subjects' responses to the disagreement measure</w:t>
      </w:r>
      <w:r>
        <w:rPr>
          <w:sz w:val="10"/>
        </w:rPr>
        <w:t xml:space="preserve"> and almost </w:t>
      </w:r>
      <w:r>
        <w:rPr>
          <w:u w:val="single"/>
        </w:rPr>
        <w:t>50% of their responses to the truth‐aptness measure fell</w:t>
      </w:r>
      <w:r>
        <w:rPr>
          <w:sz w:val="10"/>
        </w:rPr>
        <w:t xml:space="preserve"> on the option that the researchers took to be indicative of subjectivism (Goodwin &amp; Darley, 2008, pp. 1347, 1351). Moreover, while </w:t>
      </w:r>
      <w:r>
        <w:rPr>
          <w:highlight w:val="green"/>
          <w:u w:val="single"/>
        </w:rPr>
        <w:t>some moral statements were</w:t>
      </w:r>
      <w:r>
        <w:rPr>
          <w:sz w:val="10"/>
        </w:rPr>
        <w:t xml:space="preserve"> dominantly </w:t>
      </w:r>
      <w:r>
        <w:rPr>
          <w:highlight w:val="green"/>
          <w:u w:val="single"/>
        </w:rPr>
        <w:t>classified as objective</w:t>
      </w:r>
      <w:r>
        <w:rPr>
          <w:sz w:val="10"/>
        </w:rPr>
        <w:t xml:space="preserve"> (e.g., the above statement about robbery), many </w:t>
      </w:r>
      <w:r>
        <w:rPr>
          <w:highlight w:val="green"/>
          <w:u w:val="single"/>
        </w:rPr>
        <w:t>others were</w:t>
      </w:r>
      <w:r>
        <w:rPr>
          <w:u w:val="single"/>
        </w:rPr>
        <w:t xml:space="preserve"> dominantly classified </w:t>
      </w:r>
      <w:r>
        <w:rPr>
          <w:highlight w:val="green"/>
          <w:u w:val="single"/>
        </w:rPr>
        <w:t>as nonobjective</w:t>
      </w:r>
      <w:r>
        <w:rPr>
          <w:sz w:val="10"/>
        </w:rPr>
        <w:t xml:space="preserve"> (e.g., the stem cell research statement). This suggests that subjects in </w:t>
      </w:r>
      <w:r>
        <w:rPr>
          <w:u w:val="single"/>
        </w:rPr>
        <w:t xml:space="preserve">Goodwin and </w:t>
      </w:r>
      <w:r>
        <w:rPr>
          <w:highlight w:val="green"/>
          <w:u w:val="single"/>
        </w:rPr>
        <w:t>Darley's study may have</w:t>
      </w:r>
      <w:r>
        <w:rPr>
          <w:u w:val="single"/>
        </w:rPr>
        <w:t xml:space="preserve"> actually </w:t>
      </w:r>
      <w:r>
        <w:rPr>
          <w:highlight w:val="green"/>
          <w:u w:val="single"/>
        </w:rPr>
        <w:t>favored</w:t>
      </w:r>
      <w:r>
        <w:rPr>
          <w:sz w:val="10"/>
        </w:rPr>
        <w:t xml:space="preserve"> what Wright, Grandjean, and McWhite (2013) called </w:t>
      </w:r>
      <w:r>
        <w:rPr>
          <w:rStyle w:val="Emphasis"/>
          <w:highlight w:val="green"/>
        </w:rPr>
        <w:t>“metaethical pluralism</w:t>
      </w:r>
      <w:r>
        <w:rPr>
          <w:sz w:val="10"/>
        </w:rPr>
        <w:t xml:space="preserve">,” i.e., they sometimes sided with objectivism and other times with nonobjectivism. </w:t>
      </w:r>
      <w:r>
        <w:rPr>
          <w:highlight w:val="green"/>
          <w:u w:val="single"/>
        </w:rPr>
        <w:t>More</w:t>
      </w:r>
      <w:r>
        <w:rPr>
          <w:u w:val="single"/>
        </w:rPr>
        <w:t xml:space="preserve"> recent </w:t>
      </w:r>
      <w:r>
        <w:rPr>
          <w:highlight w:val="green"/>
          <w:u w:val="single"/>
        </w:rPr>
        <w:t>studies have</w:t>
      </w:r>
      <w:r>
        <w:rPr>
          <w:sz w:val="10"/>
        </w:rPr>
        <w:t xml:space="preserve"> by and large </w:t>
      </w:r>
      <w:r>
        <w:rPr>
          <w:highlight w:val="green"/>
          <w:u w:val="single"/>
        </w:rPr>
        <w:t>confirmed</w:t>
      </w:r>
      <w:r>
        <w:rPr>
          <w:u w:val="single"/>
        </w:rPr>
        <w:t xml:space="preserve"> this</w:t>
      </w:r>
      <w:r>
        <w:rPr>
          <w:sz w:val="10"/>
        </w:rPr>
        <w:t xml:space="preserve"> hypothesis of </w:t>
      </w:r>
      <w:r>
        <w:rPr>
          <w:u w:val="single"/>
        </w:rPr>
        <w:t>folk metaethical pluralism</w:t>
      </w:r>
      <w:r>
        <w:rPr>
          <w:sz w:val="10"/>
        </w:rPr>
        <w:t xml:space="preserve">. Wright et al. (2013) and Wright, McWhite, and Grandjean (2014), for example, replicated Goodwin and Darley's results, using the exact same measures, but letting subjects classify the presented statements as moral and nonmoral themselves. </w:t>
      </w:r>
      <w:r>
        <w:rPr>
          <w:highlight w:val="green"/>
          <w:u w:val="single"/>
        </w:rPr>
        <w:t>Objectivity ratings for statements</w:t>
      </w:r>
      <w:r>
        <w:rPr>
          <w:sz w:val="10"/>
        </w:rPr>
        <w:t xml:space="preserve"> that were dominantly self‐classified as moral </w:t>
      </w:r>
      <w:r>
        <w:rPr>
          <w:rStyle w:val="Emphasis"/>
          <w:highlight w:val="green"/>
        </w:rPr>
        <w:t>varied between</w:t>
      </w:r>
      <w:r>
        <w:rPr>
          <w:rStyle w:val="Emphasis"/>
        </w:rPr>
        <w:t xml:space="preserve"> as little as </w:t>
      </w:r>
      <w:r>
        <w:rPr>
          <w:rStyle w:val="Emphasis"/>
          <w:highlight w:val="green"/>
        </w:rPr>
        <w:t>5% and</w:t>
      </w:r>
      <w:r>
        <w:rPr>
          <w:rStyle w:val="Emphasis"/>
        </w:rPr>
        <w:t xml:space="preserve"> as much as </w:t>
      </w:r>
      <w:r>
        <w:rPr>
          <w:rStyle w:val="Emphasis"/>
          <w:highlight w:val="green"/>
        </w:rPr>
        <w:t>85%.</w:t>
      </w:r>
      <w:r>
        <w:rPr>
          <w:sz w:val="10"/>
        </w:rPr>
        <w:t xml:space="preserve"> </w:t>
      </w:r>
      <w:r>
        <w:rPr>
          <w:u w:val="single"/>
        </w:rPr>
        <w:t>Research based on different measures yielded high proportions of intrapersonal variation as well</w:t>
      </w:r>
      <w:r>
        <w:rPr>
          <w:sz w:val="10"/>
        </w:rPr>
        <w:t xml:space="preserve"> (e.g., Beebe, 2014; Beebe, Qiaoan, Wysocki, &amp; Endara, 2015; Beebe &amp; Sackris, 2016; Fisher, Knobe, Strickland, &amp; Keil, 2017; Goodwin &amp; Darley, 2012; Heiphetz &amp; Young, 2017; Wright, 2018; Zijlstra, forthcoming‐a).2</w:t>
      </w:r>
    </w:p>
    <w:p w14:paraId="440F5DAE" w14:textId="77777777" w:rsidR="00BA37B0" w:rsidRDefault="00BA37B0" w:rsidP="00BA37B0">
      <w:pPr>
        <w:pStyle w:val="Heading4"/>
      </w:pPr>
      <w:r>
        <w:t xml:space="preserve">Resolving such differences requires a fair, non-arbitrary method that isn’t biased in its ability to make normative judgements. Thus, the standard is </w:t>
      </w:r>
      <w:r w:rsidRPr="00F675C4">
        <w:rPr>
          <w:u w:val="single"/>
        </w:rPr>
        <w:t>consistency with the public will</w:t>
      </w:r>
      <w:r>
        <w:rPr>
          <w:u w:val="single"/>
        </w:rPr>
        <w:t>.</w:t>
      </w:r>
      <w:r>
        <w:t xml:space="preserve"> Only aggregating ethical viewpoints into an omni-perspective presents us with the fairest way to determine how to make ethical action. Any other ethical calculus is arbitrary and non-objective in its approach to conflict.</w:t>
      </w:r>
    </w:p>
    <w:p w14:paraId="1C89A74B" w14:textId="77777777" w:rsidR="00BA37B0" w:rsidRDefault="00BA37B0" w:rsidP="00BA37B0">
      <w:pPr>
        <w:pStyle w:val="Heading4"/>
      </w:pPr>
      <w:r>
        <w:t>Prefer</w:t>
      </w:r>
    </w:p>
    <w:p w14:paraId="67E39BDF" w14:textId="77777777" w:rsidR="00BA37B0" w:rsidRDefault="00BA37B0" w:rsidP="00BA37B0">
      <w:pPr>
        <w:pStyle w:val="Heading4"/>
      </w:pPr>
      <w:r>
        <w:t xml:space="preserve">1] </w:t>
      </w:r>
      <w:r w:rsidRPr="00F675C4">
        <w:rPr>
          <w:u w:val="single"/>
        </w:rPr>
        <w:t>Constutivism</w:t>
      </w:r>
      <w:r>
        <w:t>- A democracy intrinsicially requires a majority of its citizens to consider a policy legitimate. This makes our framework most actor-specific and contextual.</w:t>
      </w:r>
    </w:p>
    <w:p w14:paraId="21DF999F" w14:textId="77777777" w:rsidR="00BA37B0" w:rsidRDefault="00BA37B0" w:rsidP="00BA37B0">
      <w:pPr>
        <w:pStyle w:val="Heading4"/>
      </w:pPr>
      <w:r>
        <w:t xml:space="preserve">2] </w:t>
      </w:r>
      <w:r w:rsidRPr="008F6BF1">
        <w:rPr>
          <w:u w:val="single"/>
        </w:rPr>
        <w:t>Regress</w:t>
      </w:r>
      <w:r>
        <w:t>- Polls prevents infinite regress of asking why and how a moral action or evaluation is attributable to the agent, as (1) agents consent to policy so the regress terminates in internal motivation or (2) defines the duties and boundaries of state policy which contextualizes how certain actions are attributable to governments.</w:t>
      </w:r>
    </w:p>
    <w:p w14:paraId="1A1539E9" w14:textId="77777777" w:rsidR="00BA37B0" w:rsidRDefault="00BA37B0" w:rsidP="00BA37B0"/>
    <w:p w14:paraId="3B5B6E9F" w14:textId="77777777" w:rsidR="00BA37B0" w:rsidRDefault="00BA37B0" w:rsidP="00BA37B0">
      <w:pPr>
        <w:pStyle w:val="Heading4"/>
      </w:pPr>
      <w:r>
        <w:lastRenderedPageBreak/>
        <w:t>Now Negate-</w:t>
      </w:r>
    </w:p>
    <w:p w14:paraId="3DAF8E79" w14:textId="77777777" w:rsidR="00BA37B0" w:rsidRDefault="00BA37B0" w:rsidP="00BA37B0">
      <w:pPr>
        <w:pStyle w:val="Heading4"/>
      </w:pPr>
      <w:r>
        <w:t xml:space="preserve">1] Polls </w:t>
      </w:r>
      <w:r w:rsidRPr="006111B6">
        <w:rPr>
          <w:u w:val="single"/>
        </w:rPr>
        <w:t>decisively</w:t>
      </w:r>
      <w:r>
        <w:t xml:space="preserve"> negate</w:t>
      </w:r>
    </w:p>
    <w:p w14:paraId="12F98117" w14:textId="77777777" w:rsidR="00BA37B0" w:rsidRPr="00A73232" w:rsidRDefault="00BA37B0" w:rsidP="00BA37B0">
      <w:r w:rsidRPr="00D44C65">
        <w:rPr>
          <w:rStyle w:val="Style13ptBold"/>
        </w:rPr>
        <w:t>Hicks 5/14</w:t>
      </w:r>
      <w:r>
        <w:t xml:space="preserve"> [Cynthia Hicks (</w:t>
      </w:r>
      <w:r w:rsidRPr="007821EB">
        <w:t>Director of Public Affairs at PhRMA focusing on polling and opinion research that supports advocacy communications and strategy</w:t>
      </w:r>
      <w:r>
        <w:t xml:space="preserve">). “New polling shows Americans are sounding the alarm on the TRIPS IP waiver”. Phrma. May 14, 2021. Accessed 8/27/21. </w:t>
      </w:r>
      <w:hyperlink r:id="rId9" w:history="1">
        <w:r w:rsidRPr="000844A9">
          <w:rPr>
            <w:rStyle w:val="Hyperlink"/>
          </w:rPr>
          <w:t>https://catalyst.phrma.org/new-polling-shows-americans-are-sounding-the-alarm-on-the-trips-ip-waiver</w:t>
        </w:r>
      </w:hyperlink>
      <w:r>
        <w:t xml:space="preserve"> //Xu]</w:t>
      </w:r>
    </w:p>
    <w:p w14:paraId="08DA0DA0" w14:textId="77777777" w:rsidR="00BA37B0" w:rsidRPr="00EB2250" w:rsidRDefault="00BA37B0" w:rsidP="00BA37B0">
      <w:pPr>
        <w:rPr>
          <w:sz w:val="16"/>
        </w:rPr>
      </w:pPr>
      <w:r w:rsidRPr="00EB2250">
        <w:rPr>
          <w:rStyle w:val="Emphasis"/>
        </w:rPr>
        <w:t xml:space="preserve">Last week, the </w:t>
      </w:r>
      <w:r w:rsidRPr="00EB2250">
        <w:rPr>
          <w:rStyle w:val="Emphasis"/>
          <w:highlight w:val="green"/>
        </w:rPr>
        <w:t>Biden</w:t>
      </w:r>
      <w:r w:rsidRPr="00EB2250">
        <w:rPr>
          <w:rStyle w:val="Emphasis"/>
        </w:rPr>
        <w:t xml:space="preserve"> administration </w:t>
      </w:r>
      <w:r w:rsidRPr="00EB2250">
        <w:rPr>
          <w:rStyle w:val="Emphasis"/>
          <w:highlight w:val="green"/>
        </w:rPr>
        <w:t>announced support for</w:t>
      </w:r>
      <w:r w:rsidRPr="00EB2250">
        <w:rPr>
          <w:rStyle w:val="Emphasis"/>
        </w:rPr>
        <w:t xml:space="preserve"> a </w:t>
      </w:r>
      <w:r w:rsidRPr="00EB2250">
        <w:rPr>
          <w:rStyle w:val="Emphasis"/>
          <w:highlight w:val="green"/>
        </w:rPr>
        <w:t>waiver of</w:t>
      </w:r>
      <w:r w:rsidRPr="00EB2250">
        <w:rPr>
          <w:rStyle w:val="Emphasis"/>
        </w:rPr>
        <w:t xml:space="preserve"> the World Trade Organization (WTO) Trade-Related Aspects of </w:t>
      </w:r>
      <w:r w:rsidRPr="00EB2250">
        <w:rPr>
          <w:rStyle w:val="Emphasis"/>
          <w:highlight w:val="green"/>
        </w:rPr>
        <w:t>I</w:t>
      </w:r>
      <w:r w:rsidRPr="00EB2250">
        <w:rPr>
          <w:rStyle w:val="Emphasis"/>
        </w:rPr>
        <w:t xml:space="preserve">ntellectual </w:t>
      </w:r>
      <w:r w:rsidRPr="00EB2250">
        <w:rPr>
          <w:rStyle w:val="Emphasis"/>
          <w:highlight w:val="green"/>
        </w:rPr>
        <w:t>P</w:t>
      </w:r>
      <w:r w:rsidRPr="00EB2250">
        <w:rPr>
          <w:rStyle w:val="Emphasis"/>
        </w:rPr>
        <w:t xml:space="preserve">roperty </w:t>
      </w:r>
      <w:r w:rsidRPr="00EB2250">
        <w:rPr>
          <w:rStyle w:val="Emphasis"/>
          <w:highlight w:val="green"/>
        </w:rPr>
        <w:t>R</w:t>
      </w:r>
      <w:r w:rsidRPr="00EB2250">
        <w:rPr>
          <w:rStyle w:val="Emphasis"/>
        </w:rPr>
        <w:t>ights (TRIPS) Agreement, which could lead to the removal of intellectual property protections for manufacturers of COVID-19 vaccines and treatments – a move some have suggested will speed global access in countries devastated by recent surges.</w:t>
      </w:r>
      <w:r>
        <w:rPr>
          <w:rStyle w:val="Emphasis"/>
        </w:rPr>
        <w:t xml:space="preserve"> </w:t>
      </w:r>
      <w:r w:rsidRPr="00EB2250">
        <w:rPr>
          <w:sz w:val="16"/>
        </w:rPr>
        <w:t xml:space="preserve">However, once you peel back the layers of the TRIPS waiver and understand the risks to health and safety, recent data shows that Americans want a better way. </w:t>
      </w:r>
      <w:r w:rsidRPr="00EB2250">
        <w:rPr>
          <w:rStyle w:val="Emphasis"/>
        </w:rPr>
        <w:t xml:space="preserve">In fact, a </w:t>
      </w:r>
      <w:r w:rsidRPr="00EB2250">
        <w:rPr>
          <w:rStyle w:val="Emphasis"/>
          <w:highlight w:val="green"/>
        </w:rPr>
        <w:t>recent</w:t>
      </w:r>
      <w:r w:rsidRPr="00EB2250">
        <w:rPr>
          <w:rStyle w:val="Emphasis"/>
        </w:rPr>
        <w:t xml:space="preserve"> Hill-HarrisX </w:t>
      </w:r>
      <w:r w:rsidRPr="00EB2250">
        <w:rPr>
          <w:rStyle w:val="Emphasis"/>
          <w:highlight w:val="green"/>
        </w:rPr>
        <w:t>poll</w:t>
      </w:r>
      <w:r w:rsidRPr="00EB2250">
        <w:rPr>
          <w:rStyle w:val="Emphasis"/>
        </w:rPr>
        <w:t xml:space="preserve"> </w:t>
      </w:r>
      <w:r w:rsidRPr="00EB2250">
        <w:rPr>
          <w:rStyle w:val="Emphasis"/>
          <w:highlight w:val="green"/>
        </w:rPr>
        <w:t>found</w:t>
      </w:r>
      <w:r w:rsidRPr="00EB2250">
        <w:rPr>
          <w:rStyle w:val="Emphasis"/>
        </w:rPr>
        <w:t xml:space="preserve"> that </w:t>
      </w:r>
      <w:r w:rsidRPr="00EB2250">
        <w:rPr>
          <w:rStyle w:val="Emphasis"/>
          <w:highlight w:val="green"/>
        </w:rPr>
        <w:t>a majority</w:t>
      </w:r>
      <w:r w:rsidRPr="00EB2250">
        <w:rPr>
          <w:rStyle w:val="Emphasis"/>
        </w:rPr>
        <w:t xml:space="preserve"> of Americans – </w:t>
      </w:r>
      <w:r w:rsidRPr="00EB2250">
        <w:rPr>
          <w:rStyle w:val="Emphasis"/>
          <w:highlight w:val="green"/>
        </w:rPr>
        <w:t>57%</w:t>
      </w:r>
      <w:r w:rsidRPr="00EB2250">
        <w:rPr>
          <w:rStyle w:val="Emphasis"/>
        </w:rPr>
        <w:t xml:space="preserve"> – </w:t>
      </w:r>
      <w:r w:rsidRPr="00EB2250">
        <w:rPr>
          <w:rStyle w:val="Emphasis"/>
          <w:highlight w:val="green"/>
        </w:rPr>
        <w:t>oppose the waiver</w:t>
      </w:r>
      <w:r w:rsidRPr="00EB2250">
        <w:rPr>
          <w:rStyle w:val="Emphasis"/>
        </w:rPr>
        <w:t xml:space="preserve">. </w:t>
      </w:r>
      <w:r w:rsidRPr="00EB2250">
        <w:rPr>
          <w:sz w:val="16"/>
        </w:rPr>
        <w:t xml:space="preserve">Recent polling conducted by Morning Consult on behalf of PhRMA echoed these strong concerns around the dangerous consequences of waiving intellectual property – including risks to public safety and vaccine manufacturing – and explored alternatives that could better expand global access to life-saving vaccines and treatments. Below are three notable findings: 1. While Americans want to expand global access to vaccines, they would prefer to build on successful U.S. manufacturing rather than waive patents. Americans support expanding vaccine access globally. In fact, 70% of registered voters believe it is a “top priority” to ensure COVID-19 vaccines become widely available for all countries, including 82% of Democrats and 56% of Republicans. However, they would prefer to build on existing U.S. manufacturing efforts rather than undermine patents through the TRIPS waiver. When asked to choose between the two, a strong majority – 56% – prefers that we “build upon successful U.S. manufacturing of COVID-19 vaccines to increase global supply, donate excess doses and increase licensing agreements with foreign manufacturers to increase supply.” Conversely, only 23% of voters support waiving intellectual property rights of U.S. manufacturers as the means to that end. 2. Americans are concerned that the TRIPS waiver could risk patient safety, sow public confusion, and cede America’s global innovation leadership to China. Americans worry that waiving intellectual property introduces unnecessary and dangerous risks to safety and vaccine manufacturing. The top concerns – expressed by more than six in ten voters – include the following: 3. Americans want strong intellectual property and more collaboration to expand global access. </w:t>
      </w:r>
      <w:r w:rsidRPr="00075186">
        <w:rPr>
          <w:rStyle w:val="Emphasis"/>
        </w:rPr>
        <w:t>Americans across party lines support intellectual property protections for COVID-19 vaccines. In fact, three-quarters (</w:t>
      </w:r>
      <w:r w:rsidRPr="00075186">
        <w:rPr>
          <w:rStyle w:val="Emphasis"/>
          <w:highlight w:val="green"/>
        </w:rPr>
        <w:t>75%</w:t>
      </w:r>
      <w:r w:rsidRPr="00075186">
        <w:rPr>
          <w:rStyle w:val="Emphasis"/>
        </w:rPr>
        <w:t xml:space="preserve">) </w:t>
      </w:r>
      <w:r w:rsidRPr="00075186">
        <w:rPr>
          <w:rStyle w:val="Emphasis"/>
          <w:highlight w:val="green"/>
        </w:rPr>
        <w:t>believe</w:t>
      </w:r>
      <w:r w:rsidRPr="00075186">
        <w:rPr>
          <w:rStyle w:val="Emphasis"/>
        </w:rPr>
        <w:t xml:space="preserve"> that </w:t>
      </w:r>
      <w:r w:rsidRPr="00075186">
        <w:rPr>
          <w:rStyle w:val="Emphasis"/>
          <w:highlight w:val="green"/>
        </w:rPr>
        <w:t>the U.S. needs strong i</w:t>
      </w:r>
      <w:r w:rsidRPr="00075186">
        <w:rPr>
          <w:rStyle w:val="Emphasis"/>
        </w:rPr>
        <w:t xml:space="preserve">ntellectual </w:t>
      </w:r>
      <w:r w:rsidRPr="00075186">
        <w:rPr>
          <w:rStyle w:val="Emphasis"/>
          <w:highlight w:val="green"/>
        </w:rPr>
        <w:t>p</w:t>
      </w:r>
      <w:r w:rsidRPr="00075186">
        <w:rPr>
          <w:rStyle w:val="Emphasis"/>
        </w:rPr>
        <w:t xml:space="preserve">roperty protections </w:t>
      </w:r>
      <w:r w:rsidRPr="00075186">
        <w:rPr>
          <w:rStyle w:val="Emphasis"/>
          <w:highlight w:val="green"/>
        </w:rPr>
        <w:t>to encourage innovation</w:t>
      </w:r>
      <w:r w:rsidRPr="00075186">
        <w:rPr>
          <w:rStyle w:val="Emphasis"/>
        </w:rPr>
        <w:t>.</w:t>
      </w:r>
      <w:r>
        <w:rPr>
          <w:rStyle w:val="Emphasis"/>
        </w:rPr>
        <w:t xml:space="preserve"> </w:t>
      </w:r>
      <w:r w:rsidRPr="00EB2250">
        <w:rPr>
          <w:sz w:val="16"/>
        </w:rPr>
        <w:t>In looking to solutions, 4-in-5 voters (80%) say that vaccine manufacturers working together to help get vaccines to poorer countries is important. This collaboration was the top-ranked alternative to the TRIPS waiver for supporters of both parties: 84% support among Democrats and 74% support among Republicans. Voters also strongly support the following approaches to help increase global COVID-19 vaccine and treatment access: Increasing production targets from manufacturers (73%); U.S. vaccine developers partnering directly with manufacturers in poorer countries (71%); Providing financial support and in-kind donations to local organizations in poorer countries (69%); Increasing American vaccine exports (69%); and Making new commitments to the global vaccine equity initiative COVAX (68%). Americans want a better way toward COVID-19 vaccine and treatment equity than what the TRIPS waiver would offer: one that involves protecting strong intellectual property, building on the United States’ innovation and manufacturing leadership to date, increasing collaboration, and addressing the true impediments to access, such as infrastructure, last-mile distribution and trade barriers.</w:t>
      </w:r>
    </w:p>
    <w:p w14:paraId="441DA2FE" w14:textId="77777777" w:rsidR="00BA37B0" w:rsidRPr="00BA37B0" w:rsidRDefault="00BA37B0" w:rsidP="00BA37B0"/>
    <w:p w14:paraId="310E044D" w14:textId="1A6ABAB7" w:rsidR="00070150" w:rsidRDefault="00070150" w:rsidP="00070150"/>
    <w:p w14:paraId="0B89C298" w14:textId="1CB9A60E" w:rsidR="00070150" w:rsidRDefault="00070150" w:rsidP="00070150">
      <w:pPr>
        <w:pStyle w:val="Heading2"/>
      </w:pPr>
      <w:r>
        <w:lastRenderedPageBreak/>
        <w:t>Case</w:t>
      </w:r>
    </w:p>
    <w:p w14:paraId="0AA9F9EF" w14:textId="77777777" w:rsidR="00070150" w:rsidRDefault="00070150" w:rsidP="00070150">
      <w:pPr>
        <w:pStyle w:val="Heading4"/>
        <w:rPr>
          <w:rStyle w:val="Style13ptBold"/>
          <w:rFonts w:ascii="Times New Roman" w:hAnsi="Times New Roman" w:cs="Times New Roman"/>
          <w:sz w:val="28"/>
        </w:rPr>
      </w:pPr>
      <w:r w:rsidRPr="00070150">
        <w:t>Your performance is a cooption of indigenous resistance</w:t>
      </w:r>
      <w:r w:rsidRPr="00A52B5C">
        <w:rPr>
          <w:rFonts w:ascii="Times New Roman" w:hAnsi="Times New Roman" w:cs="Times New Roman"/>
          <w:sz w:val="28"/>
        </w:rPr>
        <w:t xml:space="preserve">. </w:t>
      </w:r>
      <w:r w:rsidRPr="00A52B5C">
        <w:rPr>
          <w:rStyle w:val="Style13ptBold"/>
          <w:rFonts w:ascii="Times New Roman" w:hAnsi="Times New Roman" w:cs="Times New Roman"/>
          <w:b/>
          <w:sz w:val="28"/>
        </w:rPr>
        <w:t xml:space="preserve">Barker 12, </w:t>
      </w:r>
    </w:p>
    <w:p w14:paraId="19241B77" w14:textId="205F7F79" w:rsidR="00070150" w:rsidRDefault="00070150" w:rsidP="00070150">
      <w:pPr>
        <w:rPr>
          <w:rFonts w:ascii="Times New Roman" w:hAnsi="Times New Roman" w:cs="Times New Roman"/>
          <w:sz w:val="12"/>
          <w:szCs w:val="12"/>
        </w:rPr>
      </w:pPr>
      <w:r w:rsidRPr="00A52B5C">
        <w:rPr>
          <w:rStyle w:val="StyleUnderline"/>
          <w:rFonts w:ascii="Times New Roman" w:hAnsi="Times New Roman" w:cs="Times New Roman"/>
          <w:sz w:val="13"/>
          <w:szCs w:val="12"/>
        </w:rPr>
        <w:t xml:space="preserve">[Adam J., Jenny Pickerill, Professor of Environmental Geography at University of Sheffield, 2012, Antipode, “Radicalizing Relationships To and Through Shared Geographies: Why Anarchists Need to Understand Indigenous Connections to Land and Place”, Volume 00, No. 0, 14-15]//SS </w:t>
      </w:r>
      <w:r w:rsidRPr="00A52B5C">
        <w:rPr>
          <w:rStyle w:val="StyleUnderline"/>
          <w:rFonts w:ascii="Times New Roman" w:hAnsi="Times New Roman" w:cs="Times New Roman"/>
          <w:sz w:val="24"/>
          <w:szCs w:val="24"/>
        </w:rPr>
        <w:t>To overcome these barriers, anarchist activists need to alter their basic practices of solidarity and affinity with respect to Indigenous communities. It is often necessary to begin by pursuing deep understandings of place-based relationships, connections to governance and nationhood, as well as impacts of settler colonization on relational networks and implications for decolonization</w:t>
      </w:r>
      <w:r w:rsidRPr="00A52B5C">
        <w:rPr>
          <w:rFonts w:ascii="Times New Roman" w:hAnsi="Times New Roman" w:cs="Times New Roman"/>
          <w:sz w:val="12"/>
          <w:szCs w:val="12"/>
        </w:rPr>
        <w:t xml:space="preserve">. Olson suggests that, with respect to communities of black Americans, anarchists must focus less on magazines, rallies and social centres, and more on movement building, engaging directly with community members (Olson 2009). With respect to Indigenous communities, anarchists must chart a different course yet again: </w:t>
      </w:r>
      <w:r w:rsidRPr="00A52B5C">
        <w:rPr>
          <w:rStyle w:val="StyleUnderline"/>
          <w:rFonts w:ascii="Times New Roman" w:hAnsi="Times New Roman" w:cs="Times New Roman"/>
          <w:sz w:val="24"/>
          <w:szCs w:val="24"/>
          <w:highlight w:val="yellow"/>
        </w:rPr>
        <w:t>anarchists must</w:t>
      </w:r>
      <w:r w:rsidRPr="00A52B5C">
        <w:rPr>
          <w:rStyle w:val="StyleUnderline"/>
          <w:rFonts w:ascii="Times New Roman" w:hAnsi="Times New Roman" w:cs="Times New Roman"/>
          <w:sz w:val="24"/>
          <w:szCs w:val="24"/>
        </w:rPr>
        <w:t xml:space="preserve"> understand that to be truly decolonizing and effective allies to Indigenous peoples, they must </w:t>
      </w:r>
      <w:r w:rsidRPr="00A52B5C">
        <w:rPr>
          <w:rStyle w:val="StyleUnderline"/>
          <w:rFonts w:ascii="Times New Roman" w:hAnsi="Times New Roman" w:cs="Times New Roman"/>
          <w:sz w:val="24"/>
          <w:szCs w:val="24"/>
          <w:highlight w:val="yellow"/>
        </w:rPr>
        <w:t>step back from attempts to draw Indigenous peoples into movements or insert themselves into Indigenous struggles</w:t>
      </w:r>
      <w:r w:rsidRPr="00A52B5C">
        <w:rPr>
          <w:rStyle w:val="StyleUnderline"/>
          <w:rFonts w:ascii="Times New Roman" w:hAnsi="Times New Roman" w:cs="Times New Roman"/>
          <w:sz w:val="24"/>
          <w:szCs w:val="24"/>
        </w:rPr>
        <w:t>.</w:t>
      </w:r>
      <w:r w:rsidRPr="00A52B5C">
        <w:rPr>
          <w:rFonts w:ascii="Times New Roman" w:hAnsi="Times New Roman" w:cs="Times New Roman"/>
          <w:sz w:val="12"/>
          <w:szCs w:val="12"/>
        </w:rPr>
        <w:t xml:space="preserve"> First, </w:t>
      </w:r>
      <w:r w:rsidRPr="00A52B5C">
        <w:rPr>
          <w:rStyle w:val="StyleUnderline"/>
          <w:rFonts w:ascii="Times New Roman" w:hAnsi="Times New Roman" w:cs="Times New Roman"/>
          <w:sz w:val="24"/>
          <w:szCs w:val="24"/>
        </w:rPr>
        <w:t>anarchists must understand Indigenous peoples’ roles in, and connections, to place</w:t>
      </w:r>
      <w:r w:rsidRPr="00A52B5C">
        <w:rPr>
          <w:rFonts w:ascii="Times New Roman" w:hAnsi="Times New Roman" w:cs="Times New Roman"/>
          <w:sz w:val="12"/>
          <w:szCs w:val="12"/>
        </w:rPr>
        <w:t xml:space="preserve">. Anarchistic spaces such as autonomous zones and social centres can remain tactically important, but anarchists need to spend time with Indigenous peoples in place, learning the “personality” (Deloria and Wildcat 2001) of the place and the ways that Indigenous peoples perceive and interact with the entire dynamic community of place. </w:t>
      </w:r>
      <w:r w:rsidRPr="00A52B5C">
        <w:rPr>
          <w:rStyle w:val="StyleUnderline"/>
          <w:rFonts w:ascii="Times New Roman" w:hAnsi="Times New Roman" w:cs="Times New Roman"/>
          <w:sz w:val="24"/>
          <w:szCs w:val="24"/>
        </w:rPr>
        <w:t>In this way, anarchists can begin to understand the subtle difference in spatial perception, construction and behaviour that differentiate an autonomous zone from a decolonized space. This might also involve tackling the inherent urban-bias in anarchist organising and venturing into more rural spaces. A decolonized space empowers the complex place-based relational networks rooted in, and connected to, all the elements of place, which can enable decolonized Indigenous identities</w:t>
      </w:r>
      <w:r w:rsidRPr="00A52B5C">
        <w:rPr>
          <w:rFonts w:ascii="Times New Roman" w:hAnsi="Times New Roman" w:cs="Times New Roman"/>
          <w:sz w:val="12"/>
          <w:szCs w:val="12"/>
        </w:rPr>
        <w:t xml:space="preserve">. </w:t>
      </w:r>
      <w:r w:rsidRPr="00A52B5C">
        <w:rPr>
          <w:rStyle w:val="StyleUnderline"/>
          <w:rFonts w:ascii="Times New Roman" w:hAnsi="Times New Roman" w:cs="Times New Roman"/>
          <w:sz w:val="24"/>
          <w:szCs w:val="24"/>
        </w:rPr>
        <w:t xml:space="preserve">If an Indigenous identity emanates from place, and requires therefore the decolonization of place to reach full articulation, then </w:t>
      </w:r>
      <w:r w:rsidRPr="00A52B5C">
        <w:rPr>
          <w:rStyle w:val="StyleUnderline"/>
          <w:rFonts w:ascii="Times New Roman" w:hAnsi="Times New Roman" w:cs="Times New Roman"/>
          <w:sz w:val="24"/>
          <w:szCs w:val="24"/>
          <w:highlight w:val="yellow"/>
        </w:rPr>
        <w:t>anarchists must seek to connect to Indigenous peoples’ struggles through and in place rather than through community solidarity</w:t>
      </w:r>
      <w:r w:rsidRPr="00A52B5C">
        <w:rPr>
          <w:rStyle w:val="StyleUnderline"/>
          <w:rFonts w:ascii="Times New Roman" w:hAnsi="Times New Roman" w:cs="Times New Roman"/>
          <w:sz w:val="24"/>
          <w:szCs w:val="24"/>
        </w:rPr>
        <w:t xml:space="preserve"> and affinity-group building.</w:t>
      </w:r>
      <w:r w:rsidRPr="00A52B5C">
        <w:rPr>
          <w:rFonts w:ascii="Times New Roman" w:hAnsi="Times New Roman" w:cs="Times New Roman"/>
          <w:sz w:val="12"/>
          <w:szCs w:val="12"/>
        </w:rPr>
        <w:t xml:space="preserve"> This is the first step to approaching alliances with Indigenous peoples in a respectful way: on their ground and in their time, something that so many activists have failed or been unable to do. Any attempt to connect to Indigenous peoples through place is fraught with challenges. Perhaps the most important of these involves appropriation. Anarchist activist and practicing witch Starhawk has intimate knowledge of the wedges created between Indigenous and non-Indigenous activists amidst accusations of appropriation of cultural traditions by pagans (Starhawk 2002:201–205), and her accounts paint a complex picture. Indigenous communities are often sensitive to appropriation and use of cultural practices by non-Indigenous peoples, and with good reason</w:t>
      </w:r>
      <w:r w:rsidRPr="00A52B5C">
        <w:rPr>
          <w:rStyle w:val="StyleUnderline"/>
          <w:rFonts w:ascii="Times New Roman" w:hAnsi="Times New Roman" w:cs="Times New Roman"/>
          <w:sz w:val="24"/>
          <w:szCs w:val="24"/>
        </w:rPr>
        <w:t xml:space="preserve">. </w:t>
      </w:r>
      <w:r w:rsidRPr="00A52B5C">
        <w:rPr>
          <w:rStyle w:val="StyleUnderline"/>
          <w:rFonts w:ascii="Times New Roman" w:hAnsi="Times New Roman" w:cs="Times New Roman"/>
          <w:sz w:val="24"/>
          <w:szCs w:val="24"/>
          <w:highlight w:val="yellow"/>
        </w:rPr>
        <w:t xml:space="preserve">Activists attempting to speak for Indigenous peoples </w:t>
      </w:r>
      <w:r w:rsidRPr="00A52B5C">
        <w:rPr>
          <w:rStyle w:val="StyleUnderline"/>
          <w:rFonts w:ascii="Times New Roman" w:hAnsi="Times New Roman" w:cs="Times New Roman"/>
          <w:sz w:val="24"/>
          <w:szCs w:val="24"/>
        </w:rPr>
        <w:t>or, potentially worse, with Indigenous voice</w:t>
      </w:r>
      <w:r w:rsidRPr="00A52B5C">
        <w:rPr>
          <w:rStyle w:val="StyleUnderline"/>
          <w:rFonts w:ascii="Times New Roman" w:hAnsi="Times New Roman" w:cs="Times New Roman"/>
          <w:sz w:val="24"/>
          <w:szCs w:val="24"/>
          <w:highlight w:val="yellow"/>
        </w:rPr>
        <w:t xml:space="preserve"> have participated in the disempowerment and marginalization of Indigenous peoples</w:t>
      </w:r>
      <w:r w:rsidRPr="00A52B5C">
        <w:rPr>
          <w:rFonts w:ascii="Times New Roman" w:hAnsi="Times New Roman" w:cs="Times New Roman"/>
          <w:sz w:val="12"/>
          <w:szCs w:val="12"/>
        </w:rPr>
        <w:t xml:space="preserve"> (Haig-Brown 2010), unwittingly furthering the goal of elimination of Indigenous peoples under settler colonization. Activists may feel that accusations of appropriation are too harsh. Indigenous communities have unequivocally demanded that their ways of knowing and being be respected; by attempting to internalize Indigenous ways, anarchists often intend only to show respect for the power and profound utility of those ways. </w:t>
      </w:r>
      <w:r w:rsidRPr="00A52B5C">
        <w:rPr>
          <w:rStyle w:val="StyleUnderline"/>
          <w:rFonts w:ascii="Times New Roman" w:hAnsi="Times New Roman" w:cs="Times New Roman"/>
          <w:sz w:val="24"/>
          <w:szCs w:val="24"/>
        </w:rPr>
        <w:t>While that perspective is very attractive and by some logics makes sense, the disconnect between anarchist respect for and utilization of Indigenous terms, names, concepts, and protocols, and Indigenous objections on the grounds of appropriation indicate one of the practical effects of misunderstanding Indigenous connections to place</w:t>
      </w:r>
      <w:r w:rsidRPr="00A52B5C">
        <w:rPr>
          <w:rFonts w:ascii="Times New Roman" w:hAnsi="Times New Roman" w:cs="Times New Roman"/>
          <w:sz w:val="12"/>
          <w:szCs w:val="12"/>
        </w:rPr>
        <w:t xml:space="preserve">. In Indigenous networks of place-based relationships, all of the elements—whether (drawing from Jake Swamp’s opening statement) a blade of grass, a leaf on a tree, a river, or a person—have roles that are only fully revealed in their interactions with each other (through their reciprocity). Anarchists must learn about Indigenous connections to place not to learn specific Indigenous ways, as these connections are not appropriate for all humans. Rather, this learning is necessary to see the dynamics of relationality between Indigenous peoples and their places. What is appropriate behaviour for Indigenous peoples in place is dependent on their roles in the larger relational matrix; it does not necessarily apply to others, regardless of their support for decolonizing efforts. Starhawk illustrates this with a poignant example, noting that a “Hopi clown can ritually mock the ceremony he is part of—but were a stranger to jump in and do the same, it would be a hostile and destructive act” (Starhawk 2002:202). Similar dynamics, while less visible, exist throughout Indigenous practices of relations; imitation should always be approached sceptically. </w:t>
      </w:r>
      <w:r w:rsidRPr="00A52B5C">
        <w:rPr>
          <w:rStyle w:val="StyleUnderline"/>
          <w:rFonts w:ascii="Times New Roman" w:hAnsi="Times New Roman" w:cs="Times New Roman"/>
          <w:sz w:val="24"/>
          <w:szCs w:val="24"/>
        </w:rPr>
        <w:t>It is only through the observation of how Indigenous peoples relate to place (and why they do so using the methods which they do) that anarchists can come to understand the needs of place</w:t>
      </w:r>
      <w:r w:rsidRPr="00A52B5C">
        <w:rPr>
          <w:rFonts w:ascii="Times New Roman" w:hAnsi="Times New Roman" w:cs="Times New Roman"/>
          <w:sz w:val="12"/>
          <w:szCs w:val="12"/>
        </w:rPr>
        <w:t xml:space="preserve">. </w:t>
      </w:r>
      <w:r w:rsidRPr="00A52B5C">
        <w:rPr>
          <w:rStyle w:val="StyleUnderline"/>
          <w:rFonts w:ascii="Times New Roman" w:hAnsi="Times New Roman" w:cs="Times New Roman"/>
          <w:sz w:val="24"/>
          <w:szCs w:val="24"/>
        </w:rPr>
        <w:t xml:space="preserve">As Indigenous peoples confront colonization and reassert Indigenous ways of knowing and being, their relational networks have become fluid and mutable. </w:t>
      </w:r>
      <w:r w:rsidRPr="00A52B5C">
        <w:rPr>
          <w:rFonts w:ascii="Times New Roman" w:hAnsi="Times New Roman" w:cs="Times New Roman"/>
          <w:sz w:val="12"/>
          <w:szCs w:val="12"/>
        </w:rPr>
        <w:t>As Jake Swamp says, Indigenous peoples are inventing “new ways of looking at things” (Swamp 2010:20) in order to establish new relationships with the changed and/or changing elements of place; the true challenge for anarchists who would be allies is to find their own new way of looking at—and being in—place that compliments but does not replicate what Indigenous peoples are attempting to do. Replication of relations, as with appropriation of voice, is an unwelcome and unneeded imposition.</w:t>
      </w:r>
    </w:p>
    <w:p w14:paraId="46C97EB7" w14:textId="77777777" w:rsidR="00070150" w:rsidRPr="00A52B5C" w:rsidRDefault="00070150" w:rsidP="00070150">
      <w:pPr>
        <w:pStyle w:val="Heading4"/>
        <w:rPr>
          <w:rFonts w:ascii="Times New Roman" w:hAnsi="Times New Roman" w:cs="Times New Roman"/>
          <w:sz w:val="28"/>
        </w:rPr>
      </w:pPr>
      <w:r w:rsidRPr="00A52B5C">
        <w:rPr>
          <w:rFonts w:ascii="Times New Roman" w:hAnsi="Times New Roman" w:cs="Times New Roman"/>
          <w:sz w:val="28"/>
        </w:rPr>
        <w:lastRenderedPageBreak/>
        <w:t>Ivory tower da—criticism from afar makes themselves feel good but kills any chance for indigenous sovereignty.</w:t>
      </w:r>
    </w:p>
    <w:p w14:paraId="3B0F08B9" w14:textId="77777777" w:rsidR="00070150" w:rsidRPr="00A52B5C" w:rsidRDefault="00070150" w:rsidP="00070150">
      <w:pPr>
        <w:rPr>
          <w:rFonts w:ascii="Times New Roman" w:hAnsi="Times New Roman" w:cs="Times New Roman"/>
          <w:b/>
          <w:sz w:val="28"/>
          <w:szCs w:val="26"/>
          <w:u w:val="single"/>
        </w:rPr>
      </w:pPr>
      <w:r w:rsidRPr="00A52B5C">
        <w:rPr>
          <w:rFonts w:ascii="Times New Roman" w:hAnsi="Times New Roman" w:cs="Times New Roman"/>
          <w:b/>
          <w:sz w:val="28"/>
          <w:szCs w:val="26"/>
          <w:u w:val="single"/>
        </w:rPr>
        <w:t xml:space="preserve">Snelgrove et. al 14, </w:t>
      </w:r>
      <w:r w:rsidRPr="00A52B5C">
        <w:rPr>
          <w:rFonts w:ascii="Times New Roman" w:hAnsi="Times New Roman" w:cs="Times New Roman"/>
          <w:sz w:val="13"/>
          <w:szCs w:val="12"/>
        </w:rPr>
        <w:t xml:space="preserve">[Corey Snelgrove, University of British Columbia, Rita Kaur Dhamoon, University of Victoria, Jeff Corntassel, University of Victoria, “Unsettling settler colonialism: The discourse and politics of settlers, and solidarity with Indigenous nations,” Decolonization: Indigeneity, Education &amp; Society , Vol. 3, No. 2, 2014, </w:t>
      </w:r>
      <w:hyperlink r:id="rId10" w:history="1">
        <w:r w:rsidRPr="00A52B5C">
          <w:rPr>
            <w:rStyle w:val="Hyperlink"/>
            <w:rFonts w:ascii="Times New Roman" w:hAnsi="Times New Roman" w:cs="Times New Roman"/>
            <w:sz w:val="13"/>
            <w:szCs w:val="12"/>
          </w:rPr>
          <w:t>https://decolonization.org/index.php/des/article/view/21166</w:t>
        </w:r>
      </w:hyperlink>
      <w:r w:rsidRPr="00A52B5C">
        <w:rPr>
          <w:rFonts w:ascii="Times New Roman" w:hAnsi="Times New Roman" w:cs="Times New Roman"/>
          <w:sz w:val="13"/>
          <w:szCs w:val="12"/>
        </w:rPr>
        <w:t>]</w:t>
      </w:r>
      <w:r w:rsidRPr="00A52B5C">
        <w:rPr>
          <w:rFonts w:ascii="Times New Roman" w:hAnsi="Times New Roman" w:cs="Times New Roman"/>
          <w:b/>
          <w:sz w:val="28"/>
          <w:szCs w:val="26"/>
          <w:u w:val="single"/>
        </w:rPr>
        <w:t xml:space="preserve"> </w:t>
      </w:r>
      <w:r w:rsidRPr="00A52B5C">
        <w:rPr>
          <w:rStyle w:val="StyleUnderline"/>
          <w:rFonts w:ascii="Times New Roman" w:hAnsi="Times New Roman" w:cs="Times New Roman"/>
          <w:highlight w:val="yellow"/>
        </w:rPr>
        <w:t>Decontextualized conceptions of settler colonial studies</w:t>
      </w:r>
      <w:r w:rsidRPr="00A52B5C">
        <w:rPr>
          <w:rStyle w:val="StyleUnderline"/>
          <w:rFonts w:ascii="Times New Roman" w:hAnsi="Times New Roman" w:cs="Times New Roman"/>
        </w:rPr>
        <w:t xml:space="preserve">, ‘settler’, and solidarity </w:t>
      </w:r>
      <w:r w:rsidRPr="00A52B5C">
        <w:rPr>
          <w:rStyle w:val="StyleUnderline"/>
          <w:rFonts w:ascii="Times New Roman" w:hAnsi="Times New Roman" w:cs="Times New Roman"/>
          <w:highlight w:val="yellow"/>
        </w:rPr>
        <w:t>risk</w:t>
      </w:r>
      <w:r w:rsidRPr="00A52B5C">
        <w:rPr>
          <w:rStyle w:val="StyleUnderline"/>
          <w:rFonts w:ascii="Times New Roman" w:hAnsi="Times New Roman" w:cs="Times New Roman"/>
        </w:rPr>
        <w:t xml:space="preserve"> further eschewing Indigenous peoples and thereby </w:t>
      </w:r>
      <w:r w:rsidRPr="00A52B5C">
        <w:rPr>
          <w:rStyle w:val="StyleUnderline"/>
          <w:rFonts w:ascii="Times New Roman" w:hAnsi="Times New Roman" w:cs="Times New Roman"/>
          <w:highlight w:val="yellow"/>
        </w:rPr>
        <w:t>reifying the stolen land</w:t>
      </w:r>
      <w:r w:rsidRPr="00A52B5C">
        <w:rPr>
          <w:rStyle w:val="StyleUnderline"/>
          <w:rFonts w:ascii="Times New Roman" w:hAnsi="Times New Roman" w:cs="Times New Roman"/>
        </w:rPr>
        <w:t xml:space="preserve"> each of the above is founded upon.</w:t>
      </w:r>
      <w:r w:rsidRPr="00A52B5C">
        <w:rPr>
          <w:rFonts w:ascii="Times New Roman" w:hAnsi="Times New Roman" w:cs="Times New Roman"/>
          <w:sz w:val="16"/>
        </w:rPr>
        <w:t xml:space="preserve"> Perhaps, most centrally, </w:t>
      </w:r>
      <w:r w:rsidRPr="00A52B5C">
        <w:rPr>
          <w:rStyle w:val="StyleUnderline"/>
          <w:rFonts w:ascii="Times New Roman" w:hAnsi="Times New Roman" w:cs="Times New Roman"/>
        </w:rPr>
        <w:t xml:space="preserve">this is done </w:t>
      </w:r>
      <w:r w:rsidRPr="00A52B5C">
        <w:rPr>
          <w:rStyle w:val="StyleUnderline"/>
          <w:rFonts w:ascii="Times New Roman" w:hAnsi="Times New Roman" w:cs="Times New Roman"/>
          <w:highlight w:val="yellow"/>
        </w:rPr>
        <w:t>through de-centering Indigenous peoples own articulations</w:t>
      </w:r>
      <w:r w:rsidRPr="00A52B5C">
        <w:rPr>
          <w:rStyle w:val="StyleUnderline"/>
          <w:rFonts w:ascii="Times New Roman" w:hAnsi="Times New Roman" w:cs="Times New Roman"/>
        </w:rPr>
        <w:t xml:space="preserve"> of Indigenous-settler relations, their governance, legal, and diplomatic orders, and the transformative visions entailed within Indigenous political thought</w:t>
      </w:r>
      <w:r w:rsidRPr="00A52B5C">
        <w:rPr>
          <w:rFonts w:ascii="Times New Roman" w:hAnsi="Times New Roman" w:cs="Times New Roman"/>
          <w:sz w:val="16"/>
        </w:rPr>
        <w:t xml:space="preserve">. Such </w:t>
      </w:r>
      <w:r w:rsidRPr="00A52B5C">
        <w:rPr>
          <w:rStyle w:val="StyleUnderline"/>
          <w:rFonts w:ascii="Times New Roman" w:hAnsi="Times New Roman" w:cs="Times New Roman"/>
        </w:rPr>
        <w:t xml:space="preserve">de-centering has the potential to present settler colonialism as complete or transhistorical, as inevitable, rather than conditioned and contingent. </w:t>
      </w:r>
      <w:r w:rsidRPr="00A52B5C">
        <w:rPr>
          <w:rStyle w:val="StyleUnderline"/>
          <w:rFonts w:ascii="Times New Roman" w:hAnsi="Times New Roman" w:cs="Times New Roman"/>
          <w:highlight w:val="yellow"/>
        </w:rPr>
        <w:t>This failure to attend to</w:t>
      </w:r>
      <w:r w:rsidRPr="00A52B5C">
        <w:rPr>
          <w:rStyle w:val="StyleUnderline"/>
          <w:rFonts w:ascii="Times New Roman" w:hAnsi="Times New Roman" w:cs="Times New Roman"/>
        </w:rPr>
        <w:t xml:space="preserve"> the conditions and </w:t>
      </w:r>
      <w:r w:rsidRPr="00A52B5C">
        <w:rPr>
          <w:rStyle w:val="StyleUnderline"/>
          <w:rFonts w:ascii="Times New Roman" w:hAnsi="Times New Roman" w:cs="Times New Roman"/>
          <w:highlight w:val="yellow"/>
        </w:rPr>
        <w:t>contingency</w:t>
      </w:r>
      <w:r w:rsidRPr="00A52B5C">
        <w:rPr>
          <w:rStyle w:val="StyleUnderline"/>
          <w:rFonts w:ascii="Times New Roman" w:hAnsi="Times New Roman" w:cs="Times New Roman"/>
        </w:rPr>
        <w:t xml:space="preserve"> of settler colonialism </w:t>
      </w:r>
      <w:r w:rsidRPr="00A52B5C">
        <w:rPr>
          <w:rStyle w:val="StyleUnderline"/>
          <w:rFonts w:ascii="Times New Roman" w:hAnsi="Times New Roman" w:cs="Times New Roman"/>
          <w:highlight w:val="yellow"/>
        </w:rPr>
        <w:t>can</w:t>
      </w:r>
      <w:r w:rsidRPr="00A52B5C">
        <w:rPr>
          <w:rStyle w:val="StyleUnderline"/>
          <w:rFonts w:ascii="Times New Roman" w:hAnsi="Times New Roman" w:cs="Times New Roman"/>
        </w:rPr>
        <w:t xml:space="preserve"> also </w:t>
      </w:r>
      <w:r w:rsidRPr="00A52B5C">
        <w:rPr>
          <w:rStyle w:val="StyleUnderline"/>
          <w:rFonts w:ascii="Times New Roman" w:hAnsi="Times New Roman" w:cs="Times New Roman"/>
          <w:highlight w:val="yellow"/>
        </w:rPr>
        <w:t>be traced to the marginalization of how colonization</w:t>
      </w:r>
      <w:r w:rsidRPr="00A52B5C">
        <w:rPr>
          <w:rStyle w:val="StyleUnderline"/>
          <w:rFonts w:ascii="Times New Roman" w:hAnsi="Times New Roman" w:cs="Times New Roman"/>
        </w:rPr>
        <w:t xml:space="preserve"> actually </w:t>
      </w:r>
      <w:r w:rsidRPr="00A52B5C">
        <w:rPr>
          <w:rStyle w:val="StyleUnderline"/>
          <w:rFonts w:ascii="Times New Roman" w:hAnsi="Times New Roman" w:cs="Times New Roman"/>
          <w:highlight w:val="yellow"/>
        </w:rPr>
        <w:t>proceeds across time</w:t>
      </w:r>
      <w:r w:rsidRPr="00A52B5C">
        <w:rPr>
          <w:rStyle w:val="StyleUnderline"/>
          <w:rFonts w:ascii="Times New Roman" w:hAnsi="Times New Roman" w:cs="Times New Roman"/>
        </w:rPr>
        <w:t xml:space="preserve"> and space. That is, as </w:t>
      </w:r>
      <w:r w:rsidRPr="00A52B5C">
        <w:rPr>
          <w:rStyle w:val="StyleUnderline"/>
          <w:rFonts w:ascii="Times New Roman" w:hAnsi="Times New Roman" w:cs="Times New Roman"/>
          <w:highlight w:val="yellow"/>
        </w:rPr>
        <w:t>entangled with other relations of domination</w:t>
      </w:r>
      <w:r w:rsidRPr="00A52B5C">
        <w:rPr>
          <w:rStyle w:val="StyleUnderline"/>
          <w:rFonts w:ascii="Times New Roman" w:hAnsi="Times New Roman" w:cs="Times New Roman"/>
        </w:rPr>
        <w:t>, and not only through structures, but also practices that serve as</w:t>
      </w:r>
      <w:r w:rsidRPr="00A52B5C">
        <w:rPr>
          <w:rFonts w:ascii="Times New Roman" w:hAnsi="Times New Roman" w:cs="Times New Roman"/>
          <w:sz w:val="16"/>
        </w:rPr>
        <w:t>, what Paige Raibmon (2008) refers to, “</w:t>
      </w:r>
      <w:r w:rsidRPr="00A52B5C">
        <w:rPr>
          <w:rStyle w:val="StyleUnderline"/>
          <w:rFonts w:ascii="Times New Roman" w:hAnsi="Times New Roman" w:cs="Times New Roman"/>
        </w:rPr>
        <w:t>microtechniques of dispossession</w:t>
      </w:r>
      <w:r w:rsidRPr="00A52B5C">
        <w:rPr>
          <w:rFonts w:ascii="Times New Roman" w:hAnsi="Times New Roman" w:cs="Times New Roman"/>
          <w:sz w:val="16"/>
        </w:rPr>
        <w:t xml:space="preserve">.” </w:t>
      </w:r>
      <w:r w:rsidRPr="00A52B5C">
        <w:rPr>
          <w:rStyle w:val="StyleUnderline"/>
          <w:rFonts w:ascii="Times New Roman" w:hAnsi="Times New Roman" w:cs="Times New Roman"/>
          <w:highlight w:val="yellow"/>
        </w:rPr>
        <w:t>Those who critique settler colonialism through transhistorical representations are</w:t>
      </w:r>
      <w:r w:rsidRPr="00A52B5C">
        <w:rPr>
          <w:rStyle w:val="StyleUnderline"/>
          <w:rFonts w:ascii="Times New Roman" w:hAnsi="Times New Roman" w:cs="Times New Roman"/>
        </w:rPr>
        <w:t xml:space="preserve"> then </w:t>
      </w:r>
      <w:r w:rsidRPr="00A52B5C">
        <w:rPr>
          <w:rStyle w:val="StyleUnderline"/>
          <w:rFonts w:ascii="Times New Roman" w:hAnsi="Times New Roman" w:cs="Times New Roman"/>
          <w:highlight w:val="yellow"/>
        </w:rPr>
        <w:t>able to feel</w:t>
      </w:r>
      <w:r w:rsidRPr="00A52B5C">
        <w:rPr>
          <w:rStyle w:val="StyleUnderline"/>
          <w:rFonts w:ascii="Times New Roman" w:hAnsi="Times New Roman" w:cs="Times New Roman"/>
        </w:rPr>
        <w:t xml:space="preserve"> good and </w:t>
      </w:r>
      <w:r w:rsidRPr="00A52B5C">
        <w:rPr>
          <w:rStyle w:val="StyleUnderline"/>
          <w:rFonts w:ascii="Times New Roman" w:hAnsi="Times New Roman" w:cs="Times New Roman"/>
          <w:highlight w:val="yellow"/>
        </w:rPr>
        <w:t>satisfied about their criticisms, despite</w:t>
      </w:r>
      <w:r w:rsidRPr="00A52B5C">
        <w:rPr>
          <w:rStyle w:val="StyleUnderline"/>
          <w:rFonts w:ascii="Times New Roman" w:hAnsi="Times New Roman" w:cs="Times New Roman"/>
        </w:rPr>
        <w:t xml:space="preserve"> their ahistoricism and decontextualization, and thus </w:t>
      </w:r>
      <w:r w:rsidRPr="00A52B5C">
        <w:rPr>
          <w:rStyle w:val="StyleUnderline"/>
          <w:rFonts w:ascii="Times New Roman" w:hAnsi="Times New Roman" w:cs="Times New Roman"/>
          <w:highlight w:val="yellow"/>
        </w:rPr>
        <w:t>their own role in actually sustaining colonial power</w:t>
      </w:r>
      <w:r w:rsidRPr="00A52B5C">
        <w:rPr>
          <w:rStyle w:val="StyleUnderline"/>
          <w:rFonts w:ascii="Times New Roman" w:hAnsi="Times New Roman" w:cs="Times New Roman"/>
        </w:rPr>
        <w:t xml:space="preserve"> by failing to attend to its conditions and contingency</w:t>
      </w:r>
      <w:r w:rsidRPr="00A52B5C">
        <w:rPr>
          <w:rFonts w:ascii="Times New Roman" w:hAnsi="Times New Roman" w:cs="Times New Roman"/>
          <w:sz w:val="16"/>
        </w:rPr>
        <w:t xml:space="preserve">. </w:t>
      </w:r>
    </w:p>
    <w:p w14:paraId="1B823E4E" w14:textId="77777777" w:rsidR="00070150" w:rsidRPr="00A52B5C" w:rsidRDefault="00070150" w:rsidP="00070150">
      <w:pPr>
        <w:pStyle w:val="Heading4"/>
        <w:rPr>
          <w:rFonts w:ascii="Times New Roman" w:hAnsi="Times New Roman" w:cs="Times New Roman"/>
          <w:sz w:val="28"/>
        </w:rPr>
      </w:pPr>
      <w:r w:rsidRPr="00A52B5C">
        <w:rPr>
          <w:rFonts w:ascii="Times New Roman" w:hAnsi="Times New Roman" w:cs="Times New Roman"/>
          <w:sz w:val="28"/>
        </w:rPr>
        <w:t>Viewing settler colonialism as structural prevents incremental action which dooms the aff to passivity – this excuses settlerism rather than confronting it and causes fatalism.</w:t>
      </w:r>
    </w:p>
    <w:p w14:paraId="6E9CF652" w14:textId="77777777" w:rsidR="00070150" w:rsidRPr="00A52B5C" w:rsidRDefault="00070150" w:rsidP="00070150">
      <w:pPr>
        <w:rPr>
          <w:rStyle w:val="StyleUnderline"/>
          <w:rFonts w:ascii="Times New Roman" w:hAnsi="Times New Roman" w:cs="Times New Roman"/>
          <w:sz w:val="28"/>
        </w:rPr>
      </w:pPr>
      <w:r w:rsidRPr="00A52B5C">
        <w:rPr>
          <w:rStyle w:val="Style13ptBold"/>
          <w:rFonts w:ascii="Times New Roman" w:hAnsi="Times New Roman" w:cs="Times New Roman"/>
          <w:sz w:val="28"/>
        </w:rPr>
        <w:t xml:space="preserve">Macoun &amp; Strakosch 13, </w:t>
      </w:r>
      <w:r w:rsidRPr="00A52B5C">
        <w:rPr>
          <w:rStyle w:val="Style13ptBold"/>
          <w:rFonts w:ascii="Times New Roman" w:hAnsi="Times New Roman" w:cs="Times New Roman"/>
          <w:b w:val="0"/>
          <w:sz w:val="13"/>
          <w:szCs w:val="12"/>
        </w:rPr>
        <w:t xml:space="preserve">[Elizabeth Strakosch is Lecturer in Public Policy and Politics at the School of Political Science and International Studies at the University of Queensland, Australia, Alissa Macoun is a professor at the school of political science and international studies at the University of Queensland, 2013, “The Ethical Demands of Settler Colonial Theory,” accessed 7/8/18, </w:t>
      </w:r>
      <w:hyperlink r:id="rId11" w:history="1">
        <w:r w:rsidRPr="00A52B5C">
          <w:rPr>
            <w:rStyle w:val="Hyperlink"/>
            <w:rFonts w:ascii="Times New Roman" w:hAnsi="Times New Roman" w:cs="Times New Roman"/>
            <w:sz w:val="13"/>
            <w:szCs w:val="12"/>
          </w:rPr>
          <w:t>https://eprints.qut.edu.au/63908/1/63908.pdf]//SS</w:t>
        </w:r>
      </w:hyperlink>
      <w:r w:rsidRPr="00A52B5C">
        <w:rPr>
          <w:rFonts w:ascii="Times New Roman" w:hAnsi="Times New Roman" w:cs="Times New Roman"/>
          <w:b/>
          <w:sz w:val="28"/>
          <w:u w:val="single"/>
        </w:rPr>
        <w:t xml:space="preserve"> </w:t>
      </w:r>
      <w:r w:rsidRPr="00A52B5C">
        <w:rPr>
          <w:rFonts w:ascii="Times New Roman" w:hAnsi="Times New Roman" w:cs="Times New Roman"/>
          <w:sz w:val="13"/>
        </w:rPr>
        <w:t xml:space="preserve">Firstly, </w:t>
      </w:r>
      <w:r w:rsidRPr="00A52B5C">
        <w:rPr>
          <w:rStyle w:val="StyleUnderline"/>
          <w:rFonts w:ascii="Times New Roman" w:hAnsi="Times New Roman" w:cs="Times New Roman"/>
          <w:sz w:val="24"/>
        </w:rPr>
        <w:t xml:space="preserve">by disturbing settler colonialism’s narratives of progress, </w:t>
      </w:r>
      <w:r w:rsidRPr="00A52B5C">
        <w:rPr>
          <w:rStyle w:val="StyleUnderline"/>
          <w:rFonts w:ascii="Times New Roman" w:hAnsi="Times New Roman" w:cs="Times New Roman"/>
          <w:sz w:val="24"/>
          <w:highlight w:val="yellow"/>
        </w:rPr>
        <w:t>SCT attributes a peculiar suspended temporality to the settler project</w:t>
      </w:r>
      <w:r w:rsidRPr="00A52B5C">
        <w:rPr>
          <w:rFonts w:ascii="Times New Roman" w:hAnsi="Times New Roman" w:cs="Times New Roman"/>
          <w:sz w:val="24"/>
          <w:highlight w:val="yellow"/>
          <w:u w:val="single"/>
        </w:rPr>
        <w:t xml:space="preserve">. </w:t>
      </w:r>
      <w:r w:rsidRPr="00A52B5C">
        <w:rPr>
          <w:rStyle w:val="StyleUnderline"/>
          <w:rFonts w:ascii="Times New Roman" w:hAnsi="Times New Roman" w:cs="Times New Roman"/>
          <w:sz w:val="24"/>
          <w:highlight w:val="yellow"/>
        </w:rPr>
        <w:t>This can portray</w:t>
      </w:r>
      <w:r w:rsidRPr="00A52B5C">
        <w:rPr>
          <w:rStyle w:val="StyleUnderline"/>
          <w:rFonts w:ascii="Times New Roman" w:hAnsi="Times New Roman" w:cs="Times New Roman"/>
          <w:sz w:val="24"/>
        </w:rPr>
        <w:t xml:space="preserve"> settler </w:t>
      </w:r>
      <w:r w:rsidRPr="00A52B5C">
        <w:rPr>
          <w:rStyle w:val="StyleUnderline"/>
          <w:rFonts w:ascii="Times New Roman" w:hAnsi="Times New Roman" w:cs="Times New Roman"/>
          <w:sz w:val="24"/>
          <w:highlight w:val="yellow"/>
        </w:rPr>
        <w:t>colonialism as an inevitable structure</w:t>
      </w:r>
      <w:r w:rsidRPr="00A52B5C">
        <w:rPr>
          <w:rStyle w:val="StyleUnderline"/>
          <w:rFonts w:ascii="Times New Roman" w:hAnsi="Times New Roman" w:cs="Times New Roman"/>
          <w:sz w:val="24"/>
        </w:rPr>
        <w:t xml:space="preserve"> likely to exist across time – the fact that the past persists in the present implies that this past will also persist in the future.</w:t>
      </w:r>
      <w:r w:rsidRPr="00A52B5C">
        <w:rPr>
          <w:rFonts w:ascii="Times New Roman" w:hAnsi="Times New Roman" w:cs="Times New Roman"/>
          <w:sz w:val="13"/>
        </w:rPr>
        <w:t xml:space="preserve"> Foundational scholar Patrick Wolfe has been labelled ‘very much a structuralist stuck in a poststructuralist world’.63 As we have outlined, </w:t>
      </w:r>
      <w:r w:rsidRPr="00A52B5C">
        <w:rPr>
          <w:rStyle w:val="StyleUnderline"/>
          <w:rFonts w:ascii="Times New Roman" w:hAnsi="Times New Roman" w:cs="Times New Roman"/>
          <w:sz w:val="24"/>
          <w:highlight w:val="yellow"/>
        </w:rPr>
        <w:t>this structuralism</w:t>
      </w:r>
      <w:r w:rsidRPr="00A52B5C">
        <w:rPr>
          <w:rFonts w:ascii="Times New Roman" w:hAnsi="Times New Roman" w:cs="Times New Roman"/>
          <w:sz w:val="13"/>
        </w:rPr>
        <w:t xml:space="preserve"> is particularly useful in identifying the operation of political hierarchies. However, it </w:t>
      </w:r>
      <w:r w:rsidRPr="00A52B5C">
        <w:rPr>
          <w:rStyle w:val="StyleUnderline"/>
          <w:rFonts w:ascii="Times New Roman" w:hAnsi="Times New Roman" w:cs="Times New Roman"/>
          <w:sz w:val="24"/>
          <w:highlight w:val="yellow"/>
        </w:rPr>
        <w:t>can</w:t>
      </w:r>
      <w:r w:rsidRPr="00A52B5C">
        <w:rPr>
          <w:rFonts w:ascii="Times New Roman" w:hAnsi="Times New Roman" w:cs="Times New Roman"/>
          <w:sz w:val="13"/>
        </w:rPr>
        <w:t xml:space="preserve"> also </w:t>
      </w:r>
      <w:r w:rsidRPr="00A52B5C">
        <w:rPr>
          <w:rStyle w:val="StyleUnderline"/>
          <w:rFonts w:ascii="Times New Roman" w:hAnsi="Times New Roman" w:cs="Times New Roman"/>
          <w:sz w:val="24"/>
          <w:highlight w:val="yellow"/>
        </w:rPr>
        <w:t>excuse us from human political action</w:t>
      </w:r>
      <w:r w:rsidRPr="00A52B5C">
        <w:rPr>
          <w:rStyle w:val="StyleUnderline"/>
          <w:rFonts w:ascii="Times New Roman" w:hAnsi="Times New Roman" w:cs="Times New Roman"/>
          <w:sz w:val="24"/>
        </w:rPr>
        <w:t xml:space="preserve"> in the present by presenting this action as futile or already determined</w:t>
      </w:r>
      <w:r w:rsidRPr="00A52B5C">
        <w:rPr>
          <w:rFonts w:ascii="Times New Roman" w:hAnsi="Times New Roman" w:cs="Times New Roman"/>
          <w:sz w:val="13"/>
        </w:rPr>
        <w:t>.</w:t>
      </w:r>
      <w:r w:rsidRPr="00A52B5C">
        <w:rPr>
          <w:rStyle w:val="StyleUnderline"/>
          <w:rFonts w:ascii="Times New Roman" w:hAnsi="Times New Roman" w:cs="Times New Roman"/>
          <w:b/>
          <w:sz w:val="13"/>
        </w:rPr>
        <w:t>64 The role of political activists is to wait for the structurally determined future, and at most to prepare others for its arrival.</w:t>
      </w:r>
      <w:r w:rsidRPr="00A52B5C">
        <w:rPr>
          <w:rFonts w:ascii="Times New Roman" w:hAnsi="Times New Roman" w:cs="Times New Roman"/>
          <w:sz w:val="13"/>
        </w:rPr>
        <w:t xml:space="preserve"> The particular challenge of </w:t>
      </w:r>
      <w:r w:rsidRPr="00A52B5C">
        <w:rPr>
          <w:rStyle w:val="StyleUnderline"/>
          <w:rFonts w:ascii="Times New Roman" w:hAnsi="Times New Roman" w:cs="Times New Roman"/>
          <w:sz w:val="24"/>
        </w:rPr>
        <w:t>SCT’s analysis</w:t>
      </w:r>
      <w:r w:rsidRPr="00A52B5C">
        <w:rPr>
          <w:rFonts w:ascii="Times New Roman" w:hAnsi="Times New Roman" w:cs="Times New Roman"/>
          <w:sz w:val="13"/>
        </w:rPr>
        <w:t xml:space="preserve"> is that it </w:t>
      </w:r>
      <w:r w:rsidRPr="00A52B5C">
        <w:rPr>
          <w:rStyle w:val="StyleUnderline"/>
          <w:rFonts w:ascii="Times New Roman" w:hAnsi="Times New Roman" w:cs="Times New Roman"/>
          <w:sz w:val="24"/>
        </w:rPr>
        <w:t xml:space="preserve">does not give an account of such a transformed future, or of the conditions for settler colonialism’s demise. </w:t>
      </w:r>
      <w:r w:rsidRPr="00A52B5C">
        <w:rPr>
          <w:rStyle w:val="StyleUnderline"/>
          <w:rFonts w:ascii="Times New Roman" w:hAnsi="Times New Roman" w:cs="Times New Roman"/>
          <w:sz w:val="24"/>
          <w:highlight w:val="yellow"/>
        </w:rPr>
        <w:t>This can lead to a theoretical and political impasse and result in</w:t>
      </w:r>
      <w:r w:rsidRPr="00A52B5C">
        <w:rPr>
          <w:rStyle w:val="StyleUnderline"/>
          <w:rFonts w:ascii="Times New Roman" w:hAnsi="Times New Roman" w:cs="Times New Roman"/>
          <w:sz w:val="24"/>
        </w:rPr>
        <w:t xml:space="preserve"> a kind of </w:t>
      </w:r>
      <w:r w:rsidRPr="00A52B5C">
        <w:rPr>
          <w:rStyle w:val="Emphasis"/>
          <w:rFonts w:ascii="Times New Roman" w:hAnsi="Times New Roman" w:cs="Times New Roman"/>
          <w:sz w:val="24"/>
        </w:rPr>
        <w:t xml:space="preserve">colonial </w:t>
      </w:r>
      <w:r w:rsidRPr="00A52B5C">
        <w:rPr>
          <w:rStyle w:val="Emphasis"/>
          <w:rFonts w:ascii="Times New Roman" w:hAnsi="Times New Roman" w:cs="Times New Roman"/>
          <w:sz w:val="24"/>
          <w:highlight w:val="yellow"/>
        </w:rPr>
        <w:t>fatalism</w:t>
      </w:r>
      <w:r w:rsidRPr="00A52B5C">
        <w:rPr>
          <w:rFonts w:ascii="Times New Roman" w:hAnsi="Times New Roman" w:cs="Times New Roman"/>
          <w:sz w:val="13"/>
        </w:rPr>
        <w:t xml:space="preserve">. </w:t>
      </w:r>
      <w:r w:rsidRPr="00A52B5C">
        <w:rPr>
          <w:rStyle w:val="StyleUnderline"/>
          <w:rFonts w:ascii="Times New Roman" w:hAnsi="Times New Roman" w:cs="Times New Roman"/>
          <w:sz w:val="24"/>
        </w:rPr>
        <w:t xml:space="preserve">Such fatalism can be </w:t>
      </w:r>
      <w:r w:rsidRPr="00A52B5C">
        <w:rPr>
          <w:rStyle w:val="StyleUnderline"/>
          <w:rFonts w:ascii="Times New Roman" w:hAnsi="Times New Roman" w:cs="Times New Roman"/>
          <w:sz w:val="24"/>
          <w:highlight w:val="yellow"/>
        </w:rPr>
        <w:t>deployed to</w:t>
      </w:r>
      <w:r w:rsidRPr="00A52B5C">
        <w:rPr>
          <w:rStyle w:val="StyleUnderline"/>
          <w:rFonts w:ascii="Times New Roman" w:hAnsi="Times New Roman" w:cs="Times New Roman"/>
          <w:sz w:val="24"/>
        </w:rPr>
        <w:t xml:space="preserve"> imply a moral equivalence between different forms of settler political interaction with Indigenous people, and,</w:t>
      </w:r>
      <w:r w:rsidRPr="00A52B5C">
        <w:rPr>
          <w:rFonts w:ascii="Times New Roman" w:hAnsi="Times New Roman" w:cs="Times New Roman"/>
          <w:sz w:val="13"/>
        </w:rPr>
        <w:t xml:space="preserve"> at its worst, to </w:t>
      </w:r>
      <w:r w:rsidRPr="00A52B5C">
        <w:rPr>
          <w:rStyle w:val="Emphasis"/>
          <w:rFonts w:ascii="Times New Roman" w:hAnsi="Times New Roman" w:cs="Times New Roman"/>
          <w:sz w:val="24"/>
          <w:highlight w:val="yellow"/>
        </w:rPr>
        <w:t>deny the legitimacy of Indigenous resistances</w:t>
      </w:r>
      <w:r w:rsidRPr="00A52B5C">
        <w:rPr>
          <w:rFonts w:ascii="Times New Roman" w:hAnsi="Times New Roman" w:cs="Times New Roman"/>
          <w:sz w:val="13"/>
        </w:rPr>
        <w:t xml:space="preserve">. </w:t>
      </w:r>
      <w:r w:rsidRPr="00A52B5C">
        <w:rPr>
          <w:rStyle w:val="StyleUnderline"/>
          <w:rFonts w:ascii="Times New Roman" w:hAnsi="Times New Roman" w:cs="Times New Roman"/>
          <w:sz w:val="24"/>
        </w:rPr>
        <w:t>Structuralist narratives are able to posit radical change, but only if this change is built into the structures they describe – for example because these structures are subject to internal contradictions or are inherently unstable</w:t>
      </w:r>
      <w:r w:rsidRPr="00A52B5C">
        <w:rPr>
          <w:rFonts w:ascii="Times New Roman" w:hAnsi="Times New Roman" w:cs="Times New Roman"/>
          <w:sz w:val="13"/>
        </w:rPr>
        <w:t xml:space="preserve">. Settler colonial structures, however, appear as highly stable and ‘relatively impervious to regime change’.65 Therefore, at the same moment settler scholars finally see the depth and reach of settler colonialism in the present they feel unable to find ‘postsettler colonial passages’.66 This tendency is reinforced by SCT’s capacity to identify significant commonalities in the objectives of conservative and progressive policy approaches, as discussed above. It shows that traditional ‘decolonizing’ pathways such as treaty making, reconciliation and formal apologies may also serve colonial ends by absorbing and extinguishing Aboriginal political difference without disturbing the foundational structures of settler dominance. As Australian anthropologist Deborah Bird Rose notes, </w:t>
      </w:r>
      <w:r w:rsidRPr="00A52B5C">
        <w:rPr>
          <w:rStyle w:val="StyleUnderline"/>
          <w:rFonts w:ascii="Times New Roman" w:hAnsi="Times New Roman" w:cs="Times New Roman"/>
          <w:sz w:val="24"/>
        </w:rPr>
        <w:t>this makes it ‘difficult to offer a critique of the colonizing features without calling into question the whole decolonizing project’</w:t>
      </w:r>
      <w:r w:rsidRPr="00A52B5C">
        <w:rPr>
          <w:rFonts w:ascii="Times New Roman" w:hAnsi="Times New Roman" w:cs="Times New Roman"/>
          <w:sz w:val="13"/>
        </w:rPr>
        <w:t xml:space="preserve">.67 </w:t>
      </w:r>
      <w:r w:rsidRPr="00A52B5C">
        <w:rPr>
          <w:rStyle w:val="StyleUnderline"/>
          <w:rFonts w:ascii="Times New Roman" w:hAnsi="Times New Roman" w:cs="Times New Roman"/>
          <w:sz w:val="24"/>
          <w:highlight w:val="yellow"/>
        </w:rPr>
        <w:t>If every settler action is framed as always already colonizing, then individuals are excused from anti</w:t>
      </w:r>
      <w:r w:rsidRPr="00A52B5C">
        <w:rPr>
          <w:rStyle w:val="StyleUnderline"/>
          <w:rFonts w:ascii="Cambria Math" w:hAnsi="Cambria Math" w:cs="Cambria Math"/>
          <w:sz w:val="24"/>
          <w:highlight w:val="yellow"/>
        </w:rPr>
        <w:t>‐</w:t>
      </w:r>
      <w:r w:rsidRPr="00A52B5C">
        <w:rPr>
          <w:rStyle w:val="StyleUnderline"/>
          <w:rFonts w:ascii="Times New Roman" w:hAnsi="Times New Roman" w:cs="Times New Roman"/>
          <w:sz w:val="24"/>
          <w:highlight w:val="yellow"/>
        </w:rPr>
        <w:t>colonial action</w:t>
      </w:r>
      <w:r w:rsidRPr="00A52B5C">
        <w:rPr>
          <w:rStyle w:val="StyleUnderline"/>
          <w:rFonts w:ascii="Times New Roman" w:hAnsi="Times New Roman" w:cs="Times New Roman"/>
          <w:sz w:val="24"/>
        </w:rPr>
        <w:t xml:space="preserve"> in the present </w:t>
      </w:r>
      <w:r w:rsidRPr="00A52B5C">
        <w:rPr>
          <w:rStyle w:val="StyleUnderline"/>
          <w:rFonts w:ascii="Times New Roman" w:hAnsi="Times New Roman" w:cs="Times New Roman"/>
          <w:sz w:val="24"/>
          <w:highlight w:val="yellow"/>
        </w:rPr>
        <w:t>and Indigenous people are destined to be victims</w:t>
      </w:r>
      <w:r w:rsidRPr="00A52B5C">
        <w:rPr>
          <w:rStyle w:val="StyleUnderline"/>
          <w:rFonts w:ascii="Times New Roman" w:hAnsi="Times New Roman" w:cs="Times New Roman"/>
          <w:sz w:val="24"/>
        </w:rPr>
        <w:t xml:space="preserve"> of an unstoppable colonizing state</w:t>
      </w:r>
      <w:r w:rsidRPr="00A52B5C">
        <w:rPr>
          <w:rFonts w:ascii="Times New Roman" w:hAnsi="Times New Roman" w:cs="Times New Roman"/>
          <w:sz w:val="13"/>
        </w:rPr>
        <w:t xml:space="preserve">.68 As bell hooks argues in relation to US race </w:t>
      </w:r>
      <w:r w:rsidRPr="00A52B5C">
        <w:rPr>
          <w:rFonts w:ascii="Times New Roman" w:hAnsi="Times New Roman" w:cs="Times New Roman"/>
          <w:sz w:val="13"/>
        </w:rPr>
        <w:lastRenderedPageBreak/>
        <w:t>relations, this is useful to those in a position of dominance: ‘</w:t>
      </w:r>
      <w:r w:rsidRPr="00A52B5C">
        <w:rPr>
          <w:rStyle w:val="StyleUnderline"/>
          <w:rFonts w:ascii="Times New Roman" w:hAnsi="Times New Roman" w:cs="Times New Roman"/>
          <w:sz w:val="24"/>
        </w:rPr>
        <w:t xml:space="preserve">so many </w:t>
      </w:r>
      <w:r w:rsidRPr="00A52B5C">
        <w:rPr>
          <w:rStyle w:val="StyleUnderline"/>
          <w:rFonts w:ascii="Times New Roman" w:hAnsi="Times New Roman" w:cs="Times New Roman"/>
          <w:sz w:val="24"/>
          <w:highlight w:val="yellow"/>
        </w:rPr>
        <w:t>White people are eager to believe racism cannot be changed because internalizing that assumption downplays</w:t>
      </w:r>
      <w:r w:rsidRPr="00A52B5C">
        <w:rPr>
          <w:rStyle w:val="StyleUnderline"/>
          <w:rFonts w:ascii="Times New Roman" w:hAnsi="Times New Roman" w:cs="Times New Roman"/>
          <w:sz w:val="24"/>
        </w:rPr>
        <w:t xml:space="preserve"> the issue of </w:t>
      </w:r>
      <w:r w:rsidRPr="00A52B5C">
        <w:rPr>
          <w:rStyle w:val="StyleUnderline"/>
          <w:rFonts w:ascii="Times New Roman" w:hAnsi="Times New Roman" w:cs="Times New Roman"/>
          <w:sz w:val="24"/>
          <w:highlight w:val="yellow"/>
        </w:rPr>
        <w:t>accountability</w:t>
      </w:r>
      <w:r w:rsidRPr="00A52B5C">
        <w:rPr>
          <w:rStyle w:val="StyleUnderline"/>
          <w:rFonts w:ascii="Times New Roman" w:hAnsi="Times New Roman" w:cs="Times New Roman"/>
          <w:sz w:val="24"/>
        </w:rPr>
        <w:t>.</w:t>
      </w:r>
      <w:r w:rsidRPr="00A52B5C">
        <w:rPr>
          <w:rStyle w:val="StyleUnderline"/>
          <w:rFonts w:ascii="Times New Roman" w:hAnsi="Times New Roman" w:cs="Times New Roman"/>
          <w:b/>
          <w:sz w:val="13"/>
        </w:rPr>
        <w:t xml:space="preserve"> No responsibility need be taken for not changing something if it is perceived as immutable</w:t>
      </w:r>
      <w:r w:rsidRPr="00A52B5C">
        <w:rPr>
          <w:rFonts w:ascii="Times New Roman" w:hAnsi="Times New Roman" w:cs="Times New Roman"/>
          <w:sz w:val="13"/>
        </w:rPr>
        <w:t xml:space="preserve">.’69 Is it possible that </w:t>
      </w:r>
      <w:r w:rsidRPr="00A52B5C">
        <w:rPr>
          <w:rStyle w:val="StyleUnderline"/>
          <w:rFonts w:ascii="Times New Roman" w:hAnsi="Times New Roman" w:cs="Times New Roman"/>
          <w:sz w:val="24"/>
          <w:highlight w:val="yellow"/>
        </w:rPr>
        <w:t>settlers are</w:t>
      </w:r>
      <w:r w:rsidRPr="00A52B5C">
        <w:rPr>
          <w:rStyle w:val="StyleUnderline"/>
          <w:rFonts w:ascii="Times New Roman" w:hAnsi="Times New Roman" w:cs="Times New Roman"/>
          <w:sz w:val="24"/>
        </w:rPr>
        <w:t xml:space="preserve"> </w:t>
      </w:r>
      <w:r w:rsidRPr="00A52B5C">
        <w:rPr>
          <w:rStyle w:val="StyleUnderline"/>
          <w:rFonts w:ascii="Times New Roman" w:hAnsi="Times New Roman" w:cs="Times New Roman"/>
          <w:sz w:val="24"/>
          <w:highlight w:val="yellow"/>
        </w:rPr>
        <w:t>particularly attracted to SCT</w:t>
      </w:r>
      <w:r w:rsidRPr="00A52B5C">
        <w:rPr>
          <w:rStyle w:val="StyleUnderline"/>
          <w:rFonts w:ascii="Times New Roman" w:hAnsi="Times New Roman" w:cs="Times New Roman"/>
          <w:sz w:val="24"/>
        </w:rPr>
        <w:t xml:space="preserve"> precisely </w:t>
      </w:r>
      <w:r w:rsidRPr="00A52B5C">
        <w:rPr>
          <w:rStyle w:val="StyleUnderline"/>
          <w:rFonts w:ascii="Times New Roman" w:hAnsi="Times New Roman" w:cs="Times New Roman"/>
          <w:sz w:val="24"/>
          <w:highlight w:val="yellow"/>
        </w:rPr>
        <w:t>because it gives us a sense of being</w:t>
      </w:r>
      <w:r w:rsidRPr="00A52B5C">
        <w:rPr>
          <w:rStyle w:val="StyleUnderline"/>
          <w:rFonts w:ascii="Times New Roman" w:hAnsi="Times New Roman" w:cs="Times New Roman"/>
          <w:sz w:val="24"/>
        </w:rPr>
        <w:t xml:space="preserve"> intellectually </w:t>
      </w:r>
      <w:r w:rsidRPr="00A52B5C">
        <w:rPr>
          <w:rStyle w:val="StyleUnderline"/>
          <w:rFonts w:ascii="Times New Roman" w:hAnsi="Times New Roman" w:cs="Times New Roman"/>
          <w:sz w:val="24"/>
          <w:highlight w:val="yellow"/>
        </w:rPr>
        <w:t>committed to the end of colonialism while</w:t>
      </w:r>
      <w:r w:rsidRPr="00A52B5C">
        <w:rPr>
          <w:rStyle w:val="StyleUnderline"/>
          <w:rFonts w:ascii="Times New Roman" w:hAnsi="Times New Roman" w:cs="Times New Roman"/>
          <w:sz w:val="24"/>
        </w:rPr>
        <w:t xml:space="preserve"> simultaneously </w:t>
      </w:r>
      <w:r w:rsidRPr="00A52B5C">
        <w:rPr>
          <w:rStyle w:val="StyleUnderline"/>
          <w:rFonts w:ascii="Times New Roman" w:hAnsi="Times New Roman" w:cs="Times New Roman"/>
          <w:sz w:val="24"/>
          <w:highlight w:val="yellow"/>
        </w:rPr>
        <w:t>unable to act against our own privilege</w:t>
      </w:r>
      <w:r w:rsidRPr="00A52B5C">
        <w:rPr>
          <w:rFonts w:ascii="Times New Roman" w:hAnsi="Times New Roman" w:cs="Times New Roman"/>
          <w:sz w:val="13"/>
        </w:rPr>
        <w:t xml:space="preserve">? As a recent article concluded about the prospects for decolonization: I can only assess this with a degree of gloom. I am yet to be convinced that we can prevent indigenous disadvantage remaining structurally embedded in society and through the state even after any kind of ‘transition’ or ‘transformation’. At the same time, I fear decolonization. I am myself a settler, like several of my ancestors before me, and I have nowhere else to belong.70 </w:t>
      </w:r>
      <w:r w:rsidRPr="00A52B5C">
        <w:rPr>
          <w:rStyle w:val="StyleUnderline"/>
          <w:rFonts w:ascii="Times New Roman" w:hAnsi="Times New Roman" w:cs="Times New Roman"/>
          <w:sz w:val="24"/>
        </w:rPr>
        <w:t>SCT’s structuralism may serve these conflicted interests, in allowing us to feel we have done all we can while facing the ‘reality’ of an inevitable settler colonial future.</w:t>
      </w:r>
    </w:p>
    <w:p w14:paraId="16A2ACA4" w14:textId="77777777" w:rsidR="00070150" w:rsidRPr="00A52B5C" w:rsidRDefault="00070150" w:rsidP="00070150">
      <w:pPr>
        <w:pStyle w:val="Heading4"/>
        <w:rPr>
          <w:rFonts w:ascii="Times New Roman" w:hAnsi="Times New Roman" w:cs="Times New Roman"/>
          <w:sz w:val="28"/>
        </w:rPr>
      </w:pPr>
      <w:r w:rsidRPr="00A52B5C">
        <w:rPr>
          <w:rFonts w:ascii="Times New Roman" w:hAnsi="Times New Roman" w:cs="Times New Roman"/>
          <w:sz w:val="28"/>
        </w:rPr>
        <w:t>Their use of settler colonial theory is merely an attempt to evade settler guilt and results in the re-inscription of settler academics’ power.</w:t>
      </w:r>
    </w:p>
    <w:p w14:paraId="79C5C500" w14:textId="77777777" w:rsidR="00070150" w:rsidRPr="00A52B5C" w:rsidRDefault="00070150" w:rsidP="00070150">
      <w:pPr>
        <w:rPr>
          <w:rFonts w:ascii="Times New Roman" w:hAnsi="Times New Roman" w:cs="Times New Roman"/>
          <w:b/>
          <w:sz w:val="28"/>
        </w:rPr>
      </w:pPr>
      <w:r w:rsidRPr="00A52B5C">
        <w:rPr>
          <w:rStyle w:val="Style13ptBold"/>
          <w:rFonts w:ascii="Times New Roman" w:hAnsi="Times New Roman" w:cs="Times New Roman"/>
          <w:sz w:val="28"/>
        </w:rPr>
        <w:t xml:space="preserve">Macoun &amp; Strakosch 13, </w:t>
      </w:r>
      <w:r w:rsidRPr="00A52B5C">
        <w:rPr>
          <w:rStyle w:val="Style13ptBold"/>
          <w:rFonts w:ascii="Times New Roman" w:hAnsi="Times New Roman" w:cs="Times New Roman"/>
          <w:b w:val="0"/>
          <w:sz w:val="13"/>
          <w:szCs w:val="12"/>
        </w:rPr>
        <w:t xml:space="preserve">[Elizabeth Strakosch is Lecturer in Public Policy and Politics at the School of Political Science and International Studies at the University of Queensland, Australia, Alissa Macoun is a professor at the school of political science and international studies at the University of Queensland, 2013, “The Ethical Demands of Settler Colonial Theory,” accessed 7/8/18, </w:t>
      </w:r>
      <w:hyperlink r:id="rId12" w:history="1">
        <w:r w:rsidRPr="00A52B5C">
          <w:rPr>
            <w:rStyle w:val="Hyperlink"/>
            <w:rFonts w:ascii="Times New Roman" w:hAnsi="Times New Roman" w:cs="Times New Roman"/>
            <w:sz w:val="13"/>
            <w:szCs w:val="12"/>
          </w:rPr>
          <w:t>https://eprints.qut.edu.au/63908/1/63908.pdf</w:t>
        </w:r>
      </w:hyperlink>
      <w:r w:rsidRPr="00A52B5C">
        <w:rPr>
          <w:rStyle w:val="Style13ptBold"/>
          <w:rFonts w:ascii="Times New Roman" w:hAnsi="Times New Roman" w:cs="Times New Roman"/>
          <w:b w:val="0"/>
          <w:sz w:val="13"/>
          <w:szCs w:val="12"/>
        </w:rPr>
        <w:t xml:space="preserve">] </w:t>
      </w:r>
      <w:r w:rsidRPr="00A52B5C">
        <w:rPr>
          <w:rStyle w:val="Style13ptBold"/>
          <w:rFonts w:ascii="Times New Roman" w:hAnsi="Times New Roman" w:cs="Times New Roman"/>
          <w:sz w:val="28"/>
        </w:rPr>
        <w:t xml:space="preserve"> </w:t>
      </w:r>
      <w:r w:rsidRPr="00A52B5C">
        <w:rPr>
          <w:rStyle w:val="StyleUnderline"/>
          <w:rFonts w:ascii="Times New Roman" w:hAnsi="Times New Roman" w:cs="Times New Roman"/>
        </w:rPr>
        <w:t>For many decades, postcolonial theory has shaped global scholarship of colonialism, and this has tended to obscure the ongoing hierarchies of settler states</w:t>
      </w:r>
      <w:r w:rsidRPr="00A52B5C">
        <w:rPr>
          <w:rFonts w:ascii="Times New Roman" w:hAnsi="Times New Roman" w:cs="Times New Roman"/>
          <w:sz w:val="12"/>
          <w:szCs w:val="12"/>
        </w:rPr>
        <w:t xml:space="preserve">.1 However, </w:t>
      </w:r>
      <w:r w:rsidRPr="00A52B5C">
        <w:rPr>
          <w:rStyle w:val="StyleUnderline"/>
          <w:rFonts w:ascii="Times New Roman" w:hAnsi="Times New Roman" w:cs="Times New Roman"/>
        </w:rPr>
        <w:t xml:space="preserve">building on the theoretical contributions of </w:t>
      </w:r>
      <w:r w:rsidRPr="00A52B5C">
        <w:rPr>
          <w:rFonts w:ascii="Times New Roman" w:hAnsi="Times New Roman" w:cs="Times New Roman"/>
          <w:sz w:val="12"/>
          <w:szCs w:val="12"/>
        </w:rPr>
        <w:t xml:space="preserve">Patrick </w:t>
      </w:r>
      <w:r w:rsidRPr="00A52B5C">
        <w:rPr>
          <w:rStyle w:val="StyleUnderline"/>
          <w:rFonts w:ascii="Times New Roman" w:hAnsi="Times New Roman" w:cs="Times New Roman"/>
        </w:rPr>
        <w:t>Wolfe and</w:t>
      </w:r>
      <w:r w:rsidRPr="00A52B5C">
        <w:rPr>
          <w:rFonts w:ascii="Times New Roman" w:hAnsi="Times New Roman" w:cs="Times New Roman"/>
          <w:sz w:val="12"/>
          <w:szCs w:val="12"/>
        </w:rPr>
        <w:t xml:space="preserve"> Lorenzo </w:t>
      </w:r>
      <w:r w:rsidRPr="00A52B5C">
        <w:rPr>
          <w:rStyle w:val="StyleUnderline"/>
          <w:rFonts w:ascii="Times New Roman" w:hAnsi="Times New Roman" w:cs="Times New Roman"/>
        </w:rPr>
        <w:t>Veracini, increasing numbers of scholars are beginning to think about settler colonialism as a specific political formation</w:t>
      </w:r>
      <w:r w:rsidRPr="00A52B5C">
        <w:rPr>
          <w:rFonts w:ascii="Times New Roman" w:hAnsi="Times New Roman" w:cs="Times New Roman"/>
          <w:sz w:val="12"/>
          <w:szCs w:val="12"/>
        </w:rPr>
        <w:t xml:space="preserve">. Importantly, this work draws a distinction between settler states and formally decolonized societies, and acknowledges that </w:t>
      </w:r>
      <w:r w:rsidRPr="00A52B5C">
        <w:rPr>
          <w:rStyle w:val="StyleUnderline"/>
          <w:rFonts w:ascii="Times New Roman" w:hAnsi="Times New Roman" w:cs="Times New Roman"/>
        </w:rPr>
        <w:t>postcolonial does not ‘mean the same thing as post</w:t>
      </w:r>
      <w:r w:rsidRPr="00A52B5C">
        <w:rPr>
          <w:rStyle w:val="StyleUnderline"/>
          <w:rFonts w:ascii="Cambria Math" w:hAnsi="Cambria Math" w:cs="Cambria Math"/>
        </w:rPr>
        <w:t>‐</w:t>
      </w:r>
      <w:r w:rsidRPr="00A52B5C">
        <w:rPr>
          <w:rStyle w:val="StyleUnderline"/>
          <w:rFonts w:ascii="Times New Roman" w:hAnsi="Times New Roman" w:cs="Times New Roman"/>
        </w:rPr>
        <w:t>settler colonial’</w:t>
      </w:r>
      <w:r w:rsidRPr="00A52B5C">
        <w:rPr>
          <w:rFonts w:ascii="Times New Roman" w:hAnsi="Times New Roman" w:cs="Times New Roman"/>
          <w:sz w:val="12"/>
          <w:szCs w:val="12"/>
        </w:rPr>
        <w:t xml:space="preserve">.2 While this movement may be animated by and in sympathy with major developments in critical Indigenous theory and global Indigenous activism,3 settler colonial theory </w:t>
      </w:r>
      <w:r w:rsidRPr="00A52B5C">
        <w:rPr>
          <w:rFonts w:ascii="Times New Roman" w:hAnsi="Times New Roman" w:cs="Times New Roman"/>
          <w:sz w:val="12"/>
          <w:szCs w:val="12"/>
          <w:highlight w:val="yellow"/>
        </w:rPr>
        <w:t>(</w:t>
      </w:r>
      <w:r w:rsidRPr="00A52B5C">
        <w:rPr>
          <w:rStyle w:val="StyleUnderline"/>
          <w:rFonts w:ascii="Times New Roman" w:hAnsi="Times New Roman" w:cs="Times New Roman"/>
          <w:highlight w:val="yellow"/>
        </w:rPr>
        <w:t>SCT</w:t>
      </w:r>
      <w:r w:rsidRPr="00A52B5C">
        <w:rPr>
          <w:rFonts w:ascii="Times New Roman" w:hAnsi="Times New Roman" w:cs="Times New Roman"/>
          <w:sz w:val="12"/>
          <w:szCs w:val="12"/>
          <w:highlight w:val="yellow"/>
        </w:rPr>
        <w:t xml:space="preserve">) </w:t>
      </w:r>
      <w:r w:rsidRPr="00A52B5C">
        <w:rPr>
          <w:rStyle w:val="StyleUnderline"/>
          <w:rFonts w:ascii="Times New Roman" w:hAnsi="Times New Roman" w:cs="Times New Roman"/>
          <w:highlight w:val="yellow"/>
        </w:rPr>
        <w:t>remains a largely White attempt to think through</w:t>
      </w:r>
      <w:r w:rsidRPr="00A52B5C">
        <w:rPr>
          <w:rStyle w:val="StyleUnderline"/>
          <w:rFonts w:ascii="Times New Roman" w:hAnsi="Times New Roman" w:cs="Times New Roman"/>
        </w:rPr>
        <w:t xml:space="preserve"> contemporary </w:t>
      </w:r>
      <w:r w:rsidRPr="00A52B5C">
        <w:rPr>
          <w:rStyle w:val="StyleUnderline"/>
          <w:rFonts w:ascii="Times New Roman" w:hAnsi="Times New Roman" w:cs="Times New Roman"/>
          <w:highlight w:val="yellow"/>
        </w:rPr>
        <w:t>colonial relationships</w:t>
      </w:r>
      <w:r w:rsidRPr="00A52B5C">
        <w:rPr>
          <w:rFonts w:ascii="Times New Roman" w:hAnsi="Times New Roman" w:cs="Times New Roman"/>
          <w:sz w:val="12"/>
          <w:szCs w:val="12"/>
        </w:rPr>
        <w:t xml:space="preserve">. Like us, </w:t>
      </w:r>
      <w:r w:rsidRPr="00A52B5C">
        <w:rPr>
          <w:rStyle w:val="StyleUnderline"/>
          <w:rFonts w:ascii="Times New Roman" w:hAnsi="Times New Roman" w:cs="Times New Roman"/>
          <w:highlight w:val="yellow"/>
        </w:rPr>
        <w:t>most settlers who use the</w:t>
      </w:r>
      <w:r w:rsidRPr="00A52B5C">
        <w:rPr>
          <w:rStyle w:val="StyleUnderline"/>
          <w:rFonts w:ascii="Times New Roman" w:hAnsi="Times New Roman" w:cs="Times New Roman"/>
        </w:rPr>
        <w:t xml:space="preserve"> theoretical </w:t>
      </w:r>
      <w:r w:rsidRPr="00A52B5C">
        <w:rPr>
          <w:rStyle w:val="StyleUnderline"/>
          <w:rFonts w:ascii="Times New Roman" w:hAnsi="Times New Roman" w:cs="Times New Roman"/>
          <w:highlight w:val="yellow"/>
        </w:rPr>
        <w:t>framework are concerned to disturb rather than re</w:t>
      </w:r>
      <w:r w:rsidRPr="00A52B5C">
        <w:rPr>
          <w:rStyle w:val="StyleUnderline"/>
          <w:rFonts w:ascii="Cambria Math" w:hAnsi="Cambria Math" w:cs="Cambria Math"/>
          <w:highlight w:val="yellow"/>
        </w:rPr>
        <w:t>‐</w:t>
      </w:r>
      <w:r w:rsidRPr="00A52B5C">
        <w:rPr>
          <w:rStyle w:val="StyleUnderline"/>
          <w:rFonts w:ascii="Times New Roman" w:hAnsi="Times New Roman" w:cs="Times New Roman"/>
          <w:highlight w:val="yellow"/>
        </w:rPr>
        <w:t>enact colonial hierarchies</w:t>
      </w:r>
      <w:r w:rsidRPr="00A52B5C">
        <w:rPr>
          <w:rStyle w:val="StyleUnderline"/>
          <w:rFonts w:ascii="Times New Roman" w:hAnsi="Times New Roman" w:cs="Times New Roman"/>
        </w:rPr>
        <w:t>, and seek to contribute to Indigenous political struggles</w:t>
      </w:r>
      <w:r w:rsidRPr="00A52B5C">
        <w:rPr>
          <w:rFonts w:ascii="Times New Roman" w:hAnsi="Times New Roman" w:cs="Times New Roman"/>
          <w:sz w:val="12"/>
          <w:szCs w:val="12"/>
        </w:rPr>
        <w:t xml:space="preserve">. However, </w:t>
      </w:r>
      <w:r w:rsidRPr="00A52B5C">
        <w:rPr>
          <w:rStyle w:val="StyleUnderline"/>
          <w:rFonts w:ascii="Times New Roman" w:hAnsi="Times New Roman" w:cs="Times New Roman"/>
        </w:rPr>
        <w:t>Indigenous scholars have not always embraced the theory and it has been met with scepticism by some engaged in challenging colonialism</w:t>
      </w:r>
      <w:r w:rsidRPr="00A52B5C">
        <w:rPr>
          <w:rFonts w:ascii="Times New Roman" w:hAnsi="Times New Roman" w:cs="Times New Roman"/>
          <w:sz w:val="12"/>
          <w:szCs w:val="12"/>
        </w:rPr>
        <w:t xml:space="preserve">.4 This article seeks to make explicit SCT’s current location as a primarily settler framework, and to explore its strengths and limitations in this context. </w:t>
      </w:r>
      <w:r w:rsidRPr="00A52B5C">
        <w:rPr>
          <w:rStyle w:val="StyleUnderline"/>
          <w:rFonts w:ascii="Times New Roman" w:hAnsi="Times New Roman" w:cs="Times New Roman"/>
        </w:rPr>
        <w:t>While we do not suggest that SCT can only ever be used by settlers, we frame our discussion in relation to the current political and theoretical dynamics of its use</w:t>
      </w:r>
      <w:r w:rsidRPr="00A52B5C">
        <w:rPr>
          <w:rFonts w:ascii="Times New Roman" w:hAnsi="Times New Roman" w:cs="Times New Roman"/>
          <w:sz w:val="12"/>
          <w:szCs w:val="12"/>
        </w:rPr>
        <w:t xml:space="preserve">. In the Australian context, </w:t>
      </w:r>
      <w:r w:rsidRPr="00A52B5C">
        <w:rPr>
          <w:rStyle w:val="StyleUnderline"/>
          <w:rFonts w:ascii="Times New Roman" w:hAnsi="Times New Roman" w:cs="Times New Roman"/>
        </w:rPr>
        <w:t>SCT is an appealing interpretive framework for academics seeking to understand the state’s increasingly coercive approach to Indigenous people.</w:t>
      </w:r>
      <w:r w:rsidRPr="00A52B5C">
        <w:rPr>
          <w:rFonts w:ascii="Times New Roman" w:hAnsi="Times New Roman" w:cs="Times New Roman"/>
          <w:sz w:val="12"/>
          <w:szCs w:val="12"/>
        </w:rPr>
        <w:t xml:space="preserve"> It has had a particularly significant presence in Australian academic debates over the Commonwealth government’s Northern Territory (NT) Emergency Response (widely known as ‘the intervention’). Adopted with bipartisan support in 2007 following allegations of widespread abuse of children in remote Aboriginal communities, the intervention involves the imposition of controversial and coercive measures such as racially based welfare quarantining, alcohol and pornography bans, and the imposition of compulsory leases over Aboriginal land. The policy essentially understands Aboriginal communities as ‘insufficiently colonised zones’,5 and its introduction required the suspension of the Racial Discrimination Act 1975. This pathologizing of Aboriginal communities links Aboriginality to child abuse, prescribes additional interaction with the state and mainstream economy, and establishes a political debate about the nature and future of Aboriginality in which Indigenous perspectives are problematized.6 Given the policy’s articulation through language of ‘stabilizing’ and ‘normalizing’ Aboriginal communities,7 as well as obvious resonances with previous policies of segregation and assimilation, it is not surprising that a range of scholars have found settler colonialism to be a compelling framework for analysis.8 The intervention has also sparked debate about the role of non</w:t>
      </w:r>
      <w:r w:rsidRPr="00A52B5C">
        <w:rPr>
          <w:rFonts w:ascii="Cambria Math" w:hAnsi="Cambria Math" w:cs="Cambria Math"/>
        </w:rPr>
        <w:t>‐</w:t>
      </w:r>
      <w:r w:rsidRPr="00A52B5C">
        <w:rPr>
          <w:rFonts w:ascii="Times New Roman" w:hAnsi="Times New Roman" w:cs="Times New Roman"/>
          <w:sz w:val="12"/>
          <w:szCs w:val="12"/>
        </w:rPr>
        <w:t xml:space="preserve">Indigenous academics, and the ethical and political implications of contributions by ‘outsiders’ to questions concerning the experiences and futures of Aboriginal people.9 In this paper, we draw on recent Australian academic debates surrounding the NT intervention to assess the contributions of SCT and to investigate some of the ethical and political implications of its use.   </w:t>
      </w:r>
      <w:r w:rsidRPr="00A52B5C">
        <w:rPr>
          <w:rStyle w:val="StyleUnderline"/>
          <w:rFonts w:ascii="Times New Roman" w:hAnsi="Times New Roman" w:cs="Times New Roman"/>
        </w:rPr>
        <w:t>We contend that SCT makes major contributions to current mainstream scholarship, but that its analytic and explanatory power also presents a range of political and ethical risks. Exposing colonization as ‘a structure not an event’10 confronts settlers with an account of contemporary colonialism that is difficult to avoid, exposing underlying similarities between conservative and progressive approaches to contemporary Indigenous policy and revealing intimate connections between settler emotions, practices, knowledges and institutions</w:t>
      </w:r>
      <w:r w:rsidRPr="00A52B5C">
        <w:rPr>
          <w:rFonts w:ascii="Times New Roman" w:hAnsi="Times New Roman" w:cs="Times New Roman"/>
          <w:sz w:val="12"/>
          <w:szCs w:val="12"/>
        </w:rPr>
        <w:t xml:space="preserve">. However, emphasizing continuities in colonial relationships between the past and the present can tend to construct existing political relationships as inevitable and unchanging. </w:t>
      </w:r>
      <w:r w:rsidRPr="00A52B5C">
        <w:rPr>
          <w:rStyle w:val="StyleUnderline"/>
          <w:rFonts w:ascii="Times New Roman" w:hAnsi="Times New Roman" w:cs="Times New Roman"/>
        </w:rPr>
        <w:t xml:space="preserve">When deployed with a neutral descriptive authority, </w:t>
      </w:r>
      <w:r w:rsidRPr="00A52B5C">
        <w:rPr>
          <w:rStyle w:val="StyleUnderline"/>
          <w:rFonts w:ascii="Times New Roman" w:hAnsi="Times New Roman" w:cs="Times New Roman"/>
          <w:highlight w:val="yellow"/>
        </w:rPr>
        <w:t>SCT can also re</w:t>
      </w:r>
      <w:r w:rsidRPr="00A52B5C">
        <w:rPr>
          <w:rStyle w:val="StyleUnderline"/>
          <w:rFonts w:ascii="Cambria Math" w:hAnsi="Cambria Math" w:cs="Cambria Math"/>
          <w:highlight w:val="yellow"/>
        </w:rPr>
        <w:t>‐</w:t>
      </w:r>
      <w:r w:rsidRPr="00A52B5C">
        <w:rPr>
          <w:rStyle w:val="StyleUnderline"/>
          <w:rFonts w:ascii="Times New Roman" w:hAnsi="Times New Roman" w:cs="Times New Roman"/>
          <w:highlight w:val="yellow"/>
        </w:rPr>
        <w:t>inscribe settler academics’ political authority and re</w:t>
      </w:r>
      <w:r w:rsidRPr="00A52B5C">
        <w:rPr>
          <w:rStyle w:val="StyleUnderline"/>
          <w:rFonts w:ascii="Cambria Math" w:hAnsi="Cambria Math" w:cs="Cambria Math"/>
          <w:highlight w:val="yellow"/>
        </w:rPr>
        <w:t>‐</w:t>
      </w:r>
      <w:r w:rsidRPr="00A52B5C">
        <w:rPr>
          <w:rStyle w:val="StyleUnderline"/>
          <w:rFonts w:ascii="Times New Roman" w:hAnsi="Times New Roman" w:cs="Times New Roman"/>
          <w:highlight w:val="yellow"/>
        </w:rPr>
        <w:t>enact the</w:t>
      </w:r>
      <w:r w:rsidRPr="00A52B5C">
        <w:rPr>
          <w:rStyle w:val="StyleUnderline"/>
          <w:rFonts w:ascii="Times New Roman" w:hAnsi="Times New Roman" w:cs="Times New Roman"/>
        </w:rPr>
        <w:t xml:space="preserve"> foundational </w:t>
      </w:r>
      <w:r w:rsidRPr="00A52B5C">
        <w:rPr>
          <w:rStyle w:val="StyleUnderline"/>
          <w:rFonts w:ascii="Times New Roman" w:hAnsi="Times New Roman" w:cs="Times New Roman"/>
          <w:highlight w:val="yellow"/>
        </w:rPr>
        <w:t>settler fantasy that we</w:t>
      </w:r>
      <w:r w:rsidRPr="00A52B5C">
        <w:rPr>
          <w:rStyle w:val="StyleUnderline"/>
          <w:rFonts w:ascii="Times New Roman" w:hAnsi="Times New Roman" w:cs="Times New Roman"/>
        </w:rPr>
        <w:t xml:space="preserve"> constitute, comprehend and </w:t>
      </w:r>
      <w:r w:rsidRPr="00A52B5C">
        <w:rPr>
          <w:rStyle w:val="StyleUnderline"/>
          <w:rFonts w:ascii="Times New Roman" w:hAnsi="Times New Roman" w:cs="Times New Roman"/>
          <w:highlight w:val="yellow"/>
        </w:rPr>
        <w:t>control the whole political space of our relationships with Indigenous people</w:t>
      </w:r>
      <w:r w:rsidRPr="00A52B5C">
        <w:rPr>
          <w:rFonts w:ascii="Times New Roman" w:hAnsi="Times New Roman" w:cs="Times New Roman"/>
          <w:sz w:val="12"/>
          <w:szCs w:val="12"/>
        </w:rPr>
        <w:t xml:space="preserve">. In order to counter this potential, we suggest that while settler ways of thinking structure and dominate much of our contemporary reality, they are not equivalent to it. </w:t>
      </w:r>
      <w:r w:rsidRPr="00A52B5C">
        <w:rPr>
          <w:rStyle w:val="StyleUnderline"/>
          <w:rFonts w:ascii="Times New Roman" w:hAnsi="Times New Roman" w:cs="Times New Roman"/>
        </w:rPr>
        <w:t>SCT makes visible our own frames of reference, thus revealing possibilities and political visions that lie outside them</w:t>
      </w:r>
      <w:r w:rsidRPr="00A52B5C">
        <w:rPr>
          <w:rFonts w:ascii="Times New Roman" w:hAnsi="Times New Roman" w:cs="Times New Roman"/>
          <w:sz w:val="12"/>
          <w:szCs w:val="12"/>
        </w:rPr>
        <w:t xml:space="preserve">. From this standpoint, the fact that settler colonialism struggles to narrate its own ending does not mean that it cannot end. Ultimately, we contend that </w:t>
      </w:r>
      <w:r w:rsidRPr="00A52B5C">
        <w:rPr>
          <w:rStyle w:val="StyleUnderline"/>
          <w:rFonts w:ascii="Times New Roman" w:hAnsi="Times New Roman" w:cs="Times New Roman"/>
        </w:rPr>
        <w:t xml:space="preserve">this approach has the potential to facilitate new conversations and relationships with </w:t>
      </w:r>
      <w:r w:rsidRPr="00A52B5C">
        <w:rPr>
          <w:rStyle w:val="StyleUnderline"/>
          <w:rFonts w:ascii="Times New Roman" w:hAnsi="Times New Roman" w:cs="Times New Roman"/>
        </w:rPr>
        <w:lastRenderedPageBreak/>
        <w:t>Indigenous people but, in order to unlock this transformative potential, settler scholars must remain attentive to our own positions within colonial relationships.</w:t>
      </w:r>
    </w:p>
    <w:p w14:paraId="33237E65" w14:textId="77777777" w:rsidR="00070150" w:rsidRPr="00A52B5C" w:rsidRDefault="00070150" w:rsidP="00070150">
      <w:pPr>
        <w:pStyle w:val="Heading4"/>
        <w:rPr>
          <w:rFonts w:ascii="Times New Roman" w:hAnsi="Times New Roman" w:cs="Times New Roman"/>
          <w:sz w:val="28"/>
        </w:rPr>
      </w:pPr>
      <w:r w:rsidRPr="00A52B5C">
        <w:rPr>
          <w:rFonts w:ascii="Times New Roman" w:hAnsi="Times New Roman" w:cs="Times New Roman"/>
          <w:sz w:val="28"/>
        </w:rPr>
        <w:t>Settler colonial theory makes settler colonialism structurally inevitable.</w:t>
      </w:r>
    </w:p>
    <w:p w14:paraId="73B4CA05" w14:textId="77777777" w:rsidR="00070150" w:rsidRPr="00A52B5C" w:rsidRDefault="00070150" w:rsidP="00070150">
      <w:pPr>
        <w:rPr>
          <w:rFonts w:ascii="Times New Roman" w:hAnsi="Times New Roman" w:cs="Times New Roman"/>
          <w:b/>
          <w:sz w:val="28"/>
          <w:szCs w:val="26"/>
          <w:u w:val="single"/>
        </w:rPr>
      </w:pPr>
      <w:r w:rsidRPr="00A52B5C">
        <w:rPr>
          <w:rFonts w:ascii="Times New Roman" w:hAnsi="Times New Roman" w:cs="Times New Roman"/>
          <w:b/>
          <w:sz w:val="28"/>
          <w:szCs w:val="26"/>
          <w:u w:val="single"/>
        </w:rPr>
        <w:t xml:space="preserve">Macoun and Strakosch 13, </w:t>
      </w:r>
      <w:r w:rsidRPr="00A52B5C">
        <w:rPr>
          <w:rFonts w:ascii="Times New Roman" w:hAnsi="Times New Roman" w:cs="Times New Roman"/>
          <w:sz w:val="13"/>
          <w:szCs w:val="12"/>
        </w:rPr>
        <w:t xml:space="preserve">[Alissa and Elizabeth, Indigenous Studies Research Network, Queensland University of Technology, Brisbane, Australia; Institute for Culture and Society, University of Western Sydney, Sydney, Australia, “The ethical demands of settler colonial theory,” Settler Colonial Studies, 3(3-4), pp. 426-443, 2013, </w:t>
      </w:r>
      <w:hyperlink r:id="rId13" w:history="1">
        <w:r w:rsidRPr="00A52B5C">
          <w:rPr>
            <w:rStyle w:val="Hyperlink"/>
            <w:rFonts w:ascii="Times New Roman" w:hAnsi="Times New Roman" w:cs="Times New Roman"/>
            <w:sz w:val="13"/>
            <w:szCs w:val="12"/>
          </w:rPr>
          <w:t>https://eprints.qut.edu.au/63908/</w:t>
        </w:r>
      </w:hyperlink>
      <w:r w:rsidRPr="00A52B5C">
        <w:rPr>
          <w:rFonts w:ascii="Times New Roman" w:hAnsi="Times New Roman" w:cs="Times New Roman"/>
          <w:sz w:val="13"/>
          <w:szCs w:val="12"/>
        </w:rPr>
        <w:t>]</w:t>
      </w:r>
    </w:p>
    <w:p w14:paraId="79B72024" w14:textId="77777777" w:rsidR="00070150" w:rsidRPr="00A52B5C" w:rsidRDefault="00070150" w:rsidP="00070150">
      <w:pPr>
        <w:rPr>
          <w:rFonts w:ascii="Times New Roman" w:hAnsi="Times New Roman" w:cs="Times New Roman"/>
          <w:sz w:val="16"/>
        </w:rPr>
      </w:pPr>
      <w:r w:rsidRPr="00A52B5C">
        <w:rPr>
          <w:rFonts w:ascii="Times New Roman" w:hAnsi="Times New Roman" w:cs="Times New Roman"/>
          <w:sz w:val="16"/>
        </w:rPr>
        <w:t xml:space="preserve">Despite these powerful contributions, we also identify some important issues associated with SCT in Australian academic debates about the NT intervention. The first is a direct consequence of one of SCT’s vital contributions, arising from </w:t>
      </w:r>
      <w:r w:rsidRPr="00A52B5C">
        <w:rPr>
          <w:rStyle w:val="StyleUnderline"/>
          <w:rFonts w:ascii="Times New Roman" w:hAnsi="Times New Roman" w:cs="Times New Roman"/>
        </w:rPr>
        <w:t>the</w:t>
      </w:r>
      <w:r w:rsidRPr="00A52B5C">
        <w:rPr>
          <w:rFonts w:ascii="Times New Roman" w:hAnsi="Times New Roman" w:cs="Times New Roman"/>
          <w:sz w:val="16"/>
        </w:rPr>
        <w:t xml:space="preserve"> theory’s </w:t>
      </w:r>
      <w:r w:rsidRPr="00A52B5C">
        <w:rPr>
          <w:rStyle w:val="StyleUnderline"/>
          <w:rFonts w:ascii="Times New Roman" w:hAnsi="Times New Roman" w:cs="Times New Roman"/>
        </w:rPr>
        <w:t xml:space="preserve">present tense iteration of </w:t>
      </w:r>
      <w:r w:rsidRPr="00A52B5C">
        <w:rPr>
          <w:rStyle w:val="StyleUnderline"/>
          <w:rFonts w:ascii="Times New Roman" w:hAnsi="Times New Roman" w:cs="Times New Roman"/>
          <w:highlight w:val="yellow"/>
        </w:rPr>
        <w:t>settler colonialism</w:t>
      </w:r>
      <w:r w:rsidRPr="00A52B5C">
        <w:rPr>
          <w:rFonts w:ascii="Times New Roman" w:hAnsi="Times New Roman" w:cs="Times New Roman"/>
          <w:sz w:val="16"/>
        </w:rPr>
        <w:t xml:space="preserve">. By emphasizing continuities in colonial relationships between the past and the present, SCT </w:t>
      </w:r>
      <w:r w:rsidRPr="00A52B5C">
        <w:rPr>
          <w:rStyle w:val="StyleUnderline"/>
          <w:rFonts w:ascii="Times New Roman" w:hAnsi="Times New Roman" w:cs="Times New Roman"/>
        </w:rPr>
        <w:t xml:space="preserve">can depict colonization as structurally inevitable, </w:t>
      </w:r>
      <w:r w:rsidRPr="00A52B5C">
        <w:rPr>
          <w:rStyle w:val="StyleUnderline"/>
          <w:rFonts w:ascii="Times New Roman" w:hAnsi="Times New Roman" w:cs="Times New Roman"/>
          <w:highlight w:val="yellow"/>
        </w:rPr>
        <w:t>and can be deployed in ways that re</w:t>
      </w:r>
      <w:r w:rsidRPr="00A52B5C">
        <w:rPr>
          <w:rStyle w:val="StyleUnderline"/>
          <w:rFonts w:ascii="Cambria Math" w:hAnsi="Cambria Math" w:cs="Cambria Math"/>
          <w:highlight w:val="yellow"/>
        </w:rPr>
        <w:t>‐</w:t>
      </w:r>
      <w:r w:rsidRPr="00A52B5C">
        <w:rPr>
          <w:rStyle w:val="StyleUnderline"/>
          <w:rFonts w:ascii="Times New Roman" w:hAnsi="Times New Roman" w:cs="Times New Roman"/>
          <w:highlight w:val="yellow"/>
        </w:rPr>
        <w:t>inscribe settler colonialism</w:t>
      </w:r>
      <w:r w:rsidRPr="00A52B5C">
        <w:rPr>
          <w:rFonts w:ascii="Times New Roman" w:hAnsi="Times New Roman" w:cs="Times New Roman"/>
          <w:sz w:val="16"/>
        </w:rPr>
        <w:t xml:space="preserve">. We suggest that </w:t>
      </w:r>
      <w:r w:rsidRPr="00A52B5C">
        <w:rPr>
          <w:rStyle w:val="StyleUnderline"/>
          <w:rFonts w:ascii="Times New Roman" w:hAnsi="Times New Roman" w:cs="Times New Roman"/>
          <w:highlight w:val="yellow"/>
        </w:rPr>
        <w:t>SCT</w:t>
      </w:r>
      <w:r w:rsidRPr="00A52B5C">
        <w:rPr>
          <w:rStyle w:val="StyleUnderline"/>
          <w:rFonts w:ascii="Times New Roman" w:hAnsi="Times New Roman" w:cs="Times New Roman"/>
        </w:rPr>
        <w:t>’s struggle to narrate its own ending can be countered by approaching the theory as an account of settler desires which makes visible our own frames of reference. This in turn exposes a range of possibilities and political visions outside these frames</w:t>
      </w:r>
      <w:r w:rsidRPr="00A52B5C">
        <w:rPr>
          <w:rFonts w:ascii="Times New Roman" w:hAnsi="Times New Roman" w:cs="Times New Roman"/>
          <w:sz w:val="16"/>
        </w:rPr>
        <w:t xml:space="preserve">. Such an approach is significant in countering potentially problematic misuses of SCT that erase its location as a settler discourse. </w:t>
      </w:r>
      <w:r w:rsidRPr="00A52B5C">
        <w:rPr>
          <w:rStyle w:val="StyleUnderline"/>
          <w:rFonts w:ascii="Times New Roman" w:hAnsi="Times New Roman" w:cs="Times New Roman"/>
        </w:rPr>
        <w:t xml:space="preserve">Such erasures </w:t>
      </w:r>
      <w:r w:rsidRPr="00A52B5C">
        <w:rPr>
          <w:rStyle w:val="StyleUnderline"/>
          <w:rFonts w:ascii="Times New Roman" w:hAnsi="Times New Roman" w:cs="Times New Roman"/>
          <w:highlight w:val="yellow"/>
        </w:rPr>
        <w:t>problematically empower academics to speak with neutral descriptive authority over both settler and Indigenous realities</w:t>
      </w:r>
      <w:r w:rsidRPr="00A52B5C">
        <w:rPr>
          <w:rFonts w:ascii="Times New Roman" w:hAnsi="Times New Roman" w:cs="Times New Roman"/>
          <w:sz w:val="16"/>
        </w:rPr>
        <w:t xml:space="preserve">. Firstly, by disturbing settler colonialism’s narratives of progress, </w:t>
      </w:r>
      <w:r w:rsidRPr="00A52B5C">
        <w:rPr>
          <w:rStyle w:val="StyleUnderline"/>
          <w:rFonts w:ascii="Times New Roman" w:hAnsi="Times New Roman" w:cs="Times New Roman"/>
        </w:rPr>
        <w:t xml:space="preserve">SCT attributes a peculiar suspended temporality to the settler project. </w:t>
      </w:r>
      <w:r w:rsidRPr="00A52B5C">
        <w:rPr>
          <w:rStyle w:val="StyleUnderline"/>
          <w:rFonts w:ascii="Times New Roman" w:hAnsi="Times New Roman" w:cs="Times New Roman"/>
          <w:highlight w:val="yellow"/>
        </w:rPr>
        <w:t>This can portray settler colonialism as an inevitable structure</w:t>
      </w:r>
      <w:r w:rsidRPr="00A52B5C">
        <w:rPr>
          <w:rStyle w:val="StyleUnderline"/>
          <w:rFonts w:ascii="Times New Roman" w:hAnsi="Times New Roman" w:cs="Times New Roman"/>
        </w:rPr>
        <w:t xml:space="preserve"> likely to exist across time</w:t>
      </w:r>
      <w:r w:rsidRPr="00A52B5C">
        <w:rPr>
          <w:rFonts w:ascii="Times New Roman" w:hAnsi="Times New Roman" w:cs="Times New Roman"/>
          <w:sz w:val="16"/>
        </w:rPr>
        <w:t xml:space="preserve"> – the fact that the past persists in the present implies that this past will also persist in the future. Foundational scholar Patrick Wolfe has been labelled ‘very much a structuralist stuck in a poststructuralist world’.63 As we have outlined, </w:t>
      </w:r>
      <w:r w:rsidRPr="00A52B5C">
        <w:rPr>
          <w:rStyle w:val="StyleUnderline"/>
          <w:rFonts w:ascii="Times New Roman" w:hAnsi="Times New Roman" w:cs="Times New Roman"/>
        </w:rPr>
        <w:t xml:space="preserve">this structuralism is particularly useful in identifying the operation of political hierarchies. However, </w:t>
      </w:r>
      <w:r w:rsidRPr="00A52B5C">
        <w:rPr>
          <w:rStyle w:val="StyleUnderline"/>
          <w:rFonts w:ascii="Times New Roman" w:hAnsi="Times New Roman" w:cs="Times New Roman"/>
          <w:highlight w:val="yellow"/>
        </w:rPr>
        <w:t>it can</w:t>
      </w:r>
      <w:r w:rsidRPr="00A52B5C">
        <w:rPr>
          <w:rStyle w:val="StyleUnderline"/>
          <w:rFonts w:ascii="Times New Roman" w:hAnsi="Times New Roman" w:cs="Times New Roman"/>
        </w:rPr>
        <w:t xml:space="preserve"> also </w:t>
      </w:r>
      <w:r w:rsidRPr="00A52B5C">
        <w:rPr>
          <w:rStyle w:val="StyleUnderline"/>
          <w:rFonts w:ascii="Times New Roman" w:hAnsi="Times New Roman" w:cs="Times New Roman"/>
          <w:highlight w:val="yellow"/>
        </w:rPr>
        <w:t>excuse us from human political action</w:t>
      </w:r>
      <w:r w:rsidRPr="00A52B5C">
        <w:rPr>
          <w:rStyle w:val="StyleUnderline"/>
          <w:rFonts w:ascii="Times New Roman" w:hAnsi="Times New Roman" w:cs="Times New Roman"/>
        </w:rPr>
        <w:t xml:space="preserve"> in the present </w:t>
      </w:r>
      <w:r w:rsidRPr="00A52B5C">
        <w:rPr>
          <w:rStyle w:val="StyleUnderline"/>
          <w:rFonts w:ascii="Times New Roman" w:hAnsi="Times New Roman" w:cs="Times New Roman"/>
          <w:highlight w:val="yellow"/>
        </w:rPr>
        <w:t>by presenting</w:t>
      </w:r>
      <w:r w:rsidRPr="00A52B5C">
        <w:rPr>
          <w:rStyle w:val="StyleUnderline"/>
          <w:rFonts w:ascii="Times New Roman" w:hAnsi="Times New Roman" w:cs="Times New Roman"/>
        </w:rPr>
        <w:t xml:space="preserve"> this </w:t>
      </w:r>
      <w:r w:rsidRPr="00A52B5C">
        <w:rPr>
          <w:rStyle w:val="StyleUnderline"/>
          <w:rFonts w:ascii="Times New Roman" w:hAnsi="Times New Roman" w:cs="Times New Roman"/>
          <w:highlight w:val="yellow"/>
        </w:rPr>
        <w:t>action as futile</w:t>
      </w:r>
      <w:r w:rsidRPr="00A52B5C">
        <w:rPr>
          <w:rStyle w:val="StyleUnderline"/>
          <w:rFonts w:ascii="Times New Roman" w:hAnsi="Times New Roman" w:cs="Times New Roman"/>
        </w:rPr>
        <w:t xml:space="preserve"> or already determined</w:t>
      </w:r>
      <w:r w:rsidRPr="00A52B5C">
        <w:rPr>
          <w:rFonts w:ascii="Times New Roman" w:hAnsi="Times New Roman" w:cs="Times New Roman"/>
          <w:sz w:val="16"/>
        </w:rPr>
        <w:t xml:space="preserve">.64 The role of political activists is to wait for the structurally determined future, and at most to prepare others for its arrival. The particular challenge of </w:t>
      </w:r>
      <w:r w:rsidRPr="00A52B5C">
        <w:rPr>
          <w:rStyle w:val="StyleUnderline"/>
          <w:rFonts w:ascii="Times New Roman" w:hAnsi="Times New Roman" w:cs="Times New Roman"/>
        </w:rPr>
        <w:t>SCT’s</w:t>
      </w:r>
      <w:r w:rsidRPr="00A52B5C">
        <w:rPr>
          <w:rFonts w:ascii="Times New Roman" w:hAnsi="Times New Roman" w:cs="Times New Roman"/>
          <w:sz w:val="16"/>
        </w:rPr>
        <w:t xml:space="preserve"> analysis is that it </w:t>
      </w:r>
      <w:r w:rsidRPr="00A52B5C">
        <w:rPr>
          <w:rStyle w:val="StyleUnderline"/>
          <w:rFonts w:ascii="Times New Roman" w:hAnsi="Times New Roman" w:cs="Times New Roman"/>
        </w:rPr>
        <w:t xml:space="preserve">does not give an account of such a transformed future, or of the conditions for settler colonialism’s demise. </w:t>
      </w:r>
      <w:r w:rsidRPr="00A52B5C">
        <w:rPr>
          <w:rStyle w:val="StyleUnderline"/>
          <w:rFonts w:ascii="Times New Roman" w:hAnsi="Times New Roman" w:cs="Times New Roman"/>
          <w:highlight w:val="yellow"/>
        </w:rPr>
        <w:t>This can lead to</w:t>
      </w:r>
      <w:r w:rsidRPr="00A52B5C">
        <w:rPr>
          <w:rStyle w:val="StyleUnderline"/>
          <w:rFonts w:ascii="Times New Roman" w:hAnsi="Times New Roman" w:cs="Times New Roman"/>
        </w:rPr>
        <w:t xml:space="preserve"> a theoretical and political impasse and result in a kind of </w:t>
      </w:r>
      <w:r w:rsidRPr="00A52B5C">
        <w:rPr>
          <w:rStyle w:val="StyleUnderline"/>
          <w:rFonts w:ascii="Times New Roman" w:hAnsi="Times New Roman" w:cs="Times New Roman"/>
          <w:highlight w:val="yellow"/>
        </w:rPr>
        <w:t>colonial fatalism</w:t>
      </w:r>
      <w:r w:rsidRPr="00A52B5C">
        <w:rPr>
          <w:rStyle w:val="StyleUnderline"/>
          <w:rFonts w:ascii="Times New Roman" w:hAnsi="Times New Roman" w:cs="Times New Roman"/>
        </w:rPr>
        <w:t xml:space="preserve">. Such fatalism can be </w:t>
      </w:r>
      <w:r w:rsidRPr="00A52B5C">
        <w:rPr>
          <w:rStyle w:val="StyleUnderline"/>
          <w:rFonts w:ascii="Times New Roman" w:hAnsi="Times New Roman" w:cs="Times New Roman"/>
          <w:highlight w:val="yellow"/>
        </w:rPr>
        <w:t>deployed to imply a moral equivalence between different forms of settler political interaction</w:t>
      </w:r>
      <w:r w:rsidRPr="00A52B5C">
        <w:rPr>
          <w:rStyle w:val="StyleUnderline"/>
          <w:rFonts w:ascii="Times New Roman" w:hAnsi="Times New Roman" w:cs="Times New Roman"/>
        </w:rPr>
        <w:t xml:space="preserve"> with Indigenous people, </w:t>
      </w:r>
      <w:r w:rsidRPr="00A52B5C">
        <w:rPr>
          <w:rStyle w:val="StyleUnderline"/>
          <w:rFonts w:ascii="Times New Roman" w:hAnsi="Times New Roman" w:cs="Times New Roman"/>
          <w:highlight w:val="yellow"/>
        </w:rPr>
        <w:t>and</w:t>
      </w:r>
      <w:r w:rsidRPr="00A52B5C">
        <w:rPr>
          <w:rFonts w:ascii="Times New Roman" w:hAnsi="Times New Roman" w:cs="Times New Roman"/>
          <w:sz w:val="16"/>
        </w:rPr>
        <w:t xml:space="preserve">, at its worst, to </w:t>
      </w:r>
      <w:r w:rsidRPr="00A52B5C">
        <w:rPr>
          <w:rStyle w:val="StyleUnderline"/>
          <w:rFonts w:ascii="Times New Roman" w:hAnsi="Times New Roman" w:cs="Times New Roman"/>
          <w:highlight w:val="yellow"/>
        </w:rPr>
        <w:t>deny the legitimacy of Indigenous resistances</w:t>
      </w:r>
      <w:r w:rsidRPr="00A52B5C">
        <w:rPr>
          <w:rFonts w:ascii="Times New Roman" w:hAnsi="Times New Roman" w:cs="Times New Roman"/>
          <w:sz w:val="16"/>
        </w:rPr>
        <w:t>. Structuralist narratives are able to posit radical change, but only if this change is built into the structures they describe – for example because these structures are subject to internal contradictions or are inherently unstable. Settler colonial structures, however, appear as highly stable and ‘relatively impervious to regime change’.65 Therefore, at the same moment settler scholars finally see the depth and reach of settler colonialism in the present they feel unable to find ‘postsettler colonial passages’.66</w:t>
      </w:r>
    </w:p>
    <w:p w14:paraId="01590EE0" w14:textId="0A81EE78" w:rsidR="00070150" w:rsidRPr="00A52B5C" w:rsidRDefault="00070150" w:rsidP="00070150">
      <w:pPr>
        <w:pStyle w:val="Heading4"/>
        <w:rPr>
          <w:rFonts w:ascii="Times New Roman" w:hAnsi="Times New Roman" w:cs="Times New Roman"/>
          <w:sz w:val="28"/>
        </w:rPr>
      </w:pPr>
      <w:r w:rsidRPr="00A52B5C">
        <w:rPr>
          <w:rFonts w:ascii="Times New Roman" w:hAnsi="Times New Roman" w:cs="Times New Roman"/>
          <w:sz w:val="28"/>
        </w:rPr>
        <w:t xml:space="preserve">Settler colonial studies displace indigenous studies—the </w:t>
      </w:r>
      <w:r w:rsidR="00750760">
        <w:rPr>
          <w:rFonts w:ascii="Times New Roman" w:hAnsi="Times New Roman" w:cs="Times New Roman"/>
          <w:sz w:val="28"/>
        </w:rPr>
        <w:t>affs</w:t>
      </w:r>
      <w:r w:rsidRPr="00A52B5C">
        <w:rPr>
          <w:rFonts w:ascii="Times New Roman" w:hAnsi="Times New Roman" w:cs="Times New Roman"/>
          <w:sz w:val="28"/>
        </w:rPr>
        <w:t xml:space="preserve"> academic method does nothing to decolonize</w:t>
      </w:r>
    </w:p>
    <w:p w14:paraId="509C5C59" w14:textId="77777777" w:rsidR="00070150" w:rsidRPr="00A52B5C" w:rsidRDefault="00070150" w:rsidP="00070150">
      <w:pPr>
        <w:rPr>
          <w:rFonts w:ascii="Times New Roman" w:hAnsi="Times New Roman" w:cs="Times New Roman"/>
          <w:b/>
          <w:sz w:val="28"/>
          <w:szCs w:val="26"/>
        </w:rPr>
      </w:pPr>
      <w:r w:rsidRPr="00A52B5C">
        <w:rPr>
          <w:rFonts w:ascii="Times New Roman" w:hAnsi="Times New Roman" w:cs="Times New Roman"/>
          <w:b/>
          <w:sz w:val="28"/>
          <w:szCs w:val="26"/>
          <w:u w:val="single"/>
        </w:rPr>
        <w:t>Snelgrove et. al, 2014,</w:t>
      </w:r>
      <w:r w:rsidRPr="00A52B5C">
        <w:rPr>
          <w:rFonts w:ascii="Times New Roman" w:hAnsi="Times New Roman" w:cs="Times New Roman"/>
          <w:b/>
          <w:sz w:val="28"/>
          <w:szCs w:val="26"/>
        </w:rPr>
        <w:t xml:space="preserve"> </w:t>
      </w:r>
      <w:r w:rsidRPr="00A52B5C">
        <w:rPr>
          <w:rFonts w:ascii="Times New Roman" w:hAnsi="Times New Roman" w:cs="Times New Roman"/>
          <w:sz w:val="13"/>
          <w:szCs w:val="12"/>
        </w:rPr>
        <w:t xml:space="preserve">[Corey Snelgrove, University of British Columbia, Rita Kaur Dhamoon, University of Victoria, Jeff Corntassel, University of Victoria, “Unsettling settler colonialism: The discourse and politics of settlers, and solidarity with Indigenous nations,” Decolonization: Indigeneity, Education &amp; Society , Vol. 3, No. 2, 2014, </w:t>
      </w:r>
      <w:hyperlink r:id="rId14" w:history="1">
        <w:r w:rsidRPr="00A52B5C">
          <w:rPr>
            <w:rStyle w:val="Hyperlink"/>
            <w:rFonts w:ascii="Times New Roman" w:hAnsi="Times New Roman" w:cs="Times New Roman"/>
            <w:sz w:val="13"/>
            <w:szCs w:val="12"/>
          </w:rPr>
          <w:t>https://decolonization.org/index.php/des/article/view/21166</w:t>
        </w:r>
      </w:hyperlink>
      <w:r w:rsidRPr="00A52B5C">
        <w:rPr>
          <w:rFonts w:ascii="Times New Roman" w:hAnsi="Times New Roman" w:cs="Times New Roman"/>
          <w:sz w:val="13"/>
          <w:szCs w:val="12"/>
        </w:rPr>
        <w:t>]</w:t>
      </w:r>
      <w:r w:rsidRPr="00A52B5C">
        <w:rPr>
          <w:rFonts w:ascii="Times New Roman" w:hAnsi="Times New Roman" w:cs="Times New Roman"/>
          <w:b/>
          <w:sz w:val="28"/>
          <w:szCs w:val="26"/>
        </w:rPr>
        <w:t xml:space="preserve"> </w:t>
      </w:r>
      <w:r w:rsidRPr="00A52B5C">
        <w:rPr>
          <w:rFonts w:ascii="Times New Roman" w:hAnsi="Times New Roman" w:cs="Times New Roman"/>
          <w:sz w:val="16"/>
        </w:rPr>
        <w:t xml:space="preserve">The institutionalization of settler colonial studies (rather than Indigenous studies) is on the one hand a significant shift in the academy. On the other hand, as de Leeuw, Greenwood, and Lindsay (2013) rightly argue, </w:t>
      </w:r>
      <w:r w:rsidRPr="00A52B5C">
        <w:rPr>
          <w:rStyle w:val="StyleUnderline"/>
          <w:rFonts w:ascii="Times New Roman" w:hAnsi="Times New Roman" w:cs="Times New Roman"/>
        </w:rPr>
        <w:t>even when</w:t>
      </w:r>
      <w:r w:rsidRPr="00A52B5C">
        <w:rPr>
          <w:rFonts w:ascii="Times New Roman" w:hAnsi="Times New Roman" w:cs="Times New Roman"/>
          <w:sz w:val="16"/>
        </w:rPr>
        <w:t xml:space="preserve"> (and perhaps because) </w:t>
      </w:r>
      <w:r w:rsidRPr="00A52B5C">
        <w:rPr>
          <w:rStyle w:val="StyleUnderline"/>
          <w:rFonts w:ascii="Times New Roman" w:hAnsi="Times New Roman" w:cs="Times New Roman"/>
        </w:rPr>
        <w:t>there are good intentions to decolonize and to “cultivate a culture of ‘doing the right thing,’” there are no “fundamental shifts in power imbalances between Indigenous and non-Indigenous peoples or the systems within which we operate</w:t>
      </w:r>
      <w:r w:rsidRPr="00A52B5C">
        <w:rPr>
          <w:rFonts w:ascii="Times New Roman" w:hAnsi="Times New Roman" w:cs="Times New Roman"/>
          <w:sz w:val="16"/>
        </w:rPr>
        <w:t xml:space="preserve">” (p. 386). </w:t>
      </w:r>
      <w:r w:rsidRPr="00A52B5C">
        <w:rPr>
          <w:rStyle w:val="StyleUnderline"/>
          <w:rFonts w:ascii="Times New Roman" w:hAnsi="Times New Roman" w:cs="Times New Roman"/>
          <w:highlight w:val="yellow"/>
        </w:rPr>
        <w:t>Settler colonialism and the study</w:t>
      </w:r>
      <w:r w:rsidRPr="00A52B5C">
        <w:rPr>
          <w:rFonts w:ascii="Times New Roman" w:hAnsi="Times New Roman" w:cs="Times New Roman"/>
          <w:sz w:val="16"/>
        </w:rPr>
        <w:t xml:space="preserve"> of settler colonialism, in other words, </w:t>
      </w:r>
      <w:r w:rsidRPr="00A52B5C">
        <w:rPr>
          <w:rStyle w:val="StyleUnderline"/>
          <w:rFonts w:ascii="Times New Roman" w:hAnsi="Times New Roman" w:cs="Times New Roman"/>
          <w:highlight w:val="yellow"/>
        </w:rPr>
        <w:t>cannot be decolonized</w:t>
      </w:r>
      <w:r w:rsidRPr="00A52B5C">
        <w:rPr>
          <w:rStyle w:val="StyleUnderline"/>
          <w:rFonts w:ascii="Times New Roman" w:hAnsi="Times New Roman" w:cs="Times New Roman"/>
        </w:rPr>
        <w:t xml:space="preserve"> because of good intentions</w:t>
      </w:r>
      <w:r w:rsidRPr="00A52B5C">
        <w:rPr>
          <w:rFonts w:ascii="Times New Roman" w:hAnsi="Times New Roman" w:cs="Times New Roman"/>
          <w:sz w:val="16"/>
        </w:rPr>
        <w:t xml:space="preserve">. Following this, paradoxically and in deeply troubling ways, </w:t>
      </w:r>
      <w:r w:rsidRPr="00A52B5C">
        <w:rPr>
          <w:rStyle w:val="StyleUnderline"/>
          <w:rFonts w:ascii="Times New Roman" w:hAnsi="Times New Roman" w:cs="Times New Roman"/>
          <w:highlight w:val="yellow"/>
        </w:rPr>
        <w:t>settler colonial studies can displace, overshadow, or even mask over Indigenous studies</w:t>
      </w:r>
      <w:r w:rsidRPr="00A52B5C">
        <w:rPr>
          <w:rFonts w:ascii="Times New Roman" w:hAnsi="Times New Roman" w:cs="Times New Roman"/>
          <w:sz w:val="16"/>
        </w:rPr>
        <w:t xml:space="preserve"> (for example, see Veracini, 2013) </w:t>
      </w:r>
      <w:r w:rsidRPr="00A52B5C">
        <w:rPr>
          <w:rStyle w:val="StyleUnderline"/>
          <w:rFonts w:ascii="Times New Roman" w:hAnsi="Times New Roman" w:cs="Times New Roman"/>
          <w:highlight w:val="yellow"/>
        </w:rPr>
        <w:t>and variations within Indigenous studies, especially feminist and queer</w:t>
      </w:r>
      <w:r w:rsidRPr="00A52B5C">
        <w:rPr>
          <w:rStyle w:val="StyleUnderline"/>
          <w:rFonts w:ascii="Times New Roman" w:hAnsi="Times New Roman" w:cs="Times New Roman"/>
        </w:rPr>
        <w:t xml:space="preserve"> Indigenous </w:t>
      </w:r>
      <w:r w:rsidRPr="00A52B5C">
        <w:rPr>
          <w:rStyle w:val="StyleUnderline"/>
          <w:rFonts w:ascii="Times New Roman" w:hAnsi="Times New Roman" w:cs="Times New Roman"/>
          <w:highlight w:val="yellow"/>
        </w:rPr>
        <w:t>work</w:t>
      </w:r>
      <w:r w:rsidRPr="00A52B5C">
        <w:rPr>
          <w:rFonts w:ascii="Times New Roman" w:hAnsi="Times New Roman" w:cs="Times New Roman"/>
          <w:sz w:val="16"/>
        </w:rPr>
        <w:t xml:space="preserve"> that is centred on Indigenous resurgence. Indeed the link between Indigenous studies and settler colonial studies is still in process. The synergies between the literature by/on two-spirited Indigenous identities, queer theory, Indigenous studies more broadly, and settler colonial studies are notable in their interwoven conversations across fields of study. But at times, </w:t>
      </w:r>
      <w:r w:rsidRPr="00A52B5C">
        <w:rPr>
          <w:rStyle w:val="StyleUnderline"/>
          <w:rFonts w:ascii="Times New Roman" w:hAnsi="Times New Roman" w:cs="Times New Roman"/>
          <w:highlight w:val="yellow"/>
        </w:rPr>
        <w:t>Indigenous peoples and issues are de-centred in settler colonial studies</w:t>
      </w:r>
      <w:r w:rsidRPr="00A52B5C">
        <w:rPr>
          <w:rFonts w:ascii="Times New Roman" w:hAnsi="Times New Roman" w:cs="Times New Roman"/>
          <w:sz w:val="16"/>
        </w:rPr>
        <w:t xml:space="preserve"> (for example, Rifkin, 2013, p. 323). Furthermore, while Rifkin is right to argue that settler colonial practices and processes operate in everyday ways, are these practices really in the “background” (2013, p. 331), and for whom? Is settler colonialism “largely invisible”, as Barker (2012) claims? Yes, settler colonialism is naturalized, pervasive, and not just state-centred, but </w:t>
      </w:r>
      <w:r w:rsidRPr="00A52B5C">
        <w:rPr>
          <w:rStyle w:val="StyleUnderline"/>
          <w:rFonts w:ascii="Times New Roman" w:hAnsi="Times New Roman" w:cs="Times New Roman"/>
        </w:rPr>
        <w:t xml:space="preserve">for whom is settler </w:t>
      </w:r>
      <w:r w:rsidRPr="00A52B5C">
        <w:rPr>
          <w:rStyle w:val="StyleUnderline"/>
          <w:rFonts w:ascii="Times New Roman" w:hAnsi="Times New Roman" w:cs="Times New Roman"/>
        </w:rPr>
        <w:lastRenderedPageBreak/>
        <w:t xml:space="preserve">colonialism in the background and invisible? </w:t>
      </w:r>
      <w:r w:rsidRPr="00A52B5C">
        <w:rPr>
          <w:rStyle w:val="StyleUnderline"/>
          <w:rFonts w:ascii="Times New Roman" w:hAnsi="Times New Roman" w:cs="Times New Roman"/>
          <w:highlight w:val="yellow"/>
        </w:rPr>
        <w:t>These kinds of claims seem to presume white settler subjectivity as the monolithic lens through which to examine settler colonialism</w:t>
      </w:r>
      <w:r w:rsidRPr="00A52B5C">
        <w:rPr>
          <w:rStyle w:val="StyleUnderline"/>
          <w:rFonts w:ascii="Times New Roman" w:hAnsi="Times New Roman" w:cs="Times New Roman"/>
        </w:rPr>
        <w:t xml:space="preserve"> and dispossession</w:t>
      </w:r>
      <w:r w:rsidRPr="00A52B5C">
        <w:rPr>
          <w:rFonts w:ascii="Times New Roman" w:hAnsi="Times New Roman" w:cs="Times New Roman"/>
          <w:sz w:val="16"/>
        </w:rPr>
        <w:t xml:space="preserve">, both in the context of whites and people of colour, </w:t>
      </w:r>
      <w:r w:rsidRPr="00A52B5C">
        <w:rPr>
          <w:rStyle w:val="StyleUnderline"/>
          <w:rFonts w:ascii="Times New Roman" w:hAnsi="Times New Roman" w:cs="Times New Roman"/>
          <w:highlight w:val="yellow"/>
        </w:rPr>
        <w:t>in ways that obscures differentials of power</w:t>
      </w:r>
      <w:r w:rsidRPr="00A52B5C">
        <w:rPr>
          <w:rStyle w:val="StyleUnderline"/>
          <w:rFonts w:ascii="Times New Roman" w:hAnsi="Times New Roman" w:cs="Times New Roman"/>
        </w:rPr>
        <w:t>. For Indigenous peoples, settler colonialism may not be the primary lens of living or theorizing, but it is also neither in the background or invisible</w:t>
      </w:r>
      <w:r w:rsidRPr="00A52B5C">
        <w:rPr>
          <w:rFonts w:ascii="Times New Roman" w:hAnsi="Times New Roman" w:cs="Times New Roman"/>
          <w:sz w:val="16"/>
        </w:rPr>
        <w:t xml:space="preserve">. </w:t>
      </w:r>
    </w:p>
    <w:p w14:paraId="4CFB0BD2" w14:textId="77777777" w:rsidR="00E476B4" w:rsidRPr="00070150" w:rsidRDefault="00E476B4" w:rsidP="00D43010"/>
    <w:sectPr w:rsidR="00E476B4" w:rsidRPr="0007015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55205" w14:textId="77777777" w:rsidR="003D7575" w:rsidRDefault="003D7575" w:rsidP="00070150">
      <w:pPr>
        <w:spacing w:after="0" w:line="240" w:lineRule="auto"/>
      </w:pPr>
      <w:r>
        <w:separator/>
      </w:r>
    </w:p>
  </w:endnote>
  <w:endnote w:type="continuationSeparator" w:id="0">
    <w:p w14:paraId="37DD81C5" w14:textId="77777777" w:rsidR="003D7575" w:rsidRDefault="003D7575" w:rsidP="00070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10B03" w14:textId="77777777" w:rsidR="003D7575" w:rsidRDefault="003D7575" w:rsidP="00070150">
      <w:pPr>
        <w:spacing w:after="0" w:line="240" w:lineRule="auto"/>
      </w:pPr>
      <w:r>
        <w:separator/>
      </w:r>
    </w:p>
  </w:footnote>
  <w:footnote w:type="continuationSeparator" w:id="0">
    <w:p w14:paraId="684591D2" w14:textId="77777777" w:rsidR="003D7575" w:rsidRDefault="003D7575" w:rsidP="00070150">
      <w:pPr>
        <w:spacing w:after="0" w:line="240" w:lineRule="auto"/>
      </w:pPr>
      <w:r>
        <w:continuationSeparator/>
      </w:r>
    </w:p>
  </w:footnote>
  <w:footnote w:id="1">
    <w:p w14:paraId="10712D6D" w14:textId="77777777" w:rsidR="00070150" w:rsidRPr="00752E9C" w:rsidRDefault="00070150" w:rsidP="00070150">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0E8782D" w14:textId="77777777" w:rsidR="00070150" w:rsidRPr="00855FDC" w:rsidRDefault="00070150" w:rsidP="00070150">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9F43CF"/>
    <w:multiLevelType w:val="hybridMultilevel"/>
    <w:tmpl w:val="45D6A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1750C1"/>
    <w:multiLevelType w:val="hybridMultilevel"/>
    <w:tmpl w:val="1A0EF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D03AD7"/>
    <w:multiLevelType w:val="hybridMultilevel"/>
    <w:tmpl w:val="A86CB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9E4E72"/>
    <w:multiLevelType w:val="hybridMultilevel"/>
    <w:tmpl w:val="EDDA76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70150"/>
    <w:rsid w:val="000139A3"/>
    <w:rsid w:val="00070150"/>
    <w:rsid w:val="000B2398"/>
    <w:rsid w:val="00100833"/>
    <w:rsid w:val="00104529"/>
    <w:rsid w:val="00105942"/>
    <w:rsid w:val="00107396"/>
    <w:rsid w:val="00125E04"/>
    <w:rsid w:val="00144A4C"/>
    <w:rsid w:val="00176AB0"/>
    <w:rsid w:val="00177B7D"/>
    <w:rsid w:val="0018322D"/>
    <w:rsid w:val="001B5776"/>
    <w:rsid w:val="001E527A"/>
    <w:rsid w:val="001F78CE"/>
    <w:rsid w:val="00207ED6"/>
    <w:rsid w:val="00251FC7"/>
    <w:rsid w:val="002855A7"/>
    <w:rsid w:val="002B146A"/>
    <w:rsid w:val="002B5E17"/>
    <w:rsid w:val="00315690"/>
    <w:rsid w:val="00316B75"/>
    <w:rsid w:val="00325646"/>
    <w:rsid w:val="003460F2"/>
    <w:rsid w:val="0038158C"/>
    <w:rsid w:val="003902BA"/>
    <w:rsid w:val="003A09E2"/>
    <w:rsid w:val="003D7575"/>
    <w:rsid w:val="00407037"/>
    <w:rsid w:val="004458AE"/>
    <w:rsid w:val="004605D6"/>
    <w:rsid w:val="004A11D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0F23"/>
    <w:rsid w:val="0075076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6230"/>
    <w:rsid w:val="00B16C3B"/>
    <w:rsid w:val="00B33C6D"/>
    <w:rsid w:val="00B4508F"/>
    <w:rsid w:val="00B55AD5"/>
    <w:rsid w:val="00B8057C"/>
    <w:rsid w:val="00BA37B0"/>
    <w:rsid w:val="00BD6238"/>
    <w:rsid w:val="00BF18CB"/>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010"/>
    <w:rsid w:val="00D61409"/>
    <w:rsid w:val="00D6691E"/>
    <w:rsid w:val="00D71170"/>
    <w:rsid w:val="00DA1C92"/>
    <w:rsid w:val="00DA25D4"/>
    <w:rsid w:val="00DA6538"/>
    <w:rsid w:val="00E15E75"/>
    <w:rsid w:val="00E476B4"/>
    <w:rsid w:val="00E5262C"/>
    <w:rsid w:val="00E6451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C3054"/>
  <w15:chartTrackingRefBased/>
  <w15:docId w15:val="{C89183FA-A48F-447B-9D22-23D922F4E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0150"/>
    <w:rPr>
      <w:rFonts w:ascii="Calibri" w:hAnsi="Calibri"/>
    </w:rPr>
  </w:style>
  <w:style w:type="paragraph" w:styleId="Heading1">
    <w:name w:val="heading 1"/>
    <w:aliases w:val="Pocket"/>
    <w:basedOn w:val="Normal"/>
    <w:next w:val="Normal"/>
    <w:link w:val="Heading1Char"/>
    <w:qFormat/>
    <w:rsid w:val="000701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7015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7015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07015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0701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0150"/>
  </w:style>
  <w:style w:type="character" w:customStyle="1" w:styleId="Heading1Char">
    <w:name w:val="Heading 1 Char"/>
    <w:aliases w:val="Pocket Char"/>
    <w:basedOn w:val="DefaultParagraphFont"/>
    <w:link w:val="Heading1"/>
    <w:rsid w:val="0007015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7015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7015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07015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07015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70150"/>
    <w:rPr>
      <w:b/>
      <w:bCs/>
      <w:sz w:val="26"/>
      <w:u w:val="none"/>
    </w:rPr>
  </w:style>
  <w:style w:type="character" w:customStyle="1" w:styleId="StyleUnderline">
    <w:name w:val="Style Underline"/>
    <w:aliases w:val="Underline,Intense Emphasis1,Style Bold Underline,Intense Emphasis11,Intense Emphasis111,apple-style-span + 6 pt,Kern at 16 pt,Bold,Intense Emphasis1111,Intense Emphasis2,HHeading 3 + 12 pt,Style,Underline Char,Cards + Font: 12 pt Char,c"/>
    <w:basedOn w:val="DefaultParagraphFont"/>
    <w:uiPriority w:val="6"/>
    <w:qFormat/>
    <w:rsid w:val="00070150"/>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C"/>
    <w:basedOn w:val="DefaultParagraphFont"/>
    <w:link w:val="Card"/>
    <w:uiPriority w:val="99"/>
    <w:unhideWhenUsed/>
    <w:rsid w:val="00070150"/>
    <w:rPr>
      <w:color w:val="auto"/>
      <w:u w:val="none"/>
    </w:rPr>
  </w:style>
  <w:style w:type="character" w:styleId="FollowedHyperlink">
    <w:name w:val="FollowedHyperlink"/>
    <w:basedOn w:val="DefaultParagraphFont"/>
    <w:uiPriority w:val="99"/>
    <w:semiHidden/>
    <w:unhideWhenUsed/>
    <w:rsid w:val="00070150"/>
    <w:rPr>
      <w:color w:val="auto"/>
      <w:u w:val="none"/>
    </w:rPr>
  </w:style>
  <w:style w:type="paragraph" w:customStyle="1" w:styleId="textbold">
    <w:name w:val="text bold"/>
    <w:basedOn w:val="Normal"/>
    <w:link w:val="Emphasis"/>
    <w:uiPriority w:val="7"/>
    <w:qFormat/>
    <w:rsid w:val="00070150"/>
    <w:pPr>
      <w:spacing w:after="0" w:line="240" w:lineRule="auto"/>
      <w:ind w:left="720"/>
      <w:contextualSpacing/>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070150"/>
    <w:rPr>
      <w:vertAlign w:val="superscript"/>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tags,tag"/>
    <w:basedOn w:val="Heading1"/>
    <w:link w:val="Hyperlink"/>
    <w:autoRedefine/>
    <w:uiPriority w:val="99"/>
    <w:qFormat/>
    <w:rsid w:val="00070150"/>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07015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99"/>
    <w:unhideWhenUsed/>
    <w:qFormat/>
    <w:rsid w:val="00E476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4808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686698/" TargetMode="External"/><Relationship Id="rId13" Type="http://schemas.openxmlformats.org/officeDocument/2006/relationships/hyperlink" Target="https://eprints.qut.edu.au/6390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rints.qut.edu.au/63908/1/63908.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rints.qut.edu.au/63908/1/63908.pdf%5d//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ecolonization.org/index.php/des/article/view/21166" TargetMode="External"/><Relationship Id="rId4" Type="http://schemas.openxmlformats.org/officeDocument/2006/relationships/settings" Target="settings.xml"/><Relationship Id="rId9" Type="http://schemas.openxmlformats.org/officeDocument/2006/relationships/hyperlink" Target="https://catalyst.phrma.org/new-polling-shows-americans-are-sounding-the-alarm-on-the-trips-ip-waiver" TargetMode="External"/><Relationship Id="rId14" Type="http://schemas.openxmlformats.org/officeDocument/2006/relationships/hyperlink" Target="https://decolonization.org/index.php/des/article/view/21166"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5417</Words>
  <Characters>30881</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10</cp:revision>
  <dcterms:created xsi:type="dcterms:W3CDTF">2021-09-04T21:06:00Z</dcterms:created>
  <dcterms:modified xsi:type="dcterms:W3CDTF">2021-09-04T23:31:00Z</dcterms:modified>
</cp:coreProperties>
</file>