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ECBA2" w14:textId="2FF10C26" w:rsidR="00893C8F" w:rsidRPr="00B96DE5" w:rsidRDefault="00893C8F" w:rsidP="00A61EFF">
      <w:pPr>
        <w:pStyle w:val="Heading2"/>
      </w:pPr>
      <w:r>
        <w:t>1</w:t>
      </w:r>
    </w:p>
    <w:p w14:paraId="30FE79BB" w14:textId="77777777" w:rsidR="001A216A" w:rsidRPr="00A3034A" w:rsidRDefault="001A216A" w:rsidP="001A216A">
      <w:pPr>
        <w:pStyle w:val="Heading4"/>
      </w:pPr>
      <w:r w:rsidRPr="00A3034A">
        <w:t xml:space="preserve">The standard is </w:t>
      </w:r>
      <w:r>
        <w:t>act hedonistic util</w:t>
      </w:r>
      <w:r w:rsidRPr="00A3034A">
        <w:t xml:space="preserve">. Prefer – </w:t>
      </w:r>
    </w:p>
    <w:p w14:paraId="2D90C377" w14:textId="77777777" w:rsidR="001A216A" w:rsidRPr="00A3034A" w:rsidRDefault="001A216A" w:rsidP="001A216A">
      <w:pPr>
        <w:pStyle w:val="Heading4"/>
        <w:rPr>
          <w:bCs/>
          <w:u w:val="single"/>
        </w:rPr>
      </w:pPr>
      <w:r w:rsidRPr="00A3034A">
        <w:t xml:space="preserve">1 – Pleasure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A3034A">
        <w:rPr>
          <w:i/>
        </w:rPr>
        <w:t>regresses</w:t>
      </w:r>
      <w:r w:rsidRPr="00A3034A">
        <w:t xml:space="preserve"> – </w:t>
      </w:r>
      <w:r w:rsidRPr="00A3034A">
        <w:rPr>
          <w:u w:val="single"/>
        </w:rPr>
        <w:t>robust neuroscience.</w:t>
      </w:r>
    </w:p>
    <w:p w14:paraId="25A77F7A" w14:textId="77777777" w:rsidR="001A216A" w:rsidRPr="00A3034A" w:rsidRDefault="001A216A" w:rsidP="001A216A">
      <w:pPr>
        <w:rPr>
          <w:rStyle w:val="Style13ptBold"/>
        </w:rPr>
      </w:pPr>
      <w:r w:rsidRPr="00A3034A">
        <w:rPr>
          <w:rStyle w:val="Style13ptBold"/>
        </w:rPr>
        <w:t>Blum et al. 18</w:t>
      </w:r>
    </w:p>
    <w:p w14:paraId="25D23D98" w14:textId="77777777" w:rsidR="001A216A" w:rsidRPr="00A3034A" w:rsidRDefault="001A216A" w:rsidP="001A216A">
      <w:pPr>
        <w:rPr>
          <w:rFonts w:asciiTheme="minorHAnsi" w:hAnsiTheme="minorHAnsi" w:cstheme="minorHAnsi"/>
          <w:sz w:val="16"/>
          <w:szCs w:val="16"/>
        </w:rPr>
      </w:pPr>
      <w:r w:rsidRPr="00A3034A">
        <w:rPr>
          <w:rFonts w:asciiTheme="minorHAnsi" w:hAnsiTheme="minorHAnsi" w:cstheme="minorHAnsi"/>
          <w:sz w:val="16"/>
          <w:szCs w:val="16"/>
        </w:rPr>
        <w:t xml:space="preserve">Kenneth Blum, 1Department of Psychiatry, </w:t>
      </w:r>
      <w:proofErr w:type="spellStart"/>
      <w:r w:rsidRPr="00A3034A">
        <w:rPr>
          <w:rFonts w:asciiTheme="minorHAnsi" w:hAnsiTheme="minorHAnsi" w:cstheme="minorHAnsi"/>
          <w:sz w:val="16"/>
          <w:szCs w:val="16"/>
        </w:rPr>
        <w:t>Boonshoft</w:t>
      </w:r>
      <w:proofErr w:type="spellEnd"/>
      <w:r w:rsidRPr="00A3034A">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A3034A">
        <w:rPr>
          <w:rFonts w:asciiTheme="minorHAnsi" w:hAnsiTheme="minorHAnsi" w:cstheme="minorHAnsi"/>
          <w:sz w:val="16"/>
          <w:szCs w:val="16"/>
        </w:rPr>
        <w:t>Geneus</w:t>
      </w:r>
      <w:proofErr w:type="spellEnd"/>
      <w:r w:rsidRPr="00A3034A">
        <w:rPr>
          <w:rFonts w:asciiTheme="minorHAnsi" w:hAnsiTheme="minorHAnsi" w:cstheme="minorHAnsi"/>
          <w:sz w:val="16"/>
          <w:szCs w:val="16"/>
        </w:rPr>
        <w:t xml:space="preserve"> Health LLC, San Antonio, TX, USA 6Department of Addiction Research &amp; Therapy, </w:t>
      </w:r>
      <w:proofErr w:type="spellStart"/>
      <w:r w:rsidRPr="00A3034A">
        <w:rPr>
          <w:rFonts w:asciiTheme="minorHAnsi" w:hAnsiTheme="minorHAnsi" w:cstheme="minorHAnsi"/>
          <w:sz w:val="16"/>
          <w:szCs w:val="16"/>
        </w:rPr>
        <w:t>Nupathways</w:t>
      </w:r>
      <w:proofErr w:type="spellEnd"/>
      <w:r w:rsidRPr="00A3034A">
        <w:rPr>
          <w:rFonts w:asciiTheme="minorHAnsi" w:hAnsiTheme="minorHAnsi" w:cstheme="minorHAnsi"/>
          <w:sz w:val="16"/>
          <w:szCs w:val="16"/>
        </w:rPr>
        <w:t xml:space="preserve"> Inc., </w:t>
      </w:r>
      <w:proofErr w:type="spellStart"/>
      <w:r w:rsidRPr="00A3034A">
        <w:rPr>
          <w:rFonts w:asciiTheme="minorHAnsi" w:hAnsiTheme="minorHAnsi" w:cstheme="minorHAnsi"/>
          <w:sz w:val="16"/>
          <w:szCs w:val="16"/>
        </w:rPr>
        <w:t>Innsbrook</w:t>
      </w:r>
      <w:proofErr w:type="spellEnd"/>
      <w:r w:rsidRPr="00A3034A">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A3034A">
        <w:rPr>
          <w:rFonts w:asciiTheme="minorHAnsi" w:hAnsiTheme="minorHAnsi" w:cstheme="minorHAnsi"/>
          <w:sz w:val="16"/>
          <w:szCs w:val="16"/>
        </w:rPr>
        <w:t>Eötvös</w:t>
      </w:r>
      <w:proofErr w:type="spellEnd"/>
      <w:r w:rsidRPr="00A3034A">
        <w:rPr>
          <w:rFonts w:asciiTheme="minorHAnsi" w:hAnsiTheme="minorHAnsi" w:cstheme="minorHAnsi"/>
          <w:sz w:val="16"/>
          <w:szCs w:val="16"/>
        </w:rPr>
        <w:t xml:space="preserve"> </w:t>
      </w:r>
      <w:proofErr w:type="spellStart"/>
      <w:r w:rsidRPr="00A3034A">
        <w:rPr>
          <w:rFonts w:asciiTheme="minorHAnsi" w:hAnsiTheme="minorHAnsi" w:cstheme="minorHAnsi"/>
          <w:sz w:val="16"/>
          <w:szCs w:val="16"/>
        </w:rPr>
        <w:t>Loránd</w:t>
      </w:r>
      <w:proofErr w:type="spellEnd"/>
      <w:r w:rsidRPr="00A3034A">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A3034A">
        <w:rPr>
          <w:rFonts w:asciiTheme="minorHAnsi" w:hAnsiTheme="minorHAnsi" w:cstheme="minorHAnsi"/>
          <w:sz w:val="16"/>
          <w:szCs w:val="16"/>
        </w:rPr>
        <w:t>Lederach</w:t>
      </w:r>
      <w:proofErr w:type="spellEnd"/>
      <w:r w:rsidRPr="00A3034A">
        <w:rPr>
          <w:rFonts w:asciiTheme="minorHAnsi" w:hAnsiTheme="minorHAnsi" w:cstheme="minorHAnsi"/>
          <w:sz w:val="16"/>
          <w:szCs w:val="16"/>
        </w:rPr>
        <w:t xml:space="preserve">, PA., USA 12National Human Genome Center at Howard University, Washington, DC., USA, Marjorie </w:t>
      </w:r>
      <w:proofErr w:type="spellStart"/>
      <w:r w:rsidRPr="00A3034A">
        <w:rPr>
          <w:rFonts w:asciiTheme="minorHAnsi" w:hAnsiTheme="minorHAnsi" w:cstheme="minorHAnsi"/>
          <w:sz w:val="16"/>
          <w:szCs w:val="16"/>
        </w:rPr>
        <w:t>Gondré</w:t>
      </w:r>
      <w:proofErr w:type="spellEnd"/>
      <w:r w:rsidRPr="00A3034A">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3034A">
        <w:rPr>
          <w:rFonts w:asciiTheme="minorHAnsi" w:hAnsiTheme="minorHAnsi" w:cstheme="minorHAnsi"/>
          <w:sz w:val="16"/>
          <w:szCs w:val="16"/>
        </w:rPr>
        <w:t>Modestino</w:t>
      </w:r>
      <w:proofErr w:type="spellEnd"/>
      <w:r w:rsidRPr="00A3034A">
        <w:rPr>
          <w:rFonts w:asciiTheme="minorHAnsi" w:hAnsiTheme="minorHAnsi" w:cstheme="minorHAnsi"/>
          <w:sz w:val="16"/>
          <w:szCs w:val="16"/>
        </w:rPr>
        <w:t xml:space="preserve">, 14Department of Psychology, Curry College, Milton, MA, USA, Rajendra D </w:t>
      </w:r>
      <w:proofErr w:type="spellStart"/>
      <w:r w:rsidRPr="00A3034A">
        <w:rPr>
          <w:rFonts w:asciiTheme="minorHAnsi" w:hAnsiTheme="minorHAnsi" w:cstheme="minorHAnsi"/>
          <w:sz w:val="16"/>
          <w:szCs w:val="16"/>
        </w:rPr>
        <w:t>Badgaiyan</w:t>
      </w:r>
      <w:proofErr w:type="spellEnd"/>
      <w:r w:rsidRPr="00A3034A">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0D91B4A2" w14:textId="77777777" w:rsidR="001A216A" w:rsidRPr="00A3034A" w:rsidRDefault="001A216A" w:rsidP="001A216A">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29CB581C" w14:textId="77777777" w:rsidR="001A216A" w:rsidRPr="00A3034A" w:rsidRDefault="001A216A" w:rsidP="001A216A">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78FFF8EB" w14:textId="77777777" w:rsidR="001A216A" w:rsidRPr="00A3034A" w:rsidRDefault="001A216A" w:rsidP="001A216A">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0EFD4BE8" w14:textId="77777777" w:rsidR="001A216A" w:rsidRPr="00A3034A" w:rsidRDefault="001A216A" w:rsidP="001A216A">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2655B290" w14:textId="77777777" w:rsidR="001A216A" w:rsidRPr="00A3034A" w:rsidRDefault="001A216A" w:rsidP="001A216A">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w:t>
      </w:r>
      <w:r w:rsidRPr="00A3034A">
        <w:rPr>
          <w:rFonts w:asciiTheme="minorHAnsi" w:hAnsiTheme="minorHAnsi" w:cstheme="minorHAnsi"/>
          <w:sz w:val="16"/>
        </w:rPr>
        <w:lastRenderedPageBreak/>
        <w:t xml:space="preserve">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40B00964" w14:textId="77777777" w:rsidR="001A216A" w:rsidRPr="00A3034A" w:rsidRDefault="001A216A" w:rsidP="001A216A">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3C651B51" w14:textId="77777777" w:rsidR="001A216A" w:rsidRPr="00A3034A" w:rsidRDefault="001A216A" w:rsidP="001A216A">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0DD5D20A" w14:textId="77777777" w:rsidR="001A216A" w:rsidRPr="00A3034A" w:rsidRDefault="001A216A" w:rsidP="001A216A">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5EE7746A" w14:textId="77777777" w:rsidR="001A216A" w:rsidRPr="00A3034A" w:rsidRDefault="001A216A" w:rsidP="001A216A">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7069FBD8" w14:textId="77777777" w:rsidR="001A216A" w:rsidRPr="00A3034A" w:rsidRDefault="001A216A" w:rsidP="001A216A">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2CEF788B" w14:textId="77777777" w:rsidR="001A216A" w:rsidRPr="00A3034A" w:rsidRDefault="001A216A" w:rsidP="001A216A">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79F035B3" w14:textId="77777777" w:rsidR="001A216A" w:rsidRPr="00A3034A" w:rsidRDefault="001A216A" w:rsidP="001A216A">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0F48FFA1" w14:textId="77777777" w:rsidR="001A216A" w:rsidRPr="00A3034A" w:rsidRDefault="001A216A" w:rsidP="001A216A">
      <w:pPr>
        <w:rPr>
          <w:rFonts w:asciiTheme="minorHAnsi" w:hAnsiTheme="minorHAnsi" w:cstheme="minorHAnsi"/>
          <w:sz w:val="16"/>
        </w:rPr>
      </w:pPr>
      <w:r w:rsidRPr="00A3034A">
        <w:rPr>
          <w:rFonts w:asciiTheme="minorHAnsi" w:hAnsiTheme="minorHAnsi" w:cstheme="minorHAnsi"/>
          <w:sz w:val="16"/>
        </w:rPr>
        <w:lastRenderedPageBreak/>
        <w:t xml:space="preserve">Desire and reward centers </w:t>
      </w:r>
    </w:p>
    <w:p w14:paraId="7E8370AB" w14:textId="77777777" w:rsidR="001A216A" w:rsidRPr="00A3034A" w:rsidRDefault="001A216A" w:rsidP="001A216A">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13863E45" w14:textId="77777777" w:rsidR="001A216A" w:rsidRPr="00A3034A" w:rsidRDefault="001A216A" w:rsidP="001A216A">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200F9125" w14:textId="77777777" w:rsidR="001A216A" w:rsidRPr="00A3034A" w:rsidRDefault="001A216A" w:rsidP="001A216A">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103FF523" w14:textId="77777777" w:rsidR="001A216A" w:rsidRPr="00A3034A" w:rsidRDefault="001A216A" w:rsidP="001A216A">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00ABF824" w14:textId="77777777" w:rsidR="001A216A" w:rsidRPr="00A3034A" w:rsidRDefault="001A216A" w:rsidP="001A216A">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605B27EF" w14:textId="77777777" w:rsidR="001A216A" w:rsidRPr="00A3034A" w:rsidRDefault="001A216A" w:rsidP="001A216A">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2417F822" w14:textId="77777777" w:rsidR="001A216A" w:rsidRPr="00A3034A" w:rsidRDefault="001A216A" w:rsidP="001A216A">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4696FC67" w14:textId="77777777" w:rsidR="001A216A" w:rsidRPr="00A3034A" w:rsidRDefault="001A216A" w:rsidP="001A216A">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95DE345" w14:textId="77777777" w:rsidR="001A216A" w:rsidRPr="00A3034A" w:rsidRDefault="001A216A" w:rsidP="001A216A">
      <w:pPr>
        <w:rPr>
          <w:rFonts w:asciiTheme="minorHAnsi" w:hAnsiTheme="minorHAnsi" w:cstheme="minorHAnsi"/>
          <w:sz w:val="16"/>
        </w:rPr>
      </w:pPr>
      <w:r w:rsidRPr="00A3034A">
        <w:rPr>
          <w:rFonts w:asciiTheme="minorHAnsi" w:hAnsiTheme="minorHAnsi" w:cstheme="minorHAnsi"/>
          <w:sz w:val="16"/>
        </w:rPr>
        <w:lastRenderedPageBreak/>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11E49E78" w14:textId="77777777" w:rsidR="001A216A" w:rsidRPr="00A3034A" w:rsidRDefault="001A216A" w:rsidP="001A216A">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AA01140" w14:textId="77777777" w:rsidR="001A216A" w:rsidRDefault="001A216A" w:rsidP="001A216A">
      <w:pPr>
        <w:pStyle w:val="Heading4"/>
      </w:pPr>
      <w:r w:rsidRPr="00A3034A">
        <w:t>2 – No intent-foresight distinction – if I foresee a consequence, then it becomes part of my deliberation since its intrinsic to my action</w:t>
      </w:r>
    </w:p>
    <w:p w14:paraId="39C28BCF" w14:textId="77777777" w:rsidR="001A216A" w:rsidRDefault="001A216A" w:rsidP="001A216A">
      <w:pPr>
        <w:pStyle w:val="Heading4"/>
        <w:rPr>
          <w:rFonts w:cs="Calibri"/>
        </w:rPr>
      </w:pPr>
      <w:r>
        <w:t xml:space="preserve">3 – Actor spec </w:t>
      </w:r>
      <w:r w:rsidRPr="002F1F75">
        <w:rPr>
          <w:rFonts w:cs="Calibri"/>
        </w:rPr>
        <w:t>–</w:t>
      </w:r>
      <w:r>
        <w:rPr>
          <w:rFonts w:cs="Calibri"/>
        </w:rPr>
        <w:t xml:space="preserve"> governments </w:t>
      </w:r>
      <w:r w:rsidRPr="005A651C">
        <w:rPr>
          <w:rFonts w:cs="Calibri"/>
          <w:u w:val="single"/>
        </w:rPr>
        <w:t>lack</w:t>
      </w:r>
      <w:r>
        <w:rPr>
          <w:rFonts w:cs="Calibri"/>
        </w:rPr>
        <w:t xml:space="preserve"> wills </w:t>
      </w:r>
      <w:r w:rsidRPr="005A651C">
        <w:rPr>
          <w:rFonts w:cs="Calibri"/>
          <w:u w:val="single"/>
        </w:rPr>
        <w:t>or</w:t>
      </w:r>
      <w:r>
        <w:rPr>
          <w:rFonts w:cs="Calibri"/>
        </w:rPr>
        <w:t xml:space="preserve"> intentions and </w:t>
      </w:r>
      <w:r w:rsidRPr="005A651C">
        <w:rPr>
          <w:rFonts w:cs="Calibri"/>
          <w:u w:val="single"/>
        </w:rPr>
        <w:t>inevitably</w:t>
      </w:r>
      <w:r>
        <w:rPr>
          <w:rFonts w:cs="Calibri"/>
        </w:rPr>
        <w:t xml:space="preserve"> deals with </w:t>
      </w:r>
      <w:r w:rsidRPr="002F1F75">
        <w:rPr>
          <w:rFonts w:cs="Calibri"/>
        </w:rPr>
        <w:t>tradeoffs</w:t>
      </w:r>
      <w:r>
        <w:rPr>
          <w:rFonts w:cs="Calibri"/>
        </w:rPr>
        <w:t xml:space="preserve"> </w:t>
      </w:r>
      <w:r w:rsidRPr="002F1F75">
        <w:rPr>
          <w:rFonts w:cs="Calibri"/>
        </w:rPr>
        <w:t>– outweighs</w:t>
      </w:r>
      <w:r>
        <w:rPr>
          <w:rFonts w:cs="Calibri"/>
        </w:rPr>
        <w:t xml:space="preserve"> because</w:t>
      </w:r>
      <w:r w:rsidRPr="002F1F75">
        <w:rPr>
          <w:rFonts w:cs="Calibri"/>
        </w:rPr>
        <w:t xml:space="preserve"> </w:t>
      </w:r>
      <w:r w:rsidRPr="005A651C">
        <w:rPr>
          <w:rFonts w:cs="Calibri"/>
          <w:u w:val="single"/>
        </w:rPr>
        <w:t>agents</w:t>
      </w:r>
      <w:r w:rsidRPr="002F1F75">
        <w:rPr>
          <w:rFonts w:cs="Calibri"/>
        </w:rPr>
        <w:t xml:space="preserve"> have </w:t>
      </w:r>
      <w:r w:rsidRPr="005A651C">
        <w:rPr>
          <w:rFonts w:cs="Calibri"/>
          <w:u w:val="single"/>
        </w:rPr>
        <w:t>differing</w:t>
      </w:r>
      <w:r w:rsidRPr="002F1F75">
        <w:rPr>
          <w:rFonts w:cs="Calibri"/>
        </w:rPr>
        <w:t xml:space="preserve"> obligations</w:t>
      </w:r>
      <w:r>
        <w:rPr>
          <w:rFonts w:cs="Calibri"/>
        </w:rPr>
        <w:t>.</w:t>
      </w:r>
    </w:p>
    <w:p w14:paraId="777A4994" w14:textId="77777777" w:rsidR="001A216A" w:rsidRDefault="001A216A" w:rsidP="001A216A">
      <w:pPr>
        <w:pStyle w:val="Heading4"/>
      </w:pPr>
      <w:r>
        <w:t>4 – No act omission distinction – choosing not to act is an action in of itself since you had to make an active decision to omit. Walking past a drowning baby and choosing not to save it is a cognitive decision you were faced with and you actively decided to keep walking b) warranting a distinction gives agents the permissible choice of omitting from any ethical action since omissions lack culpability.</w:t>
      </w:r>
    </w:p>
    <w:p w14:paraId="2965BA9D" w14:textId="77777777" w:rsidR="001A216A" w:rsidRDefault="001A216A" w:rsidP="001A216A"/>
    <w:p w14:paraId="3EB4D8A6" w14:textId="77777777" w:rsidR="001A216A" w:rsidRPr="009A1124" w:rsidRDefault="001A216A" w:rsidP="001A216A">
      <w:pPr>
        <w:pStyle w:val="Heading4"/>
        <w:rPr>
          <w:rFonts w:cs="Calibri"/>
        </w:rPr>
      </w:pPr>
      <w:r>
        <w:lastRenderedPageBreak/>
        <w:t xml:space="preserve">No calc indicts – a) no philosophy actually says that consequences don’t matter at all since otherwise it would indict every theory since they use causal events to understand how their ethics have worked in the past and through the justification of premises b) we don’t need consequences – winning hedonism proves we’re the only one with impacts to it which means risk of offense framing is sufficient c) </w:t>
      </w:r>
      <w:r w:rsidRPr="008D552A">
        <w:rPr>
          <w:rFonts w:cs="Calibri"/>
        </w:rPr>
        <w:t xml:space="preserve">they’re </w:t>
      </w:r>
      <w:proofErr w:type="spellStart"/>
      <w:r w:rsidRPr="008D552A">
        <w:rPr>
          <w:rFonts w:cs="Calibri"/>
        </w:rPr>
        <w:t>blippy</w:t>
      </w:r>
      <w:proofErr w:type="spellEnd"/>
      <w:r w:rsidRPr="008D552A">
        <w:rPr>
          <w:rFonts w:cs="Calibri"/>
        </w:rPr>
        <w:t xml:space="preserve"> nibs that set the </w:t>
      </w:r>
      <w:proofErr w:type="spellStart"/>
      <w:r>
        <w:rPr>
          <w:rFonts w:cs="Calibri"/>
        </w:rPr>
        <w:t>aff</w:t>
      </w:r>
      <w:proofErr w:type="spellEnd"/>
      <w:r w:rsidRPr="008D552A">
        <w:rPr>
          <w:rFonts w:cs="Calibri"/>
        </w:rPr>
        <w:t xml:space="preserve"> at an unfair advantage since they only have to win one while we have to beat them all – voting issue for fairness</w:t>
      </w:r>
    </w:p>
    <w:p w14:paraId="3AE83A50" w14:textId="77777777" w:rsidR="001A216A" w:rsidRDefault="001A216A" w:rsidP="001A216A"/>
    <w:p w14:paraId="7A11D903" w14:textId="77777777" w:rsidR="001A216A" w:rsidRPr="00E133B3" w:rsidRDefault="001A216A" w:rsidP="001A216A">
      <w:pPr>
        <w:pStyle w:val="Heading4"/>
        <w:rPr>
          <w:rFonts w:cs="Calibri"/>
        </w:rPr>
      </w:pPr>
      <w:r w:rsidRPr="00E133B3">
        <w:rPr>
          <w:rFonts w:cs="Calibri"/>
        </w:rPr>
        <w:t>Extinction first –</w:t>
      </w:r>
    </w:p>
    <w:p w14:paraId="19BF5302" w14:textId="77777777" w:rsidR="001A216A" w:rsidRPr="00E133B3" w:rsidRDefault="001A216A" w:rsidP="001A216A">
      <w:pPr>
        <w:pStyle w:val="Heading4"/>
        <w:ind w:firstLine="720"/>
        <w:rPr>
          <w:rFonts w:cs="Calibri"/>
        </w:rPr>
      </w:pPr>
      <w:r w:rsidRPr="00E133B3">
        <w:rPr>
          <w:rFonts w:cs="Calibri"/>
        </w:rPr>
        <w:t>1 – Forecloses future improvement – we can never improve society because our impact is irreversible</w:t>
      </w:r>
    </w:p>
    <w:p w14:paraId="5BE04493" w14:textId="77777777" w:rsidR="001A216A" w:rsidRPr="00E133B3" w:rsidRDefault="001A216A" w:rsidP="001A216A">
      <w:pPr>
        <w:pStyle w:val="Heading4"/>
        <w:ind w:firstLine="720"/>
        <w:rPr>
          <w:rFonts w:cs="Calibri"/>
        </w:rPr>
      </w:pPr>
      <w:r w:rsidRPr="00E133B3">
        <w:rPr>
          <w:rFonts w:cs="Calibri"/>
        </w:rPr>
        <w:t>2 – Turns suffering – mass death causes suffering because people can’t get access to resources and basic necessities</w:t>
      </w:r>
    </w:p>
    <w:p w14:paraId="45B394DE" w14:textId="77777777" w:rsidR="001A216A" w:rsidRPr="00E133B3" w:rsidRDefault="001A216A" w:rsidP="001A216A">
      <w:pPr>
        <w:pStyle w:val="Heading4"/>
        <w:ind w:left="720"/>
        <w:rPr>
          <w:rFonts w:cs="Calibri"/>
        </w:rPr>
      </w:pPr>
      <w:r w:rsidRPr="00E133B3">
        <w:rPr>
          <w:rFonts w:cs="Calibri"/>
        </w:rPr>
        <w:t>3 – Moral obligation – allowing people to die is unethical and should be prevented because it creates ethics towards other people</w:t>
      </w:r>
    </w:p>
    <w:p w14:paraId="1562DDD8" w14:textId="77777777" w:rsidR="001A216A" w:rsidRDefault="001A216A" w:rsidP="001A216A">
      <w:pPr>
        <w:pStyle w:val="Heading4"/>
        <w:ind w:firstLine="720"/>
        <w:rPr>
          <w:rFonts w:cs="Calibri"/>
        </w:rPr>
      </w:pPr>
      <w:r w:rsidRPr="00E133B3">
        <w:rPr>
          <w:rFonts w:cs="Calibri"/>
        </w:rPr>
        <w:t>4 – Objectivity – body count is the most objective way to calculate impacts because comparing suffering is unethical</w:t>
      </w:r>
    </w:p>
    <w:p w14:paraId="0CE56F1B" w14:textId="77777777" w:rsidR="001A216A" w:rsidRDefault="001A216A" w:rsidP="001A216A">
      <w:pPr>
        <w:pStyle w:val="Heading4"/>
        <w:ind w:left="720"/>
      </w:pPr>
      <w:r>
        <w:t>5 – Moral uncertainty – if we’re unsure about which interpretation of the world is true – we ought to preserve the world to keep debating about it</w:t>
      </w:r>
    </w:p>
    <w:p w14:paraId="58E404CC" w14:textId="77777777" w:rsidR="001A216A" w:rsidRPr="00265679" w:rsidRDefault="001A216A" w:rsidP="001A216A"/>
    <w:p w14:paraId="4364A386" w14:textId="47B79C81" w:rsidR="00A95652" w:rsidRDefault="00A61EFF" w:rsidP="00A61EFF">
      <w:pPr>
        <w:pStyle w:val="Heading2"/>
      </w:pPr>
      <w:r>
        <w:lastRenderedPageBreak/>
        <w:t>2</w:t>
      </w:r>
    </w:p>
    <w:p w14:paraId="7C6F8F2A" w14:textId="77777777" w:rsidR="00A61EFF" w:rsidRDefault="00A61EFF" w:rsidP="00A61EFF">
      <w:pPr>
        <w:pStyle w:val="Heading4"/>
      </w:pPr>
      <w:r>
        <w:t>Business confidence is high now and is leading to economic growth</w:t>
      </w:r>
    </w:p>
    <w:p w14:paraId="5ED43F82" w14:textId="77777777" w:rsidR="00A61EFF" w:rsidRPr="005F0F2F" w:rsidRDefault="00A61EFF" w:rsidP="00A61EFF">
      <w:r w:rsidRPr="005F0F2F">
        <w:rPr>
          <w:rStyle w:val="Style13ptBold"/>
        </w:rPr>
        <w:t>Conference Board 5/19</w:t>
      </w:r>
      <w:r>
        <w:t xml:space="preserve"> </w:t>
      </w:r>
      <w:r w:rsidRPr="005F0F2F">
        <w:t>Conference Board. “The Conference Board Measure of CEO Confidence™.” CEO Confidence Hit All-Time High in Q2 | The Conference Board, 19 May 2021, www.conference-board.org/research/CEO-Confidence/.</w:t>
      </w:r>
    </w:p>
    <w:p w14:paraId="0F9544CF" w14:textId="77777777" w:rsidR="00A61EFF" w:rsidRDefault="00A61EFF" w:rsidP="00A61EFF">
      <w:pPr>
        <w:rPr>
          <w:sz w:val="11"/>
          <w:szCs w:val="21"/>
        </w:rPr>
      </w:pPr>
      <w:r w:rsidRPr="005F0F2F">
        <w:rPr>
          <w:sz w:val="14"/>
        </w:rPr>
        <w:t xml:space="preserve">Another Quarter of Soaring Optimism Leaves </w:t>
      </w:r>
      <w:r w:rsidRPr="005F0F2F">
        <w:rPr>
          <w:rStyle w:val="Emphasis"/>
          <w:highlight w:val="green"/>
        </w:rPr>
        <w:t>CEO Confidence at Highest Level</w:t>
      </w:r>
      <w:r w:rsidRPr="005F0F2F">
        <w:rPr>
          <w:sz w:val="14"/>
        </w:rPr>
        <w:t xml:space="preserve"> since Measure began in 1976 The Conference Board Measure of CEO Confidence™ in collaboration with </w:t>
      </w:r>
      <w:r w:rsidRPr="005F0F2F">
        <w:rPr>
          <w:rStyle w:val="Emphasis"/>
        </w:rPr>
        <w:t>The Business Council improved further in the second quarter of 2021, following a sharp increase in Q1.</w:t>
      </w:r>
      <w:r w:rsidRPr="005F0F2F">
        <w:rPr>
          <w:sz w:val="14"/>
        </w:rPr>
        <w:t xml:space="preserve"> The measure now stands at 82, up from 73. This marks the highest level of CEO confidence recorded since the measure began in 1976. (A reading above 50 points reflects more positive than negative responses.) CEOs’ assessment of current economic conditions rose substantially, after slightly moderating last quarter. In Q2, </w:t>
      </w:r>
      <w:r w:rsidRPr="005F0F2F">
        <w:rPr>
          <w:rStyle w:val="Emphasis"/>
          <w:highlight w:val="green"/>
        </w:rPr>
        <w:t>94 percent said conditions are better</w:t>
      </w:r>
      <w:r w:rsidRPr="005F0F2F">
        <w:rPr>
          <w:rStyle w:val="Emphasis"/>
        </w:rPr>
        <w:t xml:space="preserve"> compared to six months ago, </w:t>
      </w:r>
      <w:r w:rsidRPr="005F0F2F">
        <w:rPr>
          <w:sz w:val="14"/>
        </w:rPr>
        <w:t xml:space="preserve">up from 67 percent in Q1. CEOs also expressed greater optimism about conditions in their own industries, with 89 percent reporting better conditions compared to six months ago, up from 68 percent in Q1. Historically high expectations in Q1 climbed even further in Q2: </w:t>
      </w:r>
      <w:r w:rsidRPr="005F0F2F">
        <w:rPr>
          <w:rStyle w:val="Emphasis"/>
          <w:highlight w:val="green"/>
        </w:rPr>
        <w:t>88 percent</w:t>
      </w:r>
      <w:r w:rsidRPr="005F0F2F">
        <w:rPr>
          <w:rStyle w:val="Emphasis"/>
        </w:rPr>
        <w:t xml:space="preserve"> of CEOs </w:t>
      </w:r>
      <w:r w:rsidRPr="005F0F2F">
        <w:rPr>
          <w:rStyle w:val="Emphasis"/>
          <w:highlight w:val="green"/>
        </w:rPr>
        <w:t>expect economic conditions to improve</w:t>
      </w:r>
      <w:r w:rsidRPr="005F0F2F">
        <w:rPr>
          <w:rStyle w:val="Emphasis"/>
        </w:rPr>
        <w:t xml:space="preserve"> over the next six months,</w:t>
      </w:r>
      <w:r w:rsidRPr="005F0F2F">
        <w:rPr>
          <w:sz w:val="14"/>
        </w:rPr>
        <w:t xml:space="preserve"> up from 82 percent. “This quarter’s survey marks </w:t>
      </w:r>
      <w:r w:rsidRPr="005F0F2F">
        <w:rPr>
          <w:rStyle w:val="Emphasis"/>
        </w:rPr>
        <w:t>a remarkable turnaround from a year ago</w:t>
      </w:r>
      <w:r w:rsidRPr="005F0F2F">
        <w:rPr>
          <w:sz w:val="14"/>
        </w:rPr>
        <w:t xml:space="preserve">—when CEO confidence reached a nadir of 34 at the height of COVID-19’s first wave,” said Dana Peterson, Chief Economist of The Conference Board. </w:t>
      </w:r>
      <w:r w:rsidRPr="005F0F2F">
        <w:rPr>
          <w:rStyle w:val="Emphasis"/>
        </w:rPr>
        <w:t xml:space="preserve">“For CEOs, the </w:t>
      </w:r>
      <w:r w:rsidRPr="005F0F2F">
        <w:rPr>
          <w:rStyle w:val="Emphasis"/>
          <w:highlight w:val="green"/>
        </w:rPr>
        <w:t>challenge</w:t>
      </w:r>
      <w:r w:rsidRPr="005F0F2F">
        <w:rPr>
          <w:rStyle w:val="Emphasis"/>
        </w:rPr>
        <w:t xml:space="preserve"> </w:t>
      </w:r>
      <w:r w:rsidRPr="005F0F2F">
        <w:rPr>
          <w:rStyle w:val="Emphasis"/>
          <w:highlight w:val="green"/>
        </w:rPr>
        <w:t>of</w:t>
      </w:r>
      <w:r w:rsidRPr="005F0F2F">
        <w:rPr>
          <w:rStyle w:val="Emphasis"/>
        </w:rPr>
        <w:t xml:space="preserve"> navigating a once-in-a-century </w:t>
      </w:r>
      <w:r w:rsidRPr="005F0F2F">
        <w:rPr>
          <w:rStyle w:val="Emphasis"/>
          <w:highlight w:val="green"/>
        </w:rPr>
        <w:t>pandemic is receding</w:t>
      </w:r>
      <w:r w:rsidRPr="005F0F2F">
        <w:rPr>
          <w:rStyle w:val="Emphasis"/>
        </w:rPr>
        <w:t xml:space="preserve">, as the </w:t>
      </w:r>
      <w:r w:rsidRPr="005F0F2F">
        <w:rPr>
          <w:rStyle w:val="Emphasis"/>
          <w:highlight w:val="green"/>
        </w:rPr>
        <w:t>focus turns to hiring and investing</w:t>
      </w:r>
      <w:r w:rsidRPr="005F0F2F">
        <w:rPr>
          <w:rStyle w:val="Emphasis"/>
        </w:rPr>
        <w:t xml:space="preserve"> to compete </w:t>
      </w:r>
      <w:r w:rsidRPr="005F0F2F">
        <w:rPr>
          <w:rStyle w:val="Emphasis"/>
          <w:highlight w:val="green"/>
        </w:rPr>
        <w:t>in</w:t>
      </w:r>
      <w:r w:rsidRPr="005F0F2F">
        <w:rPr>
          <w:rStyle w:val="Emphasis"/>
        </w:rPr>
        <w:t xml:space="preserve"> an </w:t>
      </w:r>
      <w:r w:rsidRPr="005F0F2F">
        <w:rPr>
          <w:rStyle w:val="Emphasis"/>
          <w:highlight w:val="green"/>
        </w:rPr>
        <w:t>economy poised to see</w:t>
      </w:r>
      <w:r w:rsidRPr="005F0F2F">
        <w:rPr>
          <w:rStyle w:val="Emphasis"/>
        </w:rPr>
        <w:t xml:space="preserve"> the </w:t>
      </w:r>
      <w:r w:rsidRPr="005F0F2F">
        <w:rPr>
          <w:rStyle w:val="Emphasis"/>
          <w:highlight w:val="green"/>
        </w:rPr>
        <w:t>fastest growth in decades</w:t>
      </w:r>
      <w:r w:rsidRPr="005F0F2F">
        <w:rPr>
          <w:rStyle w:val="Emphasis"/>
        </w:rPr>
        <w:t xml:space="preserve"> over the months ahead.” In the job market, the </w:t>
      </w:r>
      <w:r w:rsidRPr="005F0F2F">
        <w:rPr>
          <w:rStyle w:val="Emphasis"/>
          <w:highlight w:val="green"/>
        </w:rPr>
        <w:t>pace of hiring is expected to accelerate</w:t>
      </w:r>
      <w:r w:rsidRPr="005F0F2F">
        <w:rPr>
          <w:rStyle w:val="Emphasis"/>
        </w:rPr>
        <w:t xml:space="preserve"> over the next 12 months, with </w:t>
      </w:r>
      <w:r w:rsidRPr="005F0F2F">
        <w:rPr>
          <w:rStyle w:val="Emphasis"/>
          <w:highlight w:val="green"/>
        </w:rPr>
        <w:t>54 percent of CEOs expecting to expand their workforce</w:t>
      </w:r>
      <w:r w:rsidRPr="005F0F2F">
        <w:rPr>
          <w:rStyle w:val="Emphasis"/>
        </w:rPr>
        <w:t xml:space="preserve">, up from 47 percent in Q1. </w:t>
      </w:r>
      <w:r w:rsidRPr="005F0F2F">
        <w:rPr>
          <w:sz w:val="14"/>
        </w:rPr>
        <w:t xml:space="preserve">While the outlook for wages was virtually unchanged in Q2, more CEOs are reporting difficulty finding qualified workers—57 percent in Q2, up from 50 percent in Q1. “Optimism is surging in C-suites and boardrooms across industries,” said Roger W. Ferguson, Jr., Vice Chairman of The Business Council and Trustee of The Conference Board. “For CEOs, the challenge is no longer staying afloat, but keeping pace—in particular, with a likely resurgence of the labor shortages experienced before the pandemic.” Current Conditions CEOs’ assessment of general economic conditions rose sharply in Q2: 94% of CEOs reported economic conditions were better compared to six months ago, up from 67% in Q1. Only 2% said conditions were worse, down from 10%. CEOs were similarly optimistic about conditions in their own industries in Q2: 89% of CEOs reported that conditions in their industries were better compared to six months ago, up from 68%. Only 4% said conditions in their own industries were worse, down from 8%. Future Conditions Expectations about the short-term economic outlook improved further in Q2: 88% percent of CEOs said they expect economic conditions to improve over the next six months, up from 82% in Q1. Only 1% expect conditions to worsen, down from 7%. CEOs’ expectations regarding short-term prospects in their own industries also improved in Q2: 81% of CEOs expect conditions in their own industry to improve over the next six months, up from 78%. Only 4% expected conditions to worsen, down from 7%. Capital Spending, Employment, Recruiting, and Wages The survey also gauged CEOs’ expectations about four key actions their companies plan on taking over the next 12 months. </w:t>
      </w:r>
      <w:r w:rsidRPr="005F0F2F">
        <w:rPr>
          <w:sz w:val="15"/>
          <w:szCs w:val="16"/>
        </w:rPr>
        <w:t xml:space="preserve">Capital Spending: 47% of CEOs expect to increase their capital budgets in the year ahead, up from 45% in Q1. Employment: 54% of CEOs expect to expand their workforce, up from 47% in Q1. Hiring Qualified People: 57% of CEOs report some problems attracting qualified workers, up from 50% in Q1. Notably, 28% report difficulties that cut across the organization, rather than concentrated in a few key areas—up from 18% in Q1. Wages: </w:t>
      </w:r>
      <w:r w:rsidRPr="005F0F2F">
        <w:rPr>
          <w:rStyle w:val="Emphasis"/>
          <w:highlight w:val="green"/>
        </w:rPr>
        <w:t>37% of CEOs expect to increase wages by 3% or more over the next year</w:t>
      </w:r>
      <w:r w:rsidRPr="005F0F2F">
        <w:rPr>
          <w:rStyle w:val="Emphasis"/>
        </w:rPr>
        <w:t>,</w:t>
      </w:r>
      <w:r w:rsidRPr="005F0F2F">
        <w:rPr>
          <w:sz w:val="14"/>
        </w:rPr>
        <w:t xml:space="preserve"> </w:t>
      </w:r>
      <w:r w:rsidRPr="005F0F2F">
        <w:rPr>
          <w:sz w:val="11"/>
          <w:szCs w:val="21"/>
        </w:rPr>
        <w:t>virtually unchanged from 36% in Q1.</w:t>
      </w:r>
    </w:p>
    <w:p w14:paraId="6C7D5FDC" w14:textId="77777777" w:rsidR="00A61EFF" w:rsidRDefault="00A61EFF" w:rsidP="00A61EFF">
      <w:pPr>
        <w:pStyle w:val="Heading4"/>
      </w:pPr>
      <w:r>
        <w:t>A shift towards pro union policies and helping bargaining power during worker strikes cause businesses to fail and undermine confidence due to a sudden shift left by the current administration.</w:t>
      </w:r>
    </w:p>
    <w:p w14:paraId="20D370A3" w14:textId="77777777" w:rsidR="00A61EFF" w:rsidRDefault="00A61EFF" w:rsidP="00A61EFF">
      <w:r w:rsidRPr="00AD52AF">
        <w:t xml:space="preserve">John </w:t>
      </w:r>
      <w:r w:rsidRPr="00AD52AF">
        <w:rPr>
          <w:rStyle w:val="Style13ptBold"/>
        </w:rPr>
        <w:t>DiNardo</w:t>
      </w:r>
      <w:r w:rsidRPr="00AD52AF">
        <w:t xml:space="preserve"> University of Michigan, Ann Arbor and NBER David S. </w:t>
      </w:r>
      <w:r w:rsidRPr="00AD52AF">
        <w:rPr>
          <w:rStyle w:val="Style13ptBold"/>
        </w:rPr>
        <w:t>Lee</w:t>
      </w:r>
      <w:r w:rsidRPr="00AD52AF">
        <w:t xml:space="preserve"> UC Berkeley and NBER https://www.princeton.edu/~davidlee/wp/unionbf.pdf</w:t>
      </w:r>
    </w:p>
    <w:p w14:paraId="6A94DE7A" w14:textId="77777777" w:rsidR="00A61EFF" w:rsidRPr="00AD52AF" w:rsidRDefault="00A61EFF" w:rsidP="00A61EFF">
      <w:r w:rsidRPr="00AD52AF">
        <w:t xml:space="preserve">It is widely understood that </w:t>
      </w:r>
      <w:r w:rsidRPr="00AD52AF">
        <w:rPr>
          <w:rStyle w:val="Emphasis"/>
          <w:highlight w:val="cyan"/>
        </w:rPr>
        <w:t>unions raise the cost of labor by raising members’ wages above market rates</w:t>
      </w:r>
      <w:r w:rsidRPr="00AD52AF">
        <w:t xml:space="preserve">.1 Unions also </w:t>
      </w:r>
      <w:r w:rsidRPr="00AD52AF">
        <w:rPr>
          <w:rStyle w:val="Emphasis"/>
          <w:highlight w:val="cyan"/>
        </w:rPr>
        <w:t>impose other costs on employers - limiting discretion in hiring and firing, for example, and altering the structure of pay differentials across skill groups</w:t>
      </w:r>
      <w:r w:rsidRPr="00AD52AF">
        <w:t xml:space="preserve">. A key question for understanding the social costs of unionization is whether the </w:t>
      </w:r>
      <w:r w:rsidRPr="00AD52AF">
        <w:rPr>
          <w:rStyle w:val="Emphasis"/>
          <w:highlight w:val="cyan"/>
        </w:rPr>
        <w:t>wage premiums and other costs</w:t>
      </w:r>
      <w:r w:rsidRPr="00AD52AF">
        <w:t xml:space="preserve"> of unionism </w:t>
      </w:r>
      <w:r w:rsidRPr="00AD52AF">
        <w:rPr>
          <w:rStyle w:val="Emphasis"/>
          <w:highlight w:val="cyan"/>
        </w:rPr>
        <w:t>create large or small distortions in the allocation of labor</w:t>
      </w:r>
      <w:r w:rsidRPr="00AD52AF">
        <w:t xml:space="preserve">.2 These </w:t>
      </w:r>
      <w:r w:rsidRPr="00AD52AF">
        <w:rPr>
          <w:rStyle w:val="Emphasis"/>
          <w:highlight w:val="cyan"/>
        </w:rPr>
        <w:t>distortions can take the form of reduced employment at unionized firms, or most dramatically, an accelerated pace of business failures</w:t>
      </w:r>
      <w:r w:rsidRPr="00AD52AF">
        <w:t xml:space="preserve">. The potentially </w:t>
      </w:r>
      <w:r w:rsidRPr="00AD52AF">
        <w:rPr>
          <w:rStyle w:val="Emphasis"/>
          <w:highlight w:val="cyan"/>
        </w:rPr>
        <w:t xml:space="preserve">adverse effects of unions on firm survival are acknowledged by </w:t>
      </w:r>
      <w:r w:rsidRPr="00AD52AF">
        <w:rPr>
          <w:rStyle w:val="Emphasis"/>
          <w:highlight w:val="cyan"/>
        </w:rPr>
        <w:lastRenderedPageBreak/>
        <w:t>employers and employees alike</w:t>
      </w:r>
      <w:r w:rsidRPr="00AD52AF">
        <w:t xml:space="preserve">. During union organizing drives, </w:t>
      </w:r>
      <w:r w:rsidRPr="00AD52AF">
        <w:rPr>
          <w:rStyle w:val="Emphasis"/>
          <w:highlight w:val="cyan"/>
        </w:rPr>
        <w:t>firms routinely threaten to close a plant if the union drive is successful</w:t>
      </w:r>
      <w:r w:rsidRPr="00AD52AF">
        <w:t xml:space="preserve"> [Bronfenbrenner 2000]. Employees seem to take these threats seriously: the risk of plant closure is cited as the leading cause of union withdrawal from organizing attempts [Commission for Labor Cooperation 1997]. Such </w:t>
      </w:r>
      <w:r w:rsidRPr="00AD52AF">
        <w:rPr>
          <w:rStyle w:val="Emphasis"/>
          <w:highlight w:val="cyan"/>
        </w:rPr>
        <w:t>risks are arguably higher now, in light of rapidly expanding trade with low-wage countries such as China and Mexico, and increasing international capital mobility</w:t>
      </w:r>
      <w:r w:rsidRPr="00AD52AF">
        <w:t>.</w:t>
      </w:r>
    </w:p>
    <w:p w14:paraId="6C27D02D" w14:textId="77777777" w:rsidR="00A61EFF" w:rsidRPr="00A104FF" w:rsidRDefault="00A61EFF" w:rsidP="00A61EFF">
      <w:pPr>
        <w:pStyle w:val="Heading4"/>
      </w:pPr>
      <w:r>
        <w:t xml:space="preserve">Business confidence dictates growth </w:t>
      </w:r>
    </w:p>
    <w:p w14:paraId="4E6A30BA" w14:textId="77777777" w:rsidR="00A61EFF" w:rsidRPr="0045423D" w:rsidRDefault="00A61EFF" w:rsidP="00A61EFF">
      <w:pPr>
        <w:rPr>
          <w:b/>
          <w:sz w:val="26"/>
        </w:rPr>
      </w:pPr>
      <w:proofErr w:type="spellStart"/>
      <w:r w:rsidRPr="00995781">
        <w:rPr>
          <w:rStyle w:val="Style13ptBold"/>
        </w:rPr>
        <w:t>McQuarie</w:t>
      </w:r>
      <w:proofErr w:type="spellEnd"/>
      <w:r w:rsidRPr="00995781">
        <w:rPr>
          <w:rStyle w:val="Style13ptBold"/>
        </w:rPr>
        <w:t xml:space="preserve"> 16</w:t>
      </w:r>
      <w:r>
        <w:rPr>
          <w:rStyle w:val="Style13ptBold"/>
        </w:rPr>
        <w:t xml:space="preserve"> </w:t>
      </w:r>
      <w:proofErr w:type="spellStart"/>
      <w:r>
        <w:t>McQuarie</w:t>
      </w:r>
      <w:proofErr w:type="spellEnd"/>
      <w:r>
        <w:t xml:space="preserve">, Economic risk consulting firm, 5 factors that impact business and consumer confidence, 25 May 2016 </w:t>
      </w:r>
      <w:hyperlink r:id="rId7" w:history="1">
        <w:r w:rsidRPr="00270CD8">
          <w:rPr>
            <w:rStyle w:val="Hyperlink"/>
          </w:rPr>
          <w:t>https://www.macquarie.com/au/advisers/expertise/market-insights/business-consumer-confidence-australia</w:t>
        </w:r>
      </w:hyperlink>
      <w:r>
        <w:rPr>
          <w:rStyle w:val="Hyperlink"/>
        </w:rPr>
        <w:t xml:space="preserve"> TR</w:t>
      </w:r>
    </w:p>
    <w:p w14:paraId="5ADC3C71" w14:textId="77777777" w:rsidR="00A61EFF" w:rsidRDefault="00A61EFF" w:rsidP="00A61EFF">
      <w:pPr>
        <w:rPr>
          <w:rStyle w:val="StyleUnderline"/>
        </w:rPr>
      </w:pPr>
      <w:r w:rsidRPr="00716780">
        <w:rPr>
          <w:sz w:val="16"/>
        </w:rPr>
        <w:t>In 1933, US President Franklin D. Roosevelt pointedly noted that "</w:t>
      </w:r>
      <w:r w:rsidRPr="001910FA">
        <w:rPr>
          <w:rStyle w:val="Emphasis"/>
          <w:highlight w:val="cyan"/>
        </w:rPr>
        <w:t>confidence... thrives on</w:t>
      </w:r>
      <w:r w:rsidRPr="00716780">
        <w:rPr>
          <w:sz w:val="16"/>
        </w:rPr>
        <w:t xml:space="preserve"> honesty, on </w:t>
      </w:r>
      <w:proofErr w:type="spellStart"/>
      <w:r w:rsidRPr="00716780">
        <w:rPr>
          <w:sz w:val="16"/>
        </w:rPr>
        <w:t>honour</w:t>
      </w:r>
      <w:proofErr w:type="spellEnd"/>
      <w:r w:rsidRPr="00716780">
        <w:rPr>
          <w:sz w:val="16"/>
        </w:rPr>
        <w:t xml:space="preserve">, </w:t>
      </w:r>
      <w:r w:rsidRPr="001910FA">
        <w:rPr>
          <w:rStyle w:val="Emphasis"/>
        </w:rPr>
        <w:t>on the sacredness</w:t>
      </w:r>
      <w:r w:rsidRPr="00C62DB2">
        <w:rPr>
          <w:rStyle w:val="Emphasis"/>
        </w:rPr>
        <w:t xml:space="preserve"> of </w:t>
      </w:r>
      <w:r w:rsidRPr="00C62DB2">
        <w:rPr>
          <w:rStyle w:val="Emphasis"/>
          <w:highlight w:val="cyan"/>
        </w:rPr>
        <w:t>obligations</w:t>
      </w:r>
      <w:r w:rsidRPr="00716780">
        <w:rPr>
          <w:sz w:val="16"/>
        </w:rPr>
        <w:t xml:space="preserve">, on faithful protection and on unselfish performance. </w:t>
      </w:r>
      <w:r w:rsidRPr="00C62DB2">
        <w:rPr>
          <w:rStyle w:val="Emphasis"/>
          <w:highlight w:val="cyan"/>
        </w:rPr>
        <w:t>Without them it cannot live</w:t>
      </w:r>
      <w:r w:rsidRPr="00716780">
        <w:rPr>
          <w:sz w:val="16"/>
        </w:rPr>
        <w:t xml:space="preserve">". And over 80 years later </w:t>
      </w:r>
      <w:r w:rsidRPr="00C62DB2">
        <w:rPr>
          <w:rStyle w:val="StyleUnderline"/>
          <w:highlight w:val="cyan"/>
        </w:rPr>
        <w:t>these words</w:t>
      </w:r>
      <w:r w:rsidRPr="005B0C27">
        <w:rPr>
          <w:rStyle w:val="StyleUnderline"/>
        </w:rPr>
        <w:t xml:space="preserve"> still </w:t>
      </w:r>
      <w:r w:rsidRPr="00C62DB2">
        <w:rPr>
          <w:rStyle w:val="StyleUnderline"/>
          <w:highlight w:val="cyan"/>
        </w:rPr>
        <w:t xml:space="preserve">resonate with </w:t>
      </w:r>
      <w:r w:rsidRPr="00C62DB2">
        <w:rPr>
          <w:rStyle w:val="StyleUnderline"/>
        </w:rPr>
        <w:t>political</w:t>
      </w:r>
      <w:r w:rsidRPr="005B0C27">
        <w:rPr>
          <w:rStyle w:val="StyleUnderline"/>
        </w:rPr>
        <w:t xml:space="preserve">, policy and </w:t>
      </w:r>
      <w:r w:rsidRPr="00C62DB2">
        <w:rPr>
          <w:rStyle w:val="StyleUnderline"/>
          <w:highlight w:val="cyan"/>
        </w:rPr>
        <w:t>business leaders</w:t>
      </w:r>
      <w:r w:rsidRPr="005B0C27">
        <w:rPr>
          <w:rStyle w:val="StyleUnderline"/>
        </w:rPr>
        <w:t xml:space="preserve"> as they grapple with increasingly fickle cycles of consumer and business confidence</w:t>
      </w:r>
      <w:r w:rsidRPr="00716780">
        <w:rPr>
          <w:sz w:val="16"/>
        </w:rPr>
        <w:t xml:space="preserve">. To be fair, global policymakers are currently confronting a perplexing set of factors in the aftermath of the financial crisis and major central banks' deployment of unconventional monetary policy via unprecedented asset purchase programs and negative interest rates. Arguably, the crisis of 2008-09 and its legacy continue to cast some doubt on the effectiveness and accountability of policymaking institutions in the major developed economies. Confidence levels in the major developed economies have also been influenced by concerns about the socioeconomic consequences of the unrelenting pressure for ‘structural change’ in an increasingly competitive global economic system. At the household/consumer level, a key concern has been persistently high levels of unemployment faced in some regions and subdued income growth in developed economies, while for businesses, sluggish demand and highly competitive operating conditions continue to influence perceptions of resilience and confidence. Consequently, </w:t>
      </w:r>
      <w:r w:rsidRPr="00C62DB2">
        <w:rPr>
          <w:rStyle w:val="StyleUnderline"/>
          <w:highlight w:val="cyan"/>
        </w:rPr>
        <w:t>as the global economy</w:t>
      </w:r>
      <w:r w:rsidRPr="005B0C27">
        <w:rPr>
          <w:rStyle w:val="StyleUnderline"/>
        </w:rPr>
        <w:t xml:space="preserve"> </w:t>
      </w:r>
      <w:r w:rsidRPr="00C62DB2">
        <w:rPr>
          <w:rStyle w:val="StyleUnderline"/>
          <w:highlight w:val="cyan"/>
        </w:rPr>
        <w:t>moves into</w:t>
      </w:r>
      <w:r w:rsidRPr="005B0C27">
        <w:rPr>
          <w:rStyle w:val="StyleUnderline"/>
        </w:rPr>
        <w:t xml:space="preserve"> </w:t>
      </w:r>
      <w:r w:rsidRPr="00A104FF">
        <w:rPr>
          <w:rStyle w:val="StyleUnderline"/>
        </w:rPr>
        <w:t xml:space="preserve">the second half of </w:t>
      </w:r>
      <w:r w:rsidRPr="00C62DB2">
        <w:rPr>
          <w:rStyle w:val="StyleUnderline"/>
          <w:highlight w:val="cyan"/>
        </w:rPr>
        <w:t>2016</w:t>
      </w:r>
      <w:r w:rsidRPr="005B0C27">
        <w:rPr>
          <w:rStyle w:val="StyleUnderline"/>
        </w:rPr>
        <w:t xml:space="preserve"> it is important to understand the</w:t>
      </w:r>
      <w:r w:rsidRPr="00716780">
        <w:rPr>
          <w:sz w:val="16"/>
        </w:rPr>
        <w:t xml:space="preserve"> causes and </w:t>
      </w:r>
      <w:r w:rsidRPr="005B0C27">
        <w:rPr>
          <w:rStyle w:val="StyleUnderline"/>
        </w:rPr>
        <w:t>consequences of shifts in consumer and business confidence</w:t>
      </w:r>
      <w:r w:rsidRPr="00716780">
        <w:rPr>
          <w:sz w:val="16"/>
        </w:rPr>
        <w:t xml:space="preserve"> and the possible implications </w:t>
      </w:r>
      <w:r w:rsidRPr="005B0C27">
        <w:rPr>
          <w:rStyle w:val="StyleUnderline"/>
        </w:rPr>
        <w:t>for the business cycle and macroeconomic</w:t>
      </w:r>
      <w:r w:rsidRPr="00716780">
        <w:rPr>
          <w:sz w:val="16"/>
        </w:rPr>
        <w:t xml:space="preserve"> policy </w:t>
      </w:r>
      <w:r w:rsidRPr="005B0C27">
        <w:rPr>
          <w:rStyle w:val="StyleUnderline"/>
        </w:rPr>
        <w:t>settings</w:t>
      </w:r>
      <w:r w:rsidRPr="00716780">
        <w:rPr>
          <w:sz w:val="16"/>
        </w:rPr>
        <w:t xml:space="preserve">. Confidence may be a case of shifting sands </w:t>
      </w:r>
      <w:r w:rsidRPr="005B0C27">
        <w:rPr>
          <w:rStyle w:val="StyleUnderline"/>
        </w:rPr>
        <w:t xml:space="preserve">With </w:t>
      </w:r>
      <w:r w:rsidRPr="00C62DB2">
        <w:rPr>
          <w:rStyle w:val="StyleUnderline"/>
          <w:highlight w:val="cyan"/>
        </w:rPr>
        <w:t>policymakers in</w:t>
      </w:r>
      <w:r w:rsidRPr="005B0C27">
        <w:rPr>
          <w:rStyle w:val="StyleUnderline"/>
        </w:rPr>
        <w:t xml:space="preserve"> t</w:t>
      </w:r>
      <w:r w:rsidRPr="00C62DB2">
        <w:rPr>
          <w:rStyle w:val="StyleUnderline"/>
          <w:highlight w:val="cyan"/>
        </w:rPr>
        <w:t>he</w:t>
      </w:r>
      <w:r w:rsidRPr="005B0C27">
        <w:rPr>
          <w:rStyle w:val="StyleUnderline"/>
        </w:rPr>
        <w:t xml:space="preserve"> </w:t>
      </w:r>
      <w:r w:rsidRPr="00C62DB2">
        <w:rPr>
          <w:rStyle w:val="StyleUnderline"/>
          <w:highlight w:val="cyan"/>
        </w:rPr>
        <w:t xml:space="preserve">major economies </w:t>
      </w:r>
      <w:r w:rsidRPr="00A104FF">
        <w:rPr>
          <w:rStyle w:val="StyleUnderline"/>
          <w:highlight w:val="cyan"/>
        </w:rPr>
        <w:t>work</w:t>
      </w:r>
      <w:r w:rsidRPr="00716780">
        <w:rPr>
          <w:sz w:val="16"/>
        </w:rPr>
        <w:t xml:space="preserve">ing </w:t>
      </w:r>
      <w:r w:rsidRPr="00A104FF">
        <w:rPr>
          <w:rStyle w:val="Emphasis"/>
          <w:highlight w:val="cyan"/>
        </w:rPr>
        <w:t>hard to restore</w:t>
      </w:r>
      <w:r w:rsidRPr="00716780">
        <w:rPr>
          <w:sz w:val="16"/>
        </w:rPr>
        <w:t xml:space="preserve"> and maintain </w:t>
      </w:r>
      <w:r w:rsidRPr="00A104FF">
        <w:rPr>
          <w:rStyle w:val="Emphasis"/>
          <w:highlight w:val="cyan"/>
        </w:rPr>
        <w:t>confidence</w:t>
      </w:r>
      <w:r w:rsidRPr="005B0C27">
        <w:rPr>
          <w:rStyle w:val="StyleUnderline"/>
        </w:rPr>
        <w:t xml:space="preserve"> levels and </w:t>
      </w:r>
      <w:r w:rsidRPr="00C62DB2">
        <w:rPr>
          <w:rStyle w:val="StyleUnderline"/>
          <w:highlight w:val="cyan"/>
        </w:rPr>
        <w:t>shifts in sentiment</w:t>
      </w:r>
      <w:r w:rsidRPr="005B0C27">
        <w:rPr>
          <w:rStyle w:val="StyleUnderline"/>
        </w:rPr>
        <w:t xml:space="preserve"> indicators </w:t>
      </w:r>
      <w:r w:rsidRPr="00C62DB2">
        <w:rPr>
          <w:rStyle w:val="StyleUnderline"/>
          <w:highlight w:val="cyan"/>
        </w:rPr>
        <w:t>play</w:t>
      </w:r>
      <w:r w:rsidRPr="00716780">
        <w:rPr>
          <w:sz w:val="16"/>
        </w:rPr>
        <w:t xml:space="preserve">ing </w:t>
      </w:r>
      <w:r w:rsidRPr="00C62DB2">
        <w:rPr>
          <w:rStyle w:val="StyleUnderline"/>
          <w:highlight w:val="cyan"/>
        </w:rPr>
        <w:t xml:space="preserve">a </w:t>
      </w:r>
      <w:r w:rsidRPr="00C62DB2">
        <w:rPr>
          <w:rStyle w:val="Emphasis"/>
          <w:highlight w:val="cyan"/>
        </w:rPr>
        <w:t>key role</w:t>
      </w:r>
      <w:r w:rsidRPr="00C62DB2">
        <w:rPr>
          <w:rStyle w:val="StyleUnderline"/>
          <w:highlight w:val="cyan"/>
        </w:rPr>
        <w:t xml:space="preserve"> in</w:t>
      </w:r>
      <w:r w:rsidRPr="005B0C27">
        <w:rPr>
          <w:rStyle w:val="StyleUnderline"/>
        </w:rPr>
        <w:t xml:space="preserve"> risk assessments of </w:t>
      </w:r>
      <w:r w:rsidRPr="00C62DB2">
        <w:rPr>
          <w:rStyle w:val="StyleUnderline"/>
          <w:highlight w:val="cyan"/>
        </w:rPr>
        <w:t>investors</w:t>
      </w:r>
      <w:r w:rsidRPr="005B0C27">
        <w:rPr>
          <w:rStyle w:val="StyleUnderline"/>
        </w:rPr>
        <w:t>, it is worthwhile to consider the various influences on this qualitative economic measure.</w:t>
      </w:r>
      <w:r w:rsidRPr="00716780">
        <w:rPr>
          <w:sz w:val="16"/>
        </w:rPr>
        <w:t xml:space="preserve"> Our analysis of the various indicators of consumer and business confidence that are regularly published highlight </w:t>
      </w:r>
      <w:r w:rsidRPr="005B0C27">
        <w:rPr>
          <w:rStyle w:val="StyleUnderline"/>
        </w:rPr>
        <w:t>several</w:t>
      </w:r>
      <w:r w:rsidRPr="00716780">
        <w:rPr>
          <w:sz w:val="16"/>
        </w:rPr>
        <w:t xml:space="preserve"> common </w:t>
      </w:r>
      <w:r w:rsidRPr="00C62DB2">
        <w:rPr>
          <w:rStyle w:val="StyleUnderline"/>
          <w:highlight w:val="cyan"/>
        </w:rPr>
        <w:t>factors</w:t>
      </w:r>
      <w:r w:rsidRPr="00716780">
        <w:rPr>
          <w:sz w:val="16"/>
        </w:rPr>
        <w:t xml:space="preserve"> that </w:t>
      </w:r>
      <w:r w:rsidRPr="005B0C27">
        <w:rPr>
          <w:rStyle w:val="StyleUnderline"/>
        </w:rPr>
        <w:t xml:space="preserve">have the potential to </w:t>
      </w:r>
      <w:r w:rsidRPr="00C62DB2">
        <w:rPr>
          <w:rStyle w:val="StyleUnderline"/>
          <w:highlight w:val="cyan"/>
        </w:rPr>
        <w:t xml:space="preserve">cause </w:t>
      </w:r>
      <w:r w:rsidRPr="00C62DB2">
        <w:rPr>
          <w:rStyle w:val="Emphasis"/>
          <w:highlight w:val="cyan"/>
        </w:rPr>
        <w:t>marked shifts</w:t>
      </w:r>
      <w:r w:rsidRPr="00C62DB2">
        <w:rPr>
          <w:rStyle w:val="StyleUnderline"/>
        </w:rPr>
        <w:t xml:space="preserve"> </w:t>
      </w:r>
      <w:r w:rsidRPr="00C62DB2">
        <w:rPr>
          <w:rStyle w:val="StyleUnderline"/>
          <w:highlight w:val="cyan"/>
        </w:rPr>
        <w:t>in sentiment</w:t>
      </w:r>
      <w:r w:rsidRPr="00716780">
        <w:rPr>
          <w:sz w:val="16"/>
        </w:rPr>
        <w:t xml:space="preserve">; </w:t>
      </w:r>
      <w:r w:rsidRPr="00C62DB2">
        <w:rPr>
          <w:rStyle w:val="StyleUnderline"/>
          <w:highlight w:val="cyan"/>
        </w:rPr>
        <w:t>including</w:t>
      </w:r>
      <w:r w:rsidRPr="00716780">
        <w:rPr>
          <w:sz w:val="16"/>
        </w:rPr>
        <w:t xml:space="preserve">: Changes in interest rates and/or exchange rates, particularly if they are </w:t>
      </w:r>
      <w:r w:rsidRPr="00C62DB2">
        <w:rPr>
          <w:rStyle w:val="Emphasis"/>
        </w:rPr>
        <w:t>rapid</w:t>
      </w:r>
      <w:r w:rsidRPr="00716780">
        <w:rPr>
          <w:sz w:val="16"/>
        </w:rPr>
        <w:t xml:space="preserve">, large </w:t>
      </w:r>
      <w:r w:rsidRPr="005B0C27">
        <w:rPr>
          <w:rStyle w:val="Emphasis"/>
        </w:rPr>
        <w:t xml:space="preserve">and </w:t>
      </w:r>
      <w:r w:rsidRPr="00C62DB2">
        <w:rPr>
          <w:rStyle w:val="Emphasis"/>
          <w:highlight w:val="cyan"/>
        </w:rPr>
        <w:t>unexpected</w:t>
      </w:r>
      <w:r w:rsidRPr="00716780">
        <w:rPr>
          <w:sz w:val="16"/>
        </w:rPr>
        <w:t xml:space="preserve"> Swings in the business cycle and associated movements in employment/unemployment levels and business investment intentions Shifts in the relative prices of nondiscretionary goods and services, notably petrol, healthcare, education and utilities prices Large external economic and/or financial </w:t>
      </w:r>
      <w:proofErr w:type="spellStart"/>
      <w:r w:rsidRPr="00716780">
        <w:rPr>
          <w:sz w:val="16"/>
        </w:rPr>
        <w:t>shocks</w:t>
      </w:r>
      <w:proofErr w:type="spellEnd"/>
      <w:r w:rsidRPr="00716780">
        <w:rPr>
          <w:sz w:val="16"/>
        </w:rPr>
        <w:t xml:space="preserve">, such as the financial crisis of 2008/09 and the Eurozone sovereign debt crisis of 2010/11 </w:t>
      </w:r>
      <w:r w:rsidRPr="00C62DB2">
        <w:rPr>
          <w:rStyle w:val="Emphasis"/>
        </w:rPr>
        <w:t>Announced</w:t>
      </w:r>
      <w:r w:rsidRPr="005B0C27">
        <w:rPr>
          <w:rStyle w:val="Emphasis"/>
        </w:rPr>
        <w:t xml:space="preserve"> </w:t>
      </w:r>
      <w:r w:rsidRPr="00C62DB2">
        <w:rPr>
          <w:rStyle w:val="Emphasis"/>
          <w:highlight w:val="cyan"/>
        </w:rPr>
        <w:t>policy shifts</w:t>
      </w:r>
      <w:r w:rsidRPr="00716780">
        <w:rPr>
          <w:sz w:val="16"/>
        </w:rPr>
        <w:t xml:space="preserve"> in the stance of government fiscal policy, including large structural spending cuts or increases/decreases in taxation rates. Interestingly, it is widely accepted by economists that the financial economy operating via interest rates and exchange rates acts as a buffer for the real economy in terms of external shocks, but this effect can often be magnified due to the out-sized impact on consumer and business confidence. For example, Australia was not directly affected by either the financial crisis or the subsequent Eurozone debt crisis, but on both occasions a considerable upsurge in general anxiety and slumping confidence were recorded. Australian households and businesses reported concerns about the economy's vulnerability in the face of unprecedented upheaval in global financial markets. Not surprisingly, in some quarters concerns continue to be expressed that small open </w:t>
      </w:r>
      <w:r w:rsidRPr="00C62DB2">
        <w:rPr>
          <w:rStyle w:val="StyleUnderline"/>
          <w:highlight w:val="cyan"/>
        </w:rPr>
        <w:t>economies</w:t>
      </w:r>
      <w:r w:rsidRPr="0050231A">
        <w:rPr>
          <w:rStyle w:val="StyleUnderline"/>
        </w:rPr>
        <w:t xml:space="preserve"> such as Australia and New Zealand often </w:t>
      </w:r>
      <w:r w:rsidRPr="00C62DB2">
        <w:rPr>
          <w:rStyle w:val="StyleUnderline"/>
          <w:highlight w:val="cyan"/>
        </w:rPr>
        <w:t>experience</w:t>
      </w:r>
      <w:r w:rsidRPr="0050231A">
        <w:rPr>
          <w:rStyle w:val="StyleUnderline"/>
        </w:rPr>
        <w:t xml:space="preserve"> </w:t>
      </w:r>
      <w:r w:rsidRPr="00B74A68">
        <w:rPr>
          <w:rStyle w:val="Emphasis"/>
          <w:highlight w:val="cyan"/>
        </w:rPr>
        <w:t>disproportionate reactions</w:t>
      </w:r>
      <w:r w:rsidRPr="0050231A">
        <w:rPr>
          <w:rStyle w:val="StyleUnderline"/>
        </w:rPr>
        <w:t xml:space="preserve"> </w:t>
      </w:r>
      <w:r w:rsidRPr="00C62DB2">
        <w:rPr>
          <w:rStyle w:val="StyleUnderline"/>
          <w:highlight w:val="cyan"/>
        </w:rPr>
        <w:t>to</w:t>
      </w:r>
      <w:r w:rsidRPr="0050231A">
        <w:rPr>
          <w:rStyle w:val="StyleUnderline"/>
        </w:rPr>
        <w:t xml:space="preserve"> economic and financial </w:t>
      </w:r>
      <w:r w:rsidRPr="00C62DB2">
        <w:rPr>
          <w:rStyle w:val="StyleUnderline"/>
          <w:highlight w:val="cyan"/>
        </w:rPr>
        <w:t>disturbances</w:t>
      </w:r>
      <w:r w:rsidRPr="00C62DB2">
        <w:rPr>
          <w:rStyle w:val="StyleUnderline"/>
        </w:rPr>
        <w:t xml:space="preserve"> that </w:t>
      </w:r>
      <w:r w:rsidRPr="00C62DB2">
        <w:rPr>
          <w:rStyle w:val="Emphasis"/>
        </w:rPr>
        <w:t xml:space="preserve">emanate </w:t>
      </w:r>
      <w:r w:rsidRPr="00C62DB2">
        <w:rPr>
          <w:rStyle w:val="Emphasis"/>
          <w:highlight w:val="cyan"/>
        </w:rPr>
        <w:t>from</w:t>
      </w:r>
      <w:r w:rsidRPr="00716780">
        <w:rPr>
          <w:sz w:val="16"/>
        </w:rPr>
        <w:t xml:space="preserve"> much larger and more complex economies, including </w:t>
      </w:r>
      <w:r w:rsidRPr="00C62DB2">
        <w:rPr>
          <w:rStyle w:val="Emphasis"/>
          <w:highlight w:val="cyan"/>
        </w:rPr>
        <w:t>the US</w:t>
      </w:r>
      <w:r w:rsidRPr="00716780">
        <w:rPr>
          <w:sz w:val="16"/>
        </w:rPr>
        <w:t xml:space="preserve">, the Eurozone, Japan, and China. To be sure, </w:t>
      </w:r>
      <w:r w:rsidRPr="0050231A">
        <w:rPr>
          <w:rStyle w:val="StyleUnderline"/>
        </w:rPr>
        <w:t>we are not suggesting that economic policymakers should maintain inappropriate macro policy settings in order to buoy consumer and business confidence</w:t>
      </w:r>
      <w:r w:rsidRPr="00716780">
        <w:rPr>
          <w:sz w:val="16"/>
        </w:rPr>
        <w:t xml:space="preserve">. </w:t>
      </w:r>
      <w:r w:rsidRPr="0050231A">
        <w:rPr>
          <w:rStyle w:val="StyleUnderline"/>
        </w:rPr>
        <w:t xml:space="preserve">Rather, the </w:t>
      </w:r>
      <w:r w:rsidRPr="00B74A68">
        <w:rPr>
          <w:rStyle w:val="Emphasis"/>
          <w:highlight w:val="cyan"/>
        </w:rPr>
        <w:t>announcement</w:t>
      </w:r>
      <w:r w:rsidRPr="00B74A68">
        <w:rPr>
          <w:rStyle w:val="Emphasis"/>
        </w:rPr>
        <w:t xml:space="preserve"> and implementation </w:t>
      </w:r>
      <w:r w:rsidRPr="00B74A68">
        <w:rPr>
          <w:rStyle w:val="Emphasis"/>
          <w:highlight w:val="cyan"/>
        </w:rPr>
        <w:t>of shifts</w:t>
      </w:r>
      <w:r w:rsidRPr="00B74A68">
        <w:rPr>
          <w:rStyle w:val="Emphasis"/>
        </w:rPr>
        <w:t xml:space="preserve"> in</w:t>
      </w:r>
      <w:r w:rsidRPr="00716780">
        <w:rPr>
          <w:sz w:val="16"/>
        </w:rPr>
        <w:t xml:space="preserve"> key macro </w:t>
      </w:r>
      <w:r w:rsidRPr="00B74A68">
        <w:rPr>
          <w:rStyle w:val="Emphasis"/>
        </w:rPr>
        <w:t>policy</w:t>
      </w:r>
      <w:r w:rsidRPr="0050231A">
        <w:rPr>
          <w:rStyle w:val="StyleUnderline"/>
        </w:rPr>
        <w:t xml:space="preserve"> </w:t>
      </w:r>
      <w:r w:rsidRPr="00C62DB2">
        <w:rPr>
          <w:rStyle w:val="StyleUnderline"/>
          <w:highlight w:val="cyan"/>
        </w:rPr>
        <w:t>needs to be sensitive</w:t>
      </w:r>
      <w:r w:rsidRPr="0050231A">
        <w:rPr>
          <w:rStyle w:val="StyleUnderline"/>
        </w:rPr>
        <w:t xml:space="preserve"> </w:t>
      </w:r>
      <w:r w:rsidRPr="00C62DB2">
        <w:rPr>
          <w:rStyle w:val="StyleUnderline"/>
          <w:highlight w:val="cyan"/>
        </w:rPr>
        <w:t>to</w:t>
      </w:r>
      <w:r w:rsidRPr="0050231A">
        <w:rPr>
          <w:rStyle w:val="StyleUnderline"/>
        </w:rPr>
        <w:t xml:space="preserve"> the </w:t>
      </w:r>
      <w:r w:rsidRPr="00C62DB2">
        <w:rPr>
          <w:rStyle w:val="StyleUnderline"/>
          <w:highlight w:val="cyan"/>
        </w:rPr>
        <w:t>psychological impact</w:t>
      </w:r>
      <w:r w:rsidRPr="0050231A">
        <w:rPr>
          <w:rStyle w:val="StyleUnderline"/>
        </w:rPr>
        <w:t xml:space="preserve"> </w:t>
      </w:r>
      <w:r w:rsidRPr="00C62DB2">
        <w:rPr>
          <w:rStyle w:val="StyleUnderline"/>
          <w:highlight w:val="cyan"/>
        </w:rPr>
        <w:t>on</w:t>
      </w:r>
      <w:r w:rsidRPr="0050231A">
        <w:rPr>
          <w:rStyle w:val="StyleUnderline"/>
        </w:rPr>
        <w:t xml:space="preserve"> </w:t>
      </w:r>
      <w:r w:rsidRPr="00C62DB2">
        <w:rPr>
          <w:rStyle w:val="StyleUnderline"/>
          <w:highlight w:val="cyan"/>
        </w:rPr>
        <w:t>households and firms</w:t>
      </w:r>
      <w:r w:rsidRPr="0050231A">
        <w:rPr>
          <w:rStyle w:val="StyleUnderline"/>
        </w:rPr>
        <w:t xml:space="preserve"> in the real economy</w:t>
      </w:r>
      <w:r w:rsidRPr="00716780">
        <w:rPr>
          <w:sz w:val="16"/>
        </w:rPr>
        <w:t xml:space="preserve">. It is the need to manage psychology that has led the major central banks to bolster their policy 'forward guidance' activities, as they fine-tune strategies to eventually end a period of extraordinary monetary policy accommodation. It's not all in the mind as sentiment shapes activity </w:t>
      </w:r>
      <w:r w:rsidRPr="0050231A">
        <w:rPr>
          <w:rStyle w:val="StyleUnderline"/>
        </w:rPr>
        <w:t>Although</w:t>
      </w:r>
      <w:r w:rsidRPr="00716780">
        <w:rPr>
          <w:sz w:val="16"/>
        </w:rPr>
        <w:t xml:space="preserve"> it is often said that </w:t>
      </w:r>
      <w:r w:rsidRPr="00C62DB2">
        <w:rPr>
          <w:rStyle w:val="Emphasis"/>
          <w:highlight w:val="cyan"/>
        </w:rPr>
        <w:t>'confidence can turn on a dime'</w:t>
      </w:r>
      <w:r w:rsidRPr="00716780">
        <w:rPr>
          <w:sz w:val="16"/>
          <w:highlight w:val="cyan"/>
        </w:rPr>
        <w:t>,</w:t>
      </w:r>
      <w:r w:rsidRPr="00716780">
        <w:rPr>
          <w:sz w:val="16"/>
        </w:rPr>
        <w:t xml:space="preserve"> </w:t>
      </w:r>
      <w:r w:rsidRPr="0050231A">
        <w:rPr>
          <w:rStyle w:val="StyleUnderline"/>
        </w:rPr>
        <w:t xml:space="preserve">this should not be taken as diminishing the role of sentiment in </w:t>
      </w:r>
      <w:r w:rsidRPr="00C62DB2">
        <w:rPr>
          <w:rStyle w:val="Emphasis"/>
          <w:highlight w:val="cyan"/>
        </w:rPr>
        <w:t>shaping</w:t>
      </w:r>
      <w:r w:rsidRPr="0050231A">
        <w:rPr>
          <w:rStyle w:val="Emphasis"/>
        </w:rPr>
        <w:t xml:space="preserve"> </w:t>
      </w:r>
      <w:r w:rsidRPr="00C62DB2">
        <w:rPr>
          <w:rStyle w:val="Emphasis"/>
          <w:highlight w:val="cyan"/>
        </w:rPr>
        <w:t>economic activity</w:t>
      </w:r>
      <w:r w:rsidRPr="00716780">
        <w:rPr>
          <w:sz w:val="16"/>
          <w:highlight w:val="cyan"/>
        </w:rPr>
        <w:t xml:space="preserve"> </w:t>
      </w:r>
      <w:r w:rsidRPr="00C62DB2">
        <w:rPr>
          <w:rStyle w:val="StyleUnderline"/>
          <w:highlight w:val="cyan"/>
        </w:rPr>
        <w:t>and</w:t>
      </w:r>
      <w:r w:rsidRPr="0050231A">
        <w:rPr>
          <w:rStyle w:val="StyleUnderline"/>
        </w:rPr>
        <w:t xml:space="preserve"> in </w:t>
      </w:r>
      <w:r w:rsidRPr="0050231A">
        <w:rPr>
          <w:rStyle w:val="StyleUnderline"/>
        </w:rPr>
        <w:lastRenderedPageBreak/>
        <w:t xml:space="preserve">turn the </w:t>
      </w:r>
      <w:r w:rsidRPr="0050231A">
        <w:rPr>
          <w:rStyle w:val="Emphasis"/>
        </w:rPr>
        <w:t xml:space="preserve">path of </w:t>
      </w:r>
      <w:r w:rsidRPr="00C62DB2">
        <w:rPr>
          <w:rStyle w:val="Emphasis"/>
          <w:highlight w:val="cyan"/>
        </w:rPr>
        <w:t>business cycles</w:t>
      </w:r>
      <w:r w:rsidRPr="00716780">
        <w:rPr>
          <w:sz w:val="16"/>
        </w:rPr>
        <w:t xml:space="preserve">. </w:t>
      </w:r>
      <w:r w:rsidRPr="0050231A">
        <w:rPr>
          <w:rStyle w:val="StyleUnderline"/>
        </w:rPr>
        <w:t xml:space="preserve">The power of confidence was </w:t>
      </w:r>
      <w:r w:rsidRPr="0050231A">
        <w:rPr>
          <w:rStyle w:val="Emphasis"/>
        </w:rPr>
        <w:t xml:space="preserve">patently </w:t>
      </w:r>
      <w:r w:rsidRPr="00C62DB2">
        <w:rPr>
          <w:rStyle w:val="Emphasis"/>
        </w:rPr>
        <w:t xml:space="preserve">demonstrated </w:t>
      </w:r>
      <w:r w:rsidRPr="00C62DB2">
        <w:rPr>
          <w:rStyle w:val="Emphasis"/>
          <w:highlight w:val="cyan"/>
        </w:rPr>
        <w:t>in</w:t>
      </w:r>
      <w:r w:rsidRPr="00716780">
        <w:rPr>
          <w:sz w:val="16"/>
        </w:rPr>
        <w:t xml:space="preserve"> late </w:t>
      </w:r>
      <w:r w:rsidRPr="00C62DB2">
        <w:rPr>
          <w:rStyle w:val="Emphasis"/>
          <w:highlight w:val="cyan"/>
        </w:rPr>
        <w:t>2008</w:t>
      </w:r>
      <w:r w:rsidRPr="0050231A">
        <w:rPr>
          <w:rStyle w:val="StyleUnderline"/>
        </w:rPr>
        <w:t xml:space="preserve"> with the collapse of Lehman Brothers and the subsequent </w:t>
      </w:r>
      <w:r w:rsidRPr="00C62DB2">
        <w:rPr>
          <w:rStyle w:val="StyleUnderline"/>
          <w:highlight w:val="cyan"/>
        </w:rPr>
        <w:t>slump</w:t>
      </w:r>
      <w:r w:rsidRPr="0050231A">
        <w:rPr>
          <w:rStyle w:val="StyleUnderline"/>
        </w:rPr>
        <w:t xml:space="preserve"> </w:t>
      </w:r>
      <w:r w:rsidRPr="00C62DB2">
        <w:rPr>
          <w:rStyle w:val="StyleUnderline"/>
          <w:highlight w:val="cyan"/>
        </w:rPr>
        <w:t>in</w:t>
      </w:r>
      <w:r w:rsidRPr="0050231A">
        <w:rPr>
          <w:rStyle w:val="StyleUnderline"/>
        </w:rPr>
        <w:t xml:space="preserve"> global consumer and business </w:t>
      </w:r>
      <w:r w:rsidRPr="00C62DB2">
        <w:rPr>
          <w:rStyle w:val="StyleUnderline"/>
          <w:highlight w:val="cyan"/>
        </w:rPr>
        <w:t>sentiment</w:t>
      </w:r>
      <w:r w:rsidRPr="0050231A">
        <w:rPr>
          <w:rStyle w:val="StyleUnderline"/>
        </w:rPr>
        <w:t>.</w:t>
      </w:r>
      <w:r w:rsidRPr="00716780">
        <w:rPr>
          <w:sz w:val="16"/>
        </w:rPr>
        <w:t xml:space="preserve"> </w:t>
      </w:r>
      <w:r w:rsidRPr="0050231A">
        <w:rPr>
          <w:rStyle w:val="StyleUnderline"/>
        </w:rPr>
        <w:t xml:space="preserve">This </w:t>
      </w:r>
      <w:r w:rsidRPr="00C62DB2">
        <w:rPr>
          <w:rStyle w:val="StyleUnderline"/>
          <w:highlight w:val="cyan"/>
        </w:rPr>
        <w:t>was</w:t>
      </w:r>
      <w:r w:rsidRPr="0050231A">
        <w:rPr>
          <w:rStyle w:val="StyleUnderline"/>
        </w:rPr>
        <w:t xml:space="preserve"> </w:t>
      </w:r>
      <w:r w:rsidRPr="00C62DB2">
        <w:rPr>
          <w:rStyle w:val="StyleUnderline"/>
          <w:highlight w:val="cyan"/>
        </w:rPr>
        <w:t>accompanied by</w:t>
      </w:r>
      <w:r w:rsidRPr="0050231A">
        <w:rPr>
          <w:rStyle w:val="StyleUnderline"/>
        </w:rPr>
        <w:t xml:space="preserve"> an </w:t>
      </w:r>
      <w:r w:rsidRPr="00C62DB2">
        <w:rPr>
          <w:rStyle w:val="Emphasis"/>
          <w:highlight w:val="cyan"/>
        </w:rPr>
        <w:t>unprecedented collapse</w:t>
      </w:r>
      <w:r w:rsidRPr="0050231A">
        <w:rPr>
          <w:rStyle w:val="StyleUnderline"/>
        </w:rPr>
        <w:t xml:space="preserve"> in global trade volumes, industrial production, investment and importantly risk-taking.</w:t>
      </w:r>
      <w:r>
        <w:rPr>
          <w:rStyle w:val="StyleUnderline"/>
        </w:rPr>
        <w:t xml:space="preserve"> </w:t>
      </w:r>
      <w:r w:rsidRPr="00716780">
        <w:rPr>
          <w:sz w:val="16"/>
        </w:rPr>
        <w:t xml:space="preserve">It is estimated that in </w:t>
      </w:r>
      <w:r w:rsidRPr="0050231A">
        <w:rPr>
          <w:rStyle w:val="StyleUnderline"/>
        </w:rPr>
        <w:t xml:space="preserve">the major developed economies, </w:t>
      </w:r>
      <w:r w:rsidRPr="00C62DB2">
        <w:rPr>
          <w:rStyle w:val="StyleUnderline"/>
        </w:rPr>
        <w:t>including</w:t>
      </w:r>
      <w:r w:rsidRPr="0050231A">
        <w:rPr>
          <w:rStyle w:val="StyleUnderline"/>
        </w:rPr>
        <w:t xml:space="preserve"> Australia and New Zealand, </w:t>
      </w:r>
      <w:r w:rsidRPr="00C62DB2">
        <w:rPr>
          <w:rStyle w:val="StyleUnderline"/>
          <w:highlight w:val="cyan"/>
        </w:rPr>
        <w:t>consumer spending contributes</w:t>
      </w:r>
      <w:r w:rsidRPr="0050231A">
        <w:rPr>
          <w:rStyle w:val="StyleUnderline"/>
        </w:rPr>
        <w:t xml:space="preserve"> up to </w:t>
      </w:r>
      <w:r w:rsidRPr="00C62DB2">
        <w:rPr>
          <w:rStyle w:val="StyleUnderline"/>
          <w:highlight w:val="cyan"/>
        </w:rPr>
        <w:t>two thirds of</w:t>
      </w:r>
      <w:r w:rsidRPr="0050231A">
        <w:rPr>
          <w:rStyle w:val="StyleUnderline"/>
        </w:rPr>
        <w:t xml:space="preserve"> aggregate </w:t>
      </w:r>
      <w:r w:rsidRPr="00C62DB2">
        <w:rPr>
          <w:rStyle w:val="StyleUnderline"/>
          <w:highlight w:val="cyan"/>
        </w:rPr>
        <w:t>demand</w:t>
      </w:r>
      <w:r w:rsidRPr="0050231A">
        <w:rPr>
          <w:rStyle w:val="StyleUnderline"/>
        </w:rPr>
        <w:t>, based on income levels or changes, buying and spending trends, and underlying economic conditions</w:t>
      </w:r>
      <w:r w:rsidRPr="00716780">
        <w:rPr>
          <w:sz w:val="16"/>
        </w:rPr>
        <w:t xml:space="preserve">. </w:t>
      </w:r>
      <w:r w:rsidRPr="00C62DB2">
        <w:rPr>
          <w:rStyle w:val="StyleUnderline"/>
          <w:highlight w:val="cyan"/>
        </w:rPr>
        <w:t>If we consider</w:t>
      </w:r>
      <w:r w:rsidRPr="0050231A">
        <w:rPr>
          <w:rStyle w:val="StyleUnderline"/>
        </w:rPr>
        <w:t xml:space="preserve"> credit and </w:t>
      </w:r>
      <w:r w:rsidRPr="00C62DB2">
        <w:rPr>
          <w:rStyle w:val="StyleUnderline"/>
          <w:highlight w:val="cyan"/>
        </w:rPr>
        <w:t>liquidity</w:t>
      </w:r>
      <w:r w:rsidRPr="0050231A">
        <w:rPr>
          <w:rStyle w:val="StyleUnderline"/>
        </w:rPr>
        <w:t xml:space="preserve"> to be </w:t>
      </w:r>
      <w:r w:rsidRPr="00C62DB2">
        <w:rPr>
          <w:rStyle w:val="StyleUnderline"/>
          <w:highlight w:val="cyan"/>
        </w:rPr>
        <w:t xml:space="preserve">the </w:t>
      </w:r>
      <w:r w:rsidRPr="00C62DB2">
        <w:rPr>
          <w:rStyle w:val="Emphasis"/>
          <w:highlight w:val="cyan"/>
        </w:rPr>
        <w:t>life-blood</w:t>
      </w:r>
      <w:r w:rsidRPr="0050231A">
        <w:rPr>
          <w:rStyle w:val="Emphasis"/>
        </w:rPr>
        <w:t xml:space="preserve"> </w:t>
      </w:r>
      <w:r w:rsidRPr="00C62DB2">
        <w:rPr>
          <w:rStyle w:val="Emphasis"/>
        </w:rPr>
        <w:t>of the economic system</w:t>
      </w:r>
      <w:r w:rsidRPr="0050231A">
        <w:rPr>
          <w:rStyle w:val="StyleUnderline"/>
        </w:rPr>
        <w:t xml:space="preserve">, then it is reasonable to </w:t>
      </w:r>
      <w:r w:rsidRPr="00B74A68">
        <w:rPr>
          <w:rStyle w:val="StyleUnderline"/>
          <w:highlight w:val="cyan"/>
        </w:rPr>
        <w:t xml:space="preserve">regard confidence as the </w:t>
      </w:r>
      <w:r w:rsidRPr="00B74A68">
        <w:rPr>
          <w:rStyle w:val="Emphasis"/>
          <w:highlight w:val="cyan"/>
        </w:rPr>
        <w:t>oxygen that sustains the system.</w:t>
      </w:r>
      <w:r>
        <w:rPr>
          <w:rStyle w:val="Emphasis"/>
        </w:rPr>
        <w:t xml:space="preserve"> </w:t>
      </w:r>
      <w:r w:rsidRPr="00C62DB2">
        <w:rPr>
          <w:rStyle w:val="StyleUnderline"/>
          <w:highlight w:val="cyan"/>
        </w:rPr>
        <w:t>So heightened</w:t>
      </w:r>
      <w:r w:rsidRPr="0050231A">
        <w:rPr>
          <w:rStyle w:val="StyleUnderline"/>
        </w:rPr>
        <w:t xml:space="preserve"> economic </w:t>
      </w:r>
      <w:r w:rsidRPr="00C62DB2">
        <w:rPr>
          <w:rStyle w:val="StyleUnderline"/>
          <w:highlight w:val="cyan"/>
        </w:rPr>
        <w:t>anxiety</w:t>
      </w:r>
      <w:r w:rsidRPr="0050231A">
        <w:rPr>
          <w:rStyle w:val="StyleUnderline"/>
        </w:rPr>
        <w:t xml:space="preserve"> and languishing confidence </w:t>
      </w:r>
      <w:r w:rsidRPr="00C62DB2">
        <w:rPr>
          <w:rStyle w:val="StyleUnderline"/>
          <w:highlight w:val="cyan"/>
        </w:rPr>
        <w:t>will have</w:t>
      </w:r>
      <w:r w:rsidRPr="0050231A">
        <w:rPr>
          <w:rStyle w:val="StyleUnderline"/>
        </w:rPr>
        <w:t xml:space="preserve"> manifest </w:t>
      </w:r>
      <w:r w:rsidRPr="00C62DB2">
        <w:rPr>
          <w:rStyle w:val="StyleUnderline"/>
          <w:highlight w:val="cyan"/>
        </w:rPr>
        <w:t>impacts</w:t>
      </w:r>
      <w:r w:rsidRPr="0050231A">
        <w:rPr>
          <w:rStyle w:val="StyleUnderline"/>
        </w:rPr>
        <w:t xml:space="preserve"> </w:t>
      </w:r>
      <w:r w:rsidRPr="00C62DB2">
        <w:rPr>
          <w:rStyle w:val="StyleUnderline"/>
          <w:highlight w:val="cyan"/>
        </w:rPr>
        <w:t>on</w:t>
      </w:r>
      <w:r w:rsidRPr="0050231A">
        <w:rPr>
          <w:rStyle w:val="StyleUnderline"/>
        </w:rPr>
        <w:t xml:space="preserve"> the health and wellbeing of the economy</w:t>
      </w:r>
      <w:r w:rsidRPr="00716780">
        <w:rPr>
          <w:sz w:val="16"/>
        </w:rPr>
        <w:t xml:space="preserve">, often </w:t>
      </w:r>
      <w:r w:rsidRPr="0050231A">
        <w:rPr>
          <w:rStyle w:val="StyleUnderline"/>
        </w:rPr>
        <w:t>determining whether or not it can reach and sustain</w:t>
      </w:r>
      <w:r w:rsidRPr="00716780">
        <w:rPr>
          <w:sz w:val="16"/>
        </w:rPr>
        <w:t xml:space="preserve"> its long term potential rates of </w:t>
      </w:r>
      <w:r w:rsidRPr="00C62DB2">
        <w:rPr>
          <w:rStyle w:val="StyleUnderline"/>
          <w:highlight w:val="cyan"/>
        </w:rPr>
        <w:t>growth</w:t>
      </w:r>
      <w:r w:rsidRPr="00716780">
        <w:rPr>
          <w:sz w:val="16"/>
        </w:rPr>
        <w:t xml:space="preserve">. Recent </w:t>
      </w:r>
      <w:r w:rsidRPr="0050231A">
        <w:rPr>
          <w:rStyle w:val="StyleUnderline"/>
        </w:rPr>
        <w:t xml:space="preserve">experience indicates that there are several important consequences of low and declining levels of confidence, </w:t>
      </w:r>
      <w:r w:rsidRPr="00C62DB2">
        <w:rPr>
          <w:rStyle w:val="StyleUnderline"/>
          <w:highlight w:val="cyan"/>
        </w:rPr>
        <w:t>including</w:t>
      </w:r>
      <w:r w:rsidRPr="00716780">
        <w:rPr>
          <w:sz w:val="16"/>
        </w:rPr>
        <w:t xml:space="preserve">: </w:t>
      </w:r>
      <w:r w:rsidRPr="0050231A">
        <w:rPr>
          <w:rStyle w:val="StyleUnderline"/>
        </w:rPr>
        <w:t>unusually high</w:t>
      </w:r>
      <w:r w:rsidRPr="00716780">
        <w:rPr>
          <w:sz w:val="16"/>
        </w:rPr>
        <w:t xml:space="preserve"> </w:t>
      </w:r>
      <w:r w:rsidRPr="0050231A">
        <w:rPr>
          <w:rStyle w:val="StyleUnderline"/>
        </w:rPr>
        <w:t>household and business savings rates, including</w:t>
      </w:r>
      <w:r w:rsidRPr="00716780">
        <w:rPr>
          <w:sz w:val="16"/>
        </w:rPr>
        <w:t xml:space="preserve"> the </w:t>
      </w:r>
      <w:r w:rsidRPr="00C62DB2">
        <w:rPr>
          <w:rStyle w:val="StyleUnderline"/>
          <w:highlight w:val="cyan"/>
        </w:rPr>
        <w:t>hoarding</w:t>
      </w:r>
      <w:r w:rsidRPr="0050231A">
        <w:rPr>
          <w:rStyle w:val="StyleUnderline"/>
        </w:rPr>
        <w:t xml:space="preserve"> of </w:t>
      </w:r>
      <w:r w:rsidRPr="00C62DB2">
        <w:rPr>
          <w:rStyle w:val="StyleUnderline"/>
          <w:highlight w:val="cyan"/>
        </w:rPr>
        <w:t>capital</w:t>
      </w:r>
      <w:r w:rsidRPr="0050231A">
        <w:rPr>
          <w:rStyle w:val="StyleUnderline"/>
        </w:rPr>
        <w:t xml:space="preserve"> by</w:t>
      </w:r>
      <w:r w:rsidRPr="00716780">
        <w:rPr>
          <w:sz w:val="16"/>
        </w:rPr>
        <w:t xml:space="preserve"> financial and nonfinancial </w:t>
      </w:r>
      <w:r w:rsidRPr="0050231A">
        <w:rPr>
          <w:rStyle w:val="StyleUnderline"/>
        </w:rPr>
        <w:t>firms</w:t>
      </w:r>
      <w:r w:rsidRPr="00716780">
        <w:rPr>
          <w:sz w:val="16"/>
        </w:rPr>
        <w:t xml:space="preserve"> </w:t>
      </w:r>
      <w:r w:rsidRPr="00C62DB2">
        <w:rPr>
          <w:rStyle w:val="StyleUnderline"/>
        </w:rPr>
        <w:t>subdued</w:t>
      </w:r>
      <w:r w:rsidRPr="0050231A">
        <w:rPr>
          <w:rStyle w:val="StyleUnderline"/>
        </w:rPr>
        <w:t xml:space="preserve"> nominal income growth and </w:t>
      </w:r>
      <w:r w:rsidRPr="00C62DB2">
        <w:rPr>
          <w:rStyle w:val="StyleUnderline"/>
          <w:highlight w:val="cyan"/>
        </w:rPr>
        <w:t>tepid</w:t>
      </w:r>
      <w:r w:rsidRPr="0050231A">
        <w:rPr>
          <w:rStyle w:val="StyleUnderline"/>
        </w:rPr>
        <w:t xml:space="preserve"> private sector </w:t>
      </w:r>
      <w:r w:rsidRPr="00C62DB2">
        <w:rPr>
          <w:rStyle w:val="StyleUnderline"/>
          <w:highlight w:val="cyan"/>
        </w:rPr>
        <w:t>credit</w:t>
      </w:r>
      <w:r w:rsidRPr="0050231A">
        <w:rPr>
          <w:rStyle w:val="StyleUnderline"/>
        </w:rPr>
        <w:t xml:space="preserve"> growth</w:t>
      </w:r>
      <w:r>
        <w:rPr>
          <w:rStyle w:val="StyleUnderline"/>
        </w:rPr>
        <w:t xml:space="preserve"> </w:t>
      </w:r>
      <w:r w:rsidRPr="0050231A">
        <w:rPr>
          <w:rStyle w:val="StyleUnderline"/>
        </w:rPr>
        <w:t>widespread household deleveraging</w:t>
      </w:r>
      <w:r>
        <w:rPr>
          <w:rStyle w:val="StyleUnderline"/>
        </w:rPr>
        <w:t xml:space="preserve"> </w:t>
      </w:r>
      <w:r w:rsidRPr="00C62DB2">
        <w:rPr>
          <w:rStyle w:val="StyleUnderline"/>
          <w:highlight w:val="cyan"/>
        </w:rPr>
        <w:t>declining</w:t>
      </w:r>
      <w:r w:rsidRPr="0050231A">
        <w:rPr>
          <w:rStyle w:val="StyleUnderline"/>
        </w:rPr>
        <w:t xml:space="preserve"> business </w:t>
      </w:r>
      <w:r w:rsidRPr="00C62DB2">
        <w:rPr>
          <w:rStyle w:val="StyleUnderline"/>
          <w:highlight w:val="cyan"/>
        </w:rPr>
        <w:t>investment</w:t>
      </w:r>
      <w:r w:rsidRPr="0050231A">
        <w:rPr>
          <w:rStyle w:val="StyleUnderline"/>
        </w:rPr>
        <w:t xml:space="preserve"> spending </w:t>
      </w:r>
      <w:r w:rsidRPr="00C62DB2">
        <w:rPr>
          <w:rStyle w:val="StyleUnderline"/>
          <w:highlight w:val="cyan"/>
        </w:rPr>
        <w:t>and weak employment</w:t>
      </w:r>
      <w:r w:rsidRPr="0050231A">
        <w:rPr>
          <w:rStyle w:val="StyleUnderline"/>
        </w:rPr>
        <w:t xml:space="preserve"> growth</w:t>
      </w:r>
      <w:r>
        <w:rPr>
          <w:rStyle w:val="StyleUnderline"/>
        </w:rPr>
        <w:t xml:space="preserve"> </w:t>
      </w:r>
      <w:r w:rsidRPr="0050231A">
        <w:rPr>
          <w:rStyle w:val="StyleUnderline"/>
        </w:rPr>
        <w:t>dominance of short-term thinking and absence of longer-term strategic activity</w:t>
      </w:r>
      <w:r>
        <w:rPr>
          <w:rStyle w:val="StyleUnderline"/>
        </w:rPr>
        <w:t xml:space="preserve"> </w:t>
      </w:r>
      <w:r w:rsidRPr="00716780">
        <w:rPr>
          <w:sz w:val="16"/>
        </w:rPr>
        <w:t xml:space="preserve">risk of a </w:t>
      </w:r>
      <w:r w:rsidRPr="0050231A">
        <w:rPr>
          <w:rStyle w:val="StyleUnderline"/>
        </w:rPr>
        <w:t>decline in the economy’s structural growth rate</w:t>
      </w:r>
      <w:r w:rsidRPr="00716780">
        <w:rPr>
          <w:sz w:val="16"/>
        </w:rPr>
        <w:t xml:space="preserve"> </w:t>
      </w:r>
      <w:r w:rsidRPr="00C62DB2">
        <w:rPr>
          <w:rStyle w:val="StyleUnderline"/>
        </w:rPr>
        <w:t>and</w:t>
      </w:r>
      <w:r w:rsidRPr="00716780">
        <w:rPr>
          <w:sz w:val="16"/>
        </w:rPr>
        <w:t xml:space="preserve"> associated </w:t>
      </w:r>
      <w:r w:rsidRPr="0050231A">
        <w:rPr>
          <w:rStyle w:val="StyleUnderline"/>
        </w:rPr>
        <w:t>deterioration in productivity</w:t>
      </w:r>
      <w:r w:rsidRPr="00716780">
        <w:rPr>
          <w:sz w:val="16"/>
        </w:rPr>
        <w:t xml:space="preserve"> growth. Therefore, </w:t>
      </w:r>
      <w:r w:rsidRPr="00A104FF">
        <w:rPr>
          <w:rStyle w:val="StyleUnderline"/>
          <w:highlight w:val="cyan"/>
        </w:rPr>
        <w:t>economies facing 'crises of confidence'</w:t>
      </w:r>
      <w:r w:rsidRPr="0050231A">
        <w:rPr>
          <w:rStyle w:val="StyleUnderline"/>
        </w:rPr>
        <w:t xml:space="preserve"> </w:t>
      </w:r>
      <w:r w:rsidRPr="00A104FF">
        <w:rPr>
          <w:rStyle w:val="StyleUnderline"/>
          <w:highlight w:val="cyan"/>
        </w:rPr>
        <w:t>may find</w:t>
      </w:r>
      <w:r w:rsidRPr="0050231A">
        <w:rPr>
          <w:rStyle w:val="StyleUnderline"/>
        </w:rPr>
        <w:t xml:space="preserve"> if this </w:t>
      </w:r>
      <w:r w:rsidRPr="00A104FF">
        <w:rPr>
          <w:rStyle w:val="StyleUnderline"/>
          <w:highlight w:val="cyan"/>
        </w:rPr>
        <w:t>prevails it will undermine</w:t>
      </w:r>
      <w:r w:rsidRPr="0050231A">
        <w:rPr>
          <w:rStyle w:val="StyleUnderline"/>
        </w:rPr>
        <w:t xml:space="preserve"> </w:t>
      </w:r>
      <w:r w:rsidRPr="00A104FF">
        <w:rPr>
          <w:rStyle w:val="StyleUnderline"/>
          <w:highlight w:val="cyan"/>
        </w:rPr>
        <w:t>productive capacity</w:t>
      </w:r>
      <w:r w:rsidRPr="0050231A">
        <w:rPr>
          <w:rStyle w:val="StyleUnderline"/>
        </w:rPr>
        <w:t xml:space="preserve"> </w:t>
      </w:r>
      <w:r w:rsidRPr="00A104FF">
        <w:rPr>
          <w:rStyle w:val="StyleUnderline"/>
          <w:highlight w:val="cyan"/>
        </w:rPr>
        <w:t>and</w:t>
      </w:r>
      <w:r w:rsidRPr="0050231A">
        <w:rPr>
          <w:rStyle w:val="StyleUnderline"/>
        </w:rPr>
        <w:t xml:space="preserve"> prove to </w:t>
      </w:r>
      <w:r w:rsidRPr="00A104FF">
        <w:rPr>
          <w:rStyle w:val="StyleUnderline"/>
          <w:highlight w:val="cyan"/>
        </w:rPr>
        <w:t>be 'growth limiting</w:t>
      </w:r>
      <w:r w:rsidRPr="00716780">
        <w:rPr>
          <w:sz w:val="16"/>
          <w:highlight w:val="cyan"/>
        </w:rPr>
        <w:t>'</w:t>
      </w:r>
      <w:r w:rsidRPr="00716780">
        <w:rPr>
          <w:sz w:val="16"/>
        </w:rPr>
        <w:t xml:space="preserve">. In </w:t>
      </w:r>
      <w:r w:rsidRPr="0050231A">
        <w:rPr>
          <w:rStyle w:val="StyleUnderline"/>
        </w:rPr>
        <w:t>this</w:t>
      </w:r>
      <w:r w:rsidRPr="00716780">
        <w:rPr>
          <w:sz w:val="16"/>
        </w:rPr>
        <w:t xml:space="preserve"> event, it </w:t>
      </w:r>
      <w:r w:rsidRPr="0050231A">
        <w:rPr>
          <w:rStyle w:val="StyleUnderline"/>
        </w:rPr>
        <w:t>could lead to deterioration in living standards as the base of economic activity gradually contracts and the willingness and capacity to engage in risk-taking is curtailed.</w:t>
      </w:r>
    </w:p>
    <w:p w14:paraId="4E0791F8" w14:textId="77777777" w:rsidR="00A61EFF" w:rsidRPr="00A104FF" w:rsidRDefault="00A61EFF" w:rsidP="00A61EFF">
      <w:pPr>
        <w:pStyle w:val="Heading4"/>
      </w:pPr>
      <w:r>
        <w:t xml:space="preserve">Econ decline </w:t>
      </w:r>
      <w:proofErr w:type="spellStart"/>
      <w:r>
        <w:t>definetly</w:t>
      </w:r>
      <w:proofErr w:type="spellEnd"/>
      <w:r>
        <w:t xml:space="preserve"> causes Nuclear War </w:t>
      </w:r>
    </w:p>
    <w:p w14:paraId="1377A58C" w14:textId="77777777" w:rsidR="00A61EFF" w:rsidRPr="006D3344" w:rsidRDefault="00A61EFF" w:rsidP="00A61EFF">
      <w:pPr>
        <w:rPr>
          <w:b/>
          <w:sz w:val="26"/>
        </w:rPr>
      </w:pPr>
      <w:proofErr w:type="spellStart"/>
      <w:r w:rsidRPr="00523120">
        <w:rPr>
          <w:rStyle w:val="Style13ptBold"/>
        </w:rPr>
        <w:t>Tønnesson</w:t>
      </w:r>
      <w:proofErr w:type="spellEnd"/>
      <w:r w:rsidRPr="00523120">
        <w:rPr>
          <w:rStyle w:val="Style13ptBold"/>
        </w:rPr>
        <w:t xml:space="preserve"> 15</w:t>
      </w:r>
      <w:r>
        <w:rPr>
          <w:rStyle w:val="Style13ptBold"/>
        </w:rPr>
        <w:t xml:space="preserve"> </w:t>
      </w:r>
      <w:r>
        <w:t xml:space="preserve">Stein </w:t>
      </w:r>
      <w:proofErr w:type="spellStart"/>
      <w:r>
        <w:t>Tønnesson</w:t>
      </w:r>
      <w:proofErr w:type="spellEnd"/>
      <w:r>
        <w:t xml:space="preserve">, PhD from the University of Oslo, is research professor at the Peace Research Institute Oslo(PRIO), adjunct professor at the Department of Peace and Conflict </w:t>
      </w:r>
      <w:proofErr w:type="spellStart"/>
      <w:r>
        <w:t>Research,Uppsala</w:t>
      </w:r>
      <w:proofErr w:type="spellEnd"/>
      <w:r>
        <w:t xml:space="preserve"> University where he leads a six-year research </w:t>
      </w:r>
      <w:proofErr w:type="spellStart"/>
      <w:r>
        <w:t>programme</w:t>
      </w:r>
      <w:proofErr w:type="spellEnd"/>
      <w:r>
        <w:t xml:space="preserve"> on the East </w:t>
      </w:r>
      <w:proofErr w:type="spellStart"/>
      <w:r>
        <w:t>AsianPeace</w:t>
      </w:r>
      <w:proofErr w:type="spellEnd"/>
      <w:r>
        <w:t xml:space="preserve">, associate editor for Asia in the Journal of Peace Research, International Area Studies Review, 2015, Vol. 18(3), “Deterrence, interdependence and Sino–US peace”, 297–311 </w:t>
      </w:r>
    </w:p>
    <w:p w14:paraId="7016A627" w14:textId="77777777" w:rsidR="00A61EFF" w:rsidRPr="00B96656" w:rsidRDefault="00A61EFF" w:rsidP="00A61EFF">
      <w:pPr>
        <w:rPr>
          <w:sz w:val="16"/>
        </w:rPr>
      </w:pPr>
      <w:r w:rsidRPr="00B96656">
        <w:rPr>
          <w:sz w:val="16"/>
        </w:rPr>
        <w:t xml:space="preserve">Several recent works on China and Sino–US relations have made substantial contributions to the current understanding of how and under what circumstances a combination of nuclear deterrence and economic interdependence may reduce the risk of war between major powers. At least four conclusions can be drawn from the review above: first, those who say that interdependence may both inhibit and drive conflict are right. </w:t>
      </w:r>
      <w:r w:rsidRPr="000C0682">
        <w:rPr>
          <w:rStyle w:val="Emphasis"/>
          <w:highlight w:val="cyan"/>
        </w:rPr>
        <w:t>Interdependence raises</w:t>
      </w:r>
      <w:r w:rsidRPr="00575B9D">
        <w:rPr>
          <w:rStyle w:val="Emphasis"/>
        </w:rPr>
        <w:t xml:space="preserve"> </w:t>
      </w:r>
      <w:r w:rsidRPr="000C0682">
        <w:rPr>
          <w:rStyle w:val="Emphasis"/>
          <w:highlight w:val="cyan"/>
        </w:rPr>
        <w:t>the cost of conflict</w:t>
      </w:r>
      <w:r w:rsidRPr="00575B9D">
        <w:rPr>
          <w:rStyle w:val="Emphasis"/>
        </w:rPr>
        <w:t xml:space="preserve"> for all sides </w:t>
      </w:r>
      <w:r w:rsidRPr="000C0682">
        <w:rPr>
          <w:rStyle w:val="Emphasis"/>
          <w:highlight w:val="cyan"/>
        </w:rPr>
        <w:t>but</w:t>
      </w:r>
      <w:r w:rsidRPr="00B96656">
        <w:rPr>
          <w:sz w:val="16"/>
        </w:rPr>
        <w:t xml:space="preserve"> asymmetrical or unbalanced dependencies and </w:t>
      </w:r>
      <w:r w:rsidRPr="000C0682">
        <w:rPr>
          <w:rStyle w:val="Emphasis"/>
          <w:highlight w:val="cyan"/>
        </w:rPr>
        <w:t>negative trade expectations</w:t>
      </w:r>
      <w:r w:rsidRPr="00575B9D">
        <w:rPr>
          <w:rStyle w:val="Emphasis"/>
        </w:rPr>
        <w:t xml:space="preserve"> may </w:t>
      </w:r>
      <w:r w:rsidRPr="000C0682">
        <w:rPr>
          <w:rStyle w:val="Emphasis"/>
          <w:highlight w:val="cyan"/>
        </w:rPr>
        <w:t>generate tensions</w:t>
      </w:r>
      <w:r w:rsidRPr="00575B9D">
        <w:rPr>
          <w:rStyle w:val="Emphasis"/>
        </w:rPr>
        <w:t xml:space="preserve"> </w:t>
      </w:r>
      <w:r w:rsidRPr="000C0682">
        <w:rPr>
          <w:rStyle w:val="Emphasis"/>
          <w:highlight w:val="cyan"/>
        </w:rPr>
        <w:t>leading to trade wars</w:t>
      </w:r>
      <w:r w:rsidRPr="00575B9D">
        <w:rPr>
          <w:rStyle w:val="Emphasis"/>
        </w:rPr>
        <w:t xml:space="preserve"> among inter-dependent states </w:t>
      </w:r>
      <w:r w:rsidRPr="000C0682">
        <w:rPr>
          <w:rStyle w:val="Emphasis"/>
          <w:highlight w:val="cyan"/>
        </w:rPr>
        <w:t>that</w:t>
      </w:r>
      <w:r w:rsidRPr="00B96656">
        <w:rPr>
          <w:sz w:val="16"/>
        </w:rPr>
        <w:t xml:space="preserve"> in turn </w:t>
      </w:r>
      <w:r w:rsidRPr="000C0682">
        <w:rPr>
          <w:rStyle w:val="Emphasis"/>
          <w:highlight w:val="cyan"/>
        </w:rPr>
        <w:t>increase the risk of military conflict</w:t>
      </w:r>
      <w:r w:rsidRPr="00B96656">
        <w:rPr>
          <w:sz w:val="16"/>
        </w:rPr>
        <w:t xml:space="preserve"> (Copeland, 2015: 1, 14, 437; Roach, 2014). </w:t>
      </w:r>
      <w:r w:rsidRPr="000C0682">
        <w:rPr>
          <w:rStyle w:val="Emphasis"/>
          <w:highlight w:val="cyan"/>
        </w:rPr>
        <w:t>The risk may increase</w:t>
      </w:r>
      <w:r w:rsidRPr="00575B9D">
        <w:rPr>
          <w:rStyle w:val="Emphasis"/>
        </w:rPr>
        <w:t xml:space="preserve"> </w:t>
      </w:r>
      <w:r w:rsidRPr="000C0682">
        <w:rPr>
          <w:rStyle w:val="Emphasis"/>
          <w:highlight w:val="cyan"/>
        </w:rPr>
        <w:t>if</w:t>
      </w:r>
      <w:r w:rsidRPr="00575B9D">
        <w:rPr>
          <w:rStyle w:val="Emphasis"/>
        </w:rPr>
        <w:t xml:space="preserve"> one of the </w:t>
      </w:r>
      <w:r w:rsidRPr="000C0682">
        <w:rPr>
          <w:rStyle w:val="Emphasis"/>
          <w:highlight w:val="cyan"/>
        </w:rPr>
        <w:t>interdependent countries is governed</w:t>
      </w:r>
      <w:r w:rsidRPr="00575B9D">
        <w:rPr>
          <w:rStyle w:val="Emphasis"/>
        </w:rPr>
        <w:t xml:space="preserve"> </w:t>
      </w:r>
      <w:r w:rsidRPr="000C0682">
        <w:rPr>
          <w:rStyle w:val="Emphasis"/>
          <w:highlight w:val="cyan"/>
        </w:rPr>
        <w:t>by an inward-looking socio-economic coalition</w:t>
      </w:r>
      <w:r w:rsidRPr="00B96656">
        <w:rPr>
          <w:sz w:val="16"/>
        </w:rPr>
        <w:t xml:space="preserve"> (Solingen, 2015); second, the risk of war between China and the US should not just be </w:t>
      </w:r>
      <w:proofErr w:type="spellStart"/>
      <w:r w:rsidRPr="00B96656">
        <w:rPr>
          <w:sz w:val="16"/>
        </w:rPr>
        <w:t>analysed</w:t>
      </w:r>
      <w:proofErr w:type="spellEnd"/>
      <w:r w:rsidRPr="00B96656">
        <w:rPr>
          <w:sz w:val="1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decisions for war and peace are taken by very few people, who act on the basis of their future expectations. International relations theory must be supplemented by foreign policy analysis in order to assess the value attributed by national decision-makers to economic development and their assessments of risks and opportunities. </w:t>
      </w:r>
      <w:r w:rsidRPr="00575B9D">
        <w:rPr>
          <w:rStyle w:val="StyleUnderline"/>
        </w:rPr>
        <w:t>If leaders</w:t>
      </w:r>
      <w:r w:rsidRPr="00B96656">
        <w:rPr>
          <w:sz w:val="16"/>
        </w:rPr>
        <w:t xml:space="preserve"> on either side of the Atlantic </w:t>
      </w:r>
      <w:r w:rsidRPr="00575B9D">
        <w:rPr>
          <w:rStyle w:val="StyleUnderline"/>
        </w:rPr>
        <w:t>begin to seriously fear or anticipate their own nation’s decline</w:t>
      </w:r>
      <w:r w:rsidRPr="00B96656">
        <w:rPr>
          <w:sz w:val="16"/>
        </w:rPr>
        <w:t xml:space="preserve"> then </w:t>
      </w:r>
      <w:r w:rsidRPr="000C0682">
        <w:rPr>
          <w:rStyle w:val="StyleUnderline"/>
          <w:highlight w:val="cyan"/>
        </w:rPr>
        <w:t>they may</w:t>
      </w:r>
      <w:r w:rsidRPr="00575B9D">
        <w:rPr>
          <w:rStyle w:val="StyleUnderline"/>
        </w:rPr>
        <w:t xml:space="preserve"> blame this on external dependence</w:t>
      </w:r>
      <w:r w:rsidRPr="00B96656">
        <w:rPr>
          <w:sz w:val="16"/>
        </w:rPr>
        <w:t xml:space="preserve">, </w:t>
      </w:r>
      <w:r w:rsidRPr="000C0682">
        <w:rPr>
          <w:rStyle w:val="Emphasis"/>
          <w:highlight w:val="cyan"/>
        </w:rPr>
        <w:t>appeal to anti-foreign sentiments</w:t>
      </w:r>
      <w:r w:rsidRPr="00575B9D">
        <w:rPr>
          <w:rStyle w:val="Emphasis"/>
        </w:rPr>
        <w:t xml:space="preserve">, contemplate the use of force to gain respect or credibility, </w:t>
      </w:r>
      <w:r w:rsidRPr="000C0682">
        <w:rPr>
          <w:rStyle w:val="Emphasis"/>
          <w:highlight w:val="cyan"/>
        </w:rPr>
        <w:t>adopt protectionist</w:t>
      </w:r>
      <w:r w:rsidRPr="00575B9D">
        <w:rPr>
          <w:rStyle w:val="Emphasis"/>
        </w:rPr>
        <w:t xml:space="preserve"> </w:t>
      </w:r>
      <w:r w:rsidRPr="000C0682">
        <w:rPr>
          <w:rStyle w:val="Emphasis"/>
          <w:highlight w:val="cyan"/>
        </w:rPr>
        <w:t>policies</w:t>
      </w:r>
      <w:r w:rsidRPr="00B96656">
        <w:rPr>
          <w:sz w:val="16"/>
        </w:rPr>
        <w:t xml:space="preserve">, </w:t>
      </w:r>
      <w:r w:rsidRPr="000C0682">
        <w:rPr>
          <w:rStyle w:val="Emphasis"/>
          <w:highlight w:val="cyan"/>
        </w:rPr>
        <w:t>and</w:t>
      </w:r>
      <w:r w:rsidRPr="00575B9D">
        <w:rPr>
          <w:rStyle w:val="Emphasis"/>
        </w:rPr>
        <w:t xml:space="preserve"> ultimately </w:t>
      </w:r>
      <w:r w:rsidRPr="000C0682">
        <w:rPr>
          <w:rStyle w:val="Emphasis"/>
          <w:highlight w:val="cyan"/>
        </w:rPr>
        <w:t>refuse to be deterred by</w:t>
      </w:r>
      <w:r w:rsidRPr="00575B9D">
        <w:rPr>
          <w:rStyle w:val="Emphasis"/>
        </w:rPr>
        <w:t xml:space="preserve"> either </w:t>
      </w:r>
      <w:r w:rsidRPr="000C0682">
        <w:rPr>
          <w:rStyle w:val="Emphasis"/>
          <w:highlight w:val="cyan"/>
        </w:rPr>
        <w:t>nuclear arms</w:t>
      </w:r>
      <w:r w:rsidRPr="00575B9D">
        <w:rPr>
          <w:rStyle w:val="Emphasis"/>
        </w:rPr>
        <w:t xml:space="preserve"> or prospects of socioeconomic calamities</w:t>
      </w:r>
      <w:r w:rsidRPr="00B96656">
        <w:rPr>
          <w:sz w:val="16"/>
        </w:rPr>
        <w:t xml:space="preserve">. </w:t>
      </w:r>
      <w:r w:rsidRPr="00575B9D">
        <w:rPr>
          <w:rStyle w:val="Emphasis"/>
        </w:rPr>
        <w:t>Such a dangerous shift could happen abruptly</w:t>
      </w:r>
      <w:r w:rsidRPr="00B96656">
        <w:rPr>
          <w:sz w:val="16"/>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0C0682">
        <w:rPr>
          <w:rStyle w:val="Emphasis"/>
          <w:highlight w:val="cyan"/>
        </w:rPr>
        <w:t>The greatest risk</w:t>
      </w:r>
      <w:r w:rsidRPr="00B96656">
        <w:rPr>
          <w:sz w:val="16"/>
        </w:rPr>
        <w:t xml:space="preserve"> </w:t>
      </w:r>
      <w:r w:rsidRPr="000C0682">
        <w:rPr>
          <w:rStyle w:val="StyleUnderline"/>
          <w:highlight w:val="cyan"/>
        </w:rPr>
        <w:t>is</w:t>
      </w:r>
      <w:r w:rsidRPr="00575B9D">
        <w:rPr>
          <w:rStyle w:val="StyleUnderline"/>
        </w:rPr>
        <w:t xml:space="preserve"> not that a territorial dispute leads to war under present circumstances</w:t>
      </w:r>
      <w:r w:rsidRPr="00B96656">
        <w:rPr>
          <w:sz w:val="16"/>
        </w:rPr>
        <w:t xml:space="preserve"> </w:t>
      </w:r>
      <w:r w:rsidRPr="00575B9D">
        <w:rPr>
          <w:rStyle w:val="Emphasis"/>
        </w:rPr>
        <w:t xml:space="preserve">but </w:t>
      </w:r>
      <w:r w:rsidRPr="000C0682">
        <w:rPr>
          <w:rStyle w:val="Emphasis"/>
          <w:highlight w:val="cyan"/>
        </w:rPr>
        <w:t>that changes in the world economy</w:t>
      </w:r>
      <w:r w:rsidRPr="00575B9D">
        <w:rPr>
          <w:rStyle w:val="Emphasis"/>
        </w:rPr>
        <w:t xml:space="preserve"> alter those circumstances in ways </w:t>
      </w:r>
      <w:r w:rsidRPr="00575B9D">
        <w:rPr>
          <w:rStyle w:val="Emphasis"/>
        </w:rPr>
        <w:lastRenderedPageBreak/>
        <w:t xml:space="preserve">that </w:t>
      </w:r>
      <w:r w:rsidRPr="000C0682">
        <w:rPr>
          <w:rStyle w:val="Emphasis"/>
          <w:highlight w:val="cyan"/>
        </w:rPr>
        <w:t>render inter-state peace more precarious</w:t>
      </w:r>
      <w:r w:rsidRPr="00575B9D">
        <w:rPr>
          <w:rStyle w:val="Emphasis"/>
        </w:rPr>
        <w:t>.</w:t>
      </w:r>
      <w:r w:rsidRPr="00B96656">
        <w:rPr>
          <w:sz w:val="16"/>
        </w:rPr>
        <w:t xml:space="preserve"> If China and the US fail to rebalance their financial and trading relations (Roach, 2014) then </w:t>
      </w:r>
      <w:r w:rsidRPr="000C0682">
        <w:rPr>
          <w:rStyle w:val="Emphasis"/>
          <w:highlight w:val="cyan"/>
        </w:rPr>
        <w:t>a trade war could</w:t>
      </w:r>
      <w:r w:rsidRPr="00B96656">
        <w:rPr>
          <w:sz w:val="16"/>
        </w:rPr>
        <w:t xml:space="preserve"> result, </w:t>
      </w:r>
      <w:r w:rsidRPr="000C0682">
        <w:rPr>
          <w:rStyle w:val="Emphasis"/>
          <w:highlight w:val="cyan"/>
        </w:rPr>
        <w:t>interrupt</w:t>
      </w:r>
      <w:r w:rsidRPr="00B96656">
        <w:rPr>
          <w:sz w:val="16"/>
        </w:rPr>
        <w:t xml:space="preserve">ing </w:t>
      </w:r>
      <w:r w:rsidRPr="000C0682">
        <w:rPr>
          <w:rStyle w:val="Emphasis"/>
          <w:highlight w:val="cyan"/>
        </w:rPr>
        <w:t>transnational production networks</w:t>
      </w:r>
      <w:r w:rsidRPr="00575B9D">
        <w:rPr>
          <w:rStyle w:val="Emphasis"/>
        </w:rPr>
        <w:t xml:space="preserve">, provoking social distress, </w:t>
      </w:r>
      <w:r w:rsidRPr="000C0682">
        <w:rPr>
          <w:rStyle w:val="Emphasis"/>
        </w:rPr>
        <w:t xml:space="preserve">and </w:t>
      </w:r>
      <w:r w:rsidRPr="000C0682">
        <w:rPr>
          <w:rStyle w:val="Emphasis"/>
          <w:highlight w:val="cyan"/>
        </w:rPr>
        <w:t>exacerbating nationalist emotions</w:t>
      </w:r>
      <w:r w:rsidRPr="00B96656">
        <w:rPr>
          <w:sz w:val="16"/>
        </w:rPr>
        <w:t xml:space="preserve">. </w:t>
      </w:r>
      <w:r w:rsidRPr="00575B9D">
        <w:rPr>
          <w:rStyle w:val="StyleUnderline"/>
        </w:rPr>
        <w:t>This could have unforeseen consequences in the field of security</w:t>
      </w:r>
      <w:r w:rsidRPr="00B96656">
        <w:rPr>
          <w:sz w:val="16"/>
        </w:rPr>
        <w:t xml:space="preserve">, </w:t>
      </w:r>
      <w:r w:rsidRPr="00575B9D">
        <w:rPr>
          <w:rStyle w:val="Emphasis"/>
        </w:rPr>
        <w:t>with nuclear deterrence remaining the only factor to protect</w:t>
      </w:r>
      <w:r w:rsidRPr="00B96656">
        <w:rPr>
          <w:sz w:val="16"/>
        </w:rPr>
        <w:t xml:space="preserve"> the world </w:t>
      </w:r>
      <w:r w:rsidRPr="00575B9D">
        <w:rPr>
          <w:rStyle w:val="Emphasis"/>
        </w:rPr>
        <w:t>from Armageddon, and unreliably so.</w:t>
      </w:r>
      <w:r w:rsidRPr="00B96656">
        <w:rPr>
          <w:sz w:val="16"/>
        </w:rPr>
        <w:t xml:space="preserve"> </w:t>
      </w:r>
      <w:r w:rsidRPr="000C0682">
        <w:rPr>
          <w:rStyle w:val="Emphasis"/>
          <w:highlight w:val="cyan"/>
        </w:rPr>
        <w:t>Deterrence could</w:t>
      </w:r>
      <w:r w:rsidRPr="00523120">
        <w:rPr>
          <w:rStyle w:val="Emphasis"/>
        </w:rPr>
        <w:t xml:space="preserve"> </w:t>
      </w:r>
      <w:r w:rsidRPr="000C0682">
        <w:rPr>
          <w:rStyle w:val="Emphasis"/>
          <w:highlight w:val="cyan"/>
        </w:rPr>
        <w:t>lose its credibility</w:t>
      </w:r>
      <w:r w:rsidRPr="00523120">
        <w:rPr>
          <w:rStyle w:val="Emphasis"/>
        </w:rPr>
        <w:t xml:space="preserve">: </w:t>
      </w:r>
      <w:r w:rsidRPr="000C0682">
        <w:rPr>
          <w:rStyle w:val="Emphasis"/>
          <w:highlight w:val="cyan"/>
        </w:rPr>
        <w:t>one of the two great powers might gamble</w:t>
      </w:r>
      <w:r w:rsidRPr="00523120">
        <w:rPr>
          <w:rStyle w:val="Emphasis"/>
        </w:rPr>
        <w:t xml:space="preserve"> </w:t>
      </w:r>
      <w:r w:rsidRPr="000C0682">
        <w:rPr>
          <w:rStyle w:val="Emphasis"/>
          <w:highlight w:val="cyan"/>
        </w:rPr>
        <w:t>that the other yield</w:t>
      </w:r>
      <w:r w:rsidRPr="00523120">
        <w:rPr>
          <w:rStyle w:val="Emphasis"/>
        </w:rPr>
        <w:t xml:space="preserve"> in a cyber-war or conventional limited war</w:t>
      </w:r>
      <w:r w:rsidRPr="00B96656">
        <w:rPr>
          <w:sz w:val="16"/>
        </w:rPr>
        <w:t xml:space="preserve">, or third party countries might engage in conflict with each other, with a view to obliging Washington or Beijing to intervene. </w:t>
      </w:r>
    </w:p>
    <w:sectPr w:rsidR="00A61EFF" w:rsidRPr="00B966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93C8F"/>
    <w:rsid w:val="000139A3"/>
    <w:rsid w:val="000B2398"/>
    <w:rsid w:val="00100833"/>
    <w:rsid w:val="00104529"/>
    <w:rsid w:val="00105942"/>
    <w:rsid w:val="00107396"/>
    <w:rsid w:val="00144A4C"/>
    <w:rsid w:val="00176AB0"/>
    <w:rsid w:val="00177B7D"/>
    <w:rsid w:val="0018322D"/>
    <w:rsid w:val="001A216A"/>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93C8F"/>
    <w:rsid w:val="008B3ECB"/>
    <w:rsid w:val="008B4E85"/>
    <w:rsid w:val="008C1B2E"/>
    <w:rsid w:val="0091627E"/>
    <w:rsid w:val="0097032B"/>
    <w:rsid w:val="009D2EAD"/>
    <w:rsid w:val="009D54B2"/>
    <w:rsid w:val="009E1922"/>
    <w:rsid w:val="009F7ED2"/>
    <w:rsid w:val="00A61EFF"/>
    <w:rsid w:val="00A80CBA"/>
    <w:rsid w:val="00A93661"/>
    <w:rsid w:val="00A95652"/>
    <w:rsid w:val="00AC0AB8"/>
    <w:rsid w:val="00B33C6D"/>
    <w:rsid w:val="00B40DF3"/>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9A63F"/>
  <w15:chartTrackingRefBased/>
  <w15:docId w15:val="{D25AC2E3-319C-48A4-B0DA-0E8A140D2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93C8F"/>
    <w:rPr>
      <w:rFonts w:ascii="Calibri" w:hAnsi="Calibri"/>
    </w:rPr>
  </w:style>
  <w:style w:type="paragraph" w:styleId="Heading1">
    <w:name w:val="heading 1"/>
    <w:aliases w:val="Pocket"/>
    <w:basedOn w:val="Normal"/>
    <w:next w:val="Normal"/>
    <w:link w:val="Heading1Char"/>
    <w:qFormat/>
    <w:rsid w:val="00893C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93C8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93C8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3"/>
    <w:unhideWhenUsed/>
    <w:qFormat/>
    <w:rsid w:val="00893C8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93C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3C8F"/>
  </w:style>
  <w:style w:type="character" w:customStyle="1" w:styleId="Heading1Char">
    <w:name w:val="Heading 1 Char"/>
    <w:aliases w:val="Pocket Char"/>
    <w:basedOn w:val="DefaultParagraphFont"/>
    <w:link w:val="Heading1"/>
    <w:rsid w:val="00893C8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93C8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93C8F"/>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3"/>
    <w:rsid w:val="00893C8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7"/>
    <w:qFormat/>
    <w:rsid w:val="00893C8F"/>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893C8F"/>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893C8F"/>
    <w:rPr>
      <w:b w:val="0"/>
      <w:sz w:val="22"/>
      <w:u w:val="single"/>
    </w:rPr>
  </w:style>
  <w:style w:type="character" w:styleId="Hyperlink">
    <w:name w:val="Hyperlink"/>
    <w:aliases w:val="heading 1 (block title),Read,Important,Card Text,Internet Link,Analytic Text,Internet link,Char Char1,Underline Char Char Char Char1,Heading 3 Char Char Char Char Char Char Char Char Char Char1,Tag Char Char Char1,Heading 1 Char1,Pocket Char1"/>
    <w:basedOn w:val="DefaultParagraphFont"/>
    <w:link w:val="NoSpacing"/>
    <w:uiPriority w:val="99"/>
    <w:unhideWhenUsed/>
    <w:rsid w:val="00893C8F"/>
    <w:rPr>
      <w:color w:val="auto"/>
      <w:u w:val="none"/>
    </w:rPr>
  </w:style>
  <w:style w:type="character" w:styleId="FollowedHyperlink">
    <w:name w:val="FollowedHyperlink"/>
    <w:basedOn w:val="DefaultParagraphFont"/>
    <w:uiPriority w:val="99"/>
    <w:semiHidden/>
    <w:unhideWhenUsed/>
    <w:rsid w:val="00893C8F"/>
    <w:rPr>
      <w:color w:val="auto"/>
      <w:u w:val="none"/>
    </w:rPr>
  </w:style>
  <w:style w:type="paragraph" w:customStyle="1" w:styleId="textbold">
    <w:name w:val="text bold"/>
    <w:basedOn w:val="Normal"/>
    <w:link w:val="Emphasis"/>
    <w:uiPriority w:val="7"/>
    <w:qFormat/>
    <w:rsid w:val="00893C8F"/>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No Spacing311,Medium Grid 21,tag,Clear,No Spacing111112"/>
    <w:basedOn w:val="Heading1"/>
    <w:link w:val="Hyperlink"/>
    <w:autoRedefine/>
    <w:uiPriority w:val="99"/>
    <w:qFormat/>
    <w:rsid w:val="001A216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macquarie.com/au/advisers/expertise/market-insights/business-consumer-confidence-australi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11</Pages>
  <Words>5960</Words>
  <Characters>33978</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7</cp:revision>
  <dcterms:created xsi:type="dcterms:W3CDTF">2021-12-10T22:10:00Z</dcterms:created>
  <dcterms:modified xsi:type="dcterms:W3CDTF">2021-12-10T23:28:00Z</dcterms:modified>
</cp:coreProperties>
</file>