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95870" w14:textId="6071EC3B" w:rsidR="00A95652" w:rsidRPr="009718B9" w:rsidRDefault="00E24AF5" w:rsidP="00E24AF5">
      <w:pPr>
        <w:pStyle w:val="Heading2"/>
      </w:pPr>
      <w:r w:rsidRPr="009718B9">
        <w:t>1</w:t>
      </w:r>
    </w:p>
    <w:p w14:paraId="017125A4" w14:textId="05504CF9" w:rsidR="008E75ED" w:rsidRPr="008E75ED" w:rsidRDefault="00E24AF5" w:rsidP="00C92790">
      <w:pPr>
        <w:pStyle w:val="Heading4"/>
        <w:spacing w:line="276" w:lineRule="auto"/>
      </w:pPr>
      <w:bookmarkStart w:id="0" w:name="_Hlk50322855"/>
      <w:r w:rsidRPr="009718B9">
        <w:rPr>
          <w:rFonts w:cs="Calibri"/>
        </w:rPr>
        <w:t>Interpretation</w:t>
      </w:r>
      <w:r w:rsidRPr="009718B9">
        <w:t xml:space="preserve">: The Aff must defend an IP reduction for </w:t>
      </w:r>
      <w:r w:rsidRPr="009718B9">
        <w:rPr>
          <w:u w:val="single"/>
        </w:rPr>
        <w:t>all</w:t>
      </w:r>
      <w:r w:rsidRPr="009718B9">
        <w:t xml:space="preserve"> medicines.</w:t>
      </w:r>
    </w:p>
    <w:p w14:paraId="4A6EA2B0" w14:textId="77777777" w:rsidR="00E24AF5" w:rsidRPr="009718B9" w:rsidRDefault="00E24AF5" w:rsidP="00E24AF5">
      <w:r w:rsidRPr="009718B9">
        <w:rPr>
          <w:rStyle w:val="Style13ptBold"/>
        </w:rPr>
        <w:t xml:space="preserve">Leslie 12 </w:t>
      </w:r>
      <w:r w:rsidRPr="009718B9">
        <w:t xml:space="preserve">Leslie, Sarah-Jane. “Generics.” In Routledge Handbook of Philosophy of Language, edited by Gillian Russell and Delia Fara, 355–366. Routledge, 2012. </w:t>
      </w:r>
      <w:hyperlink r:id="rId6" w:history="1">
        <w:r w:rsidRPr="009718B9">
          <w:rPr>
            <w:rStyle w:val="Hyperlink"/>
          </w:rPr>
          <w:t>https://www.princeton.edu/~sjleslie/RoutledgeHandbookEntryGenerics.pdf</w:t>
        </w:r>
      </w:hyperlink>
      <w:r w:rsidRPr="009718B9">
        <w:t xml:space="preserve"> SM</w:t>
      </w:r>
    </w:p>
    <w:p w14:paraId="11642995" w14:textId="77777777" w:rsidR="00E24AF5" w:rsidRPr="009718B9" w:rsidRDefault="00E24AF5" w:rsidP="00E24AF5">
      <w:r w:rsidRPr="009718B9">
        <w:rPr>
          <w:rStyle w:val="StyleUnderline"/>
        </w:rPr>
        <w:t xml:space="preserve">GENERICS VS. EXISTENTIALS The interpretation of sentences containing </w:t>
      </w:r>
      <w:r w:rsidRPr="009718B9">
        <w:t>bare plurals</w:t>
      </w:r>
      <w:r w:rsidRPr="009718B9">
        <w:rPr>
          <w:rStyle w:val="StyleUnderline"/>
        </w:rPr>
        <w:t xml:space="preserve">, </w:t>
      </w:r>
      <w:r w:rsidRPr="009718B9">
        <w:rPr>
          <w:rStyle w:val="StyleUnderline"/>
          <w:highlight w:val="green"/>
        </w:rPr>
        <w:t>indefinite singulars</w:t>
      </w:r>
      <w:r w:rsidRPr="009718B9">
        <w:t xml:space="preserve">, or definite singulars </w:t>
      </w:r>
      <w:r w:rsidRPr="009718B9">
        <w:rPr>
          <w:rStyle w:val="StyleUnderline"/>
          <w:highlight w:val="green"/>
        </w:rPr>
        <w:t>can be</w:t>
      </w:r>
      <w:r w:rsidRPr="009718B9">
        <w:rPr>
          <w:rStyle w:val="StyleUnderline"/>
        </w:rPr>
        <w:t xml:space="preserve"> either </w:t>
      </w:r>
      <w:r w:rsidRPr="009718B9">
        <w:rPr>
          <w:rStyle w:val="StyleUnderline"/>
          <w:highlight w:val="green"/>
        </w:rPr>
        <w:t>generic</w:t>
      </w:r>
      <w:r w:rsidRPr="009718B9">
        <w:rPr>
          <w:rStyle w:val="StyleUnderline"/>
        </w:rPr>
        <w:t xml:space="preserve"> </w:t>
      </w:r>
      <w:r w:rsidRPr="009718B9">
        <w:t xml:space="preserve">as in (1) respectively </w:t>
      </w:r>
      <w:r w:rsidRPr="009718B9">
        <w:rPr>
          <w:rStyle w:val="StyleUnderline"/>
          <w:highlight w:val="green"/>
        </w:rPr>
        <w:t>or existential</w:t>
      </w:r>
      <w:r w:rsidRPr="009718B9">
        <w:rPr>
          <w:rStyle w:val="StyleUnderline"/>
        </w:rPr>
        <w:t>/specific</w:t>
      </w:r>
      <w:r w:rsidRPr="009718B9">
        <w:t xml:space="preserve"> as in (2): </w:t>
      </w:r>
      <w:r w:rsidRPr="009718B9">
        <w:rPr>
          <w:rStyle w:val="StyleUnderline"/>
        </w:rPr>
        <w:t>(1)</w:t>
      </w:r>
      <w:r w:rsidRPr="009718B9">
        <w:t xml:space="preserve"> Tigers are striped </w:t>
      </w:r>
      <w:r w:rsidRPr="009718B9">
        <w:rPr>
          <w:rStyle w:val="StyleUnderline"/>
        </w:rPr>
        <w:t xml:space="preserve">A tiger is striped </w:t>
      </w:r>
      <w:r w:rsidRPr="009718B9">
        <w:t xml:space="preserve">The tiger is striped. </w:t>
      </w:r>
      <w:r w:rsidRPr="009718B9">
        <w:rPr>
          <w:rStyle w:val="StyleUnderline"/>
        </w:rPr>
        <w:t>(2)</w:t>
      </w:r>
      <w:r w:rsidRPr="009718B9">
        <w:t xml:space="preserve"> Tigers are on the front lawn </w:t>
      </w:r>
      <w:r w:rsidRPr="009718B9">
        <w:rPr>
          <w:rStyle w:val="StyleUnderline"/>
          <w:highlight w:val="green"/>
        </w:rPr>
        <w:t>A tiger is on the front lawn</w:t>
      </w:r>
      <w:r w:rsidRPr="009718B9">
        <w:rPr>
          <w:rStyle w:val="StyleUnderline"/>
        </w:rPr>
        <w:t xml:space="preserve"> </w:t>
      </w:r>
      <w:r w:rsidRPr="009718B9">
        <w:t xml:space="preserve">The tiger is on the front lawn. The subjects in (1) are prima facie the same as in (2), yet their interpretations in (1) are intuitively quite different from those in (2). </w:t>
      </w:r>
      <w:r w:rsidRPr="009718B9">
        <w:rPr>
          <w:rStyle w:val="StyleUnderline"/>
        </w:rPr>
        <w:t xml:space="preserve">In (2) we are talking about some particular tigers, while in (1) </w:t>
      </w:r>
      <w:r w:rsidRPr="009718B9">
        <w:rPr>
          <w:rStyle w:val="StyleUnderline"/>
          <w:highlight w:val="green"/>
        </w:rPr>
        <w:t xml:space="preserve">we are saying something </w:t>
      </w:r>
      <w:r w:rsidRPr="009718B9">
        <w:rPr>
          <w:rStyle w:val="StyleUnderline"/>
        </w:rPr>
        <w:t xml:space="preserve">about tigers </w:t>
      </w:r>
      <w:r w:rsidRPr="009718B9">
        <w:rPr>
          <w:rStyle w:val="StyleUnderline"/>
          <w:highlight w:val="green"/>
        </w:rPr>
        <w:t>in general</w:t>
      </w:r>
      <w:r w:rsidRPr="009718B9">
        <w:rPr>
          <w:rStyle w:val="StyleUnderline"/>
        </w:rPr>
        <w:t>. There are some tests that are helpful in distinguishing these two readings</w:t>
      </w:r>
      <w:r w:rsidRPr="009718B9">
        <w:t xml:space="preserve">. For example, </w:t>
      </w:r>
      <w:r w:rsidRPr="009718B9">
        <w:rPr>
          <w:rStyle w:val="StyleUnderline"/>
          <w:highlight w:val="green"/>
        </w:rPr>
        <w:t>the existential interpretation is upward entailing</w:t>
      </w:r>
      <w:r w:rsidRPr="009718B9">
        <w:rPr>
          <w:rStyle w:val="StyleUnderline"/>
        </w:rPr>
        <w:t>, meaning that the statement will always remain true if we replace the subject term with a more inclusive term</w:t>
      </w:r>
      <w:r w:rsidRPr="009718B9">
        <w:t xml:space="preserve">. For example, if it is true that tigers are on the lawn, then it will also be true that animals are on the lawn. </w:t>
      </w:r>
      <w:r w:rsidRPr="009718B9">
        <w:rPr>
          <w:rStyle w:val="StyleUnderline"/>
          <w:highlight w:val="green"/>
        </w:rPr>
        <w:t>This is not so if the sentence is</w:t>
      </w:r>
      <w:r w:rsidRPr="009718B9">
        <w:rPr>
          <w:rStyle w:val="StyleUnderline"/>
        </w:rPr>
        <w:t xml:space="preserve"> interpreted </w:t>
      </w:r>
      <w:r w:rsidRPr="009718B9">
        <w:rPr>
          <w:rStyle w:val="StyleUnderline"/>
          <w:highlight w:val="green"/>
        </w:rPr>
        <w:t>generic</w:t>
      </w:r>
      <w:r w:rsidRPr="009718B9">
        <w:rPr>
          <w:rStyle w:val="StyleUnderline"/>
        </w:rPr>
        <w:t>ally</w:t>
      </w:r>
      <w:r w:rsidRPr="009718B9">
        <w:t xml:space="preserve">. For example, it is true that tigers are striped, but it does not follow that animals are striped (Lawler 1973 Laca 1990; Krifka et al 1995). </w:t>
      </w:r>
      <w:r w:rsidRPr="009718B9">
        <w:rPr>
          <w:rStyle w:val="StyleUnderline"/>
          <w:highlight w:val="green"/>
        </w:rPr>
        <w:t>Another test</w:t>
      </w:r>
      <w:r w:rsidRPr="009718B9">
        <w:rPr>
          <w:rStyle w:val="StyleUnderline"/>
        </w:rPr>
        <w:t xml:space="preserve"> concerns </w:t>
      </w:r>
      <w:r w:rsidRPr="009718B9">
        <w:rPr>
          <w:rStyle w:val="StyleUnderline"/>
          <w:highlight w:val="green"/>
        </w:rPr>
        <w:t>whether we can insert an adverb of quantification</w:t>
      </w:r>
      <w:r w:rsidRPr="009718B9">
        <w:rPr>
          <w:rStyle w:val="StyleUnderline"/>
        </w:rPr>
        <w:t xml:space="preserve"> </w:t>
      </w:r>
      <w:r w:rsidRPr="009718B9">
        <w:t>(in the sense of Lewis 1975</w:t>
      </w:r>
      <w:r w:rsidRPr="009718B9">
        <w:rPr>
          <w:highlight w:val="green"/>
        </w:rPr>
        <w:t xml:space="preserve">) </w:t>
      </w:r>
      <w:r w:rsidRPr="009718B9">
        <w:rPr>
          <w:rStyle w:val="StyleUnderline"/>
          <w:highlight w:val="green"/>
        </w:rPr>
        <w:t xml:space="preserve">with minimal change </w:t>
      </w:r>
      <w:r w:rsidRPr="009718B9">
        <w:rPr>
          <w:rStyle w:val="StyleUnderline"/>
        </w:rPr>
        <w:t>of meaning</w:t>
      </w:r>
      <w:r w:rsidRPr="009718B9">
        <w:t xml:space="preserve"> (Krifka et al 1995). For example, inserting “usually” in the sentences in (1) (e.g.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14:paraId="4A9C0555" w14:textId="77777777" w:rsidR="00E24AF5" w:rsidRPr="009718B9" w:rsidRDefault="00E24AF5" w:rsidP="00E24AF5">
      <w:pPr>
        <w:pStyle w:val="Heading4"/>
        <w:spacing w:line="276" w:lineRule="auto"/>
      </w:pPr>
      <w:r w:rsidRPr="009718B9">
        <w:rPr>
          <w:rFonts w:cs="Calibri"/>
        </w:rPr>
        <w:lastRenderedPageBreak/>
        <w:t xml:space="preserve">It applies to “medicines” – 1] upward entailment test – “nations ought to reduce protections for medicines” doesn’t entail that nations ought to reduce protections for chemicals 2] adverb test – adding </w:t>
      </w:r>
      <w:r w:rsidRPr="009718B9">
        <w:t>“always” to the res doesn’t substantially change its meaning because a reduction is universal.</w:t>
      </w:r>
    </w:p>
    <w:bookmarkEnd w:id="0"/>
    <w:p w14:paraId="5E855D4D" w14:textId="556E2915" w:rsidR="00E24AF5" w:rsidRPr="009718B9" w:rsidRDefault="00E24AF5" w:rsidP="00E24AF5">
      <w:pPr>
        <w:pStyle w:val="Heading4"/>
      </w:pPr>
      <w:r w:rsidRPr="009718B9">
        <w:t xml:space="preserve">Violation: </w:t>
      </w:r>
      <w:r w:rsidR="008E3782" w:rsidRPr="009718B9">
        <w:rPr>
          <w:b w:val="0"/>
          <w:shd w:val="clear" w:color="auto" w:fill="FFFFFF"/>
          <w:lang w:bidi="he-IL"/>
        </w:rPr>
        <w:t>women’s health medicines</w:t>
      </w:r>
    </w:p>
    <w:p w14:paraId="3D59417E" w14:textId="77777777" w:rsidR="00E24AF5" w:rsidRPr="009718B9" w:rsidRDefault="00E24AF5" w:rsidP="00E24AF5">
      <w:pPr>
        <w:pStyle w:val="Heading4"/>
      </w:pPr>
      <w:r w:rsidRPr="009718B9">
        <w:t>Standards:</w:t>
      </w:r>
    </w:p>
    <w:p w14:paraId="2432558B" w14:textId="77777777" w:rsidR="00E24AF5" w:rsidRPr="009718B9" w:rsidRDefault="00E24AF5" w:rsidP="00E24AF5">
      <w:pPr>
        <w:pStyle w:val="Heading4"/>
      </w:pPr>
      <w:r w:rsidRPr="009718B9">
        <w:t>[1] Precision and semantics outweigh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14:paraId="3A087603" w14:textId="77777777" w:rsidR="00E24AF5" w:rsidRPr="009718B9" w:rsidRDefault="00E24AF5" w:rsidP="00E24AF5">
      <w:pPr>
        <w:pStyle w:val="Heading4"/>
      </w:pPr>
      <w:r w:rsidRPr="009718B9">
        <w:t xml:space="preserve">[2] Limits – their model allows affs to defend anything from morgellons to progeria to the Mad Cow disease— there's no universal DA since each has different side effects and geopolitical implications – explodes limits since there are tons of independent affs plus functionally infinite combinations, all with different advantages in different political situations. </w:t>
      </w:r>
    </w:p>
    <w:p w14:paraId="71A413A0" w14:textId="77777777" w:rsidR="00E24AF5" w:rsidRPr="009718B9" w:rsidRDefault="00E24AF5" w:rsidP="00E24AF5">
      <w:pPr>
        <w:pStyle w:val="Heading4"/>
      </w:pPr>
      <w:r w:rsidRPr="009718B9">
        <w:t>[3] TVA – just read your aff as an advantage under a whole adv, solves all your offense</w:t>
      </w:r>
    </w:p>
    <w:p w14:paraId="0D80834E" w14:textId="09A0B4E7" w:rsidR="00E24AF5" w:rsidRPr="009718B9" w:rsidRDefault="00E24AF5" w:rsidP="00E24AF5">
      <w:r w:rsidRPr="009718B9">
        <w:t>Voters-</w:t>
      </w:r>
    </w:p>
    <w:p w14:paraId="7F55D8E6" w14:textId="2C45862F" w:rsidR="00E24AF5" w:rsidRPr="009718B9" w:rsidRDefault="00E24AF5" w:rsidP="00E24AF5">
      <w:pPr>
        <w:pStyle w:val="Heading2"/>
      </w:pPr>
      <w:r w:rsidRPr="009718B9">
        <w:lastRenderedPageBreak/>
        <w:t>2</w:t>
      </w:r>
    </w:p>
    <w:p w14:paraId="7FCBEBB9" w14:textId="29AB2E6E" w:rsidR="00E24AF5" w:rsidRPr="009718B9" w:rsidRDefault="00E24AF5" w:rsidP="00E24AF5">
      <w:pPr>
        <w:pStyle w:val="Heading4"/>
      </w:pPr>
      <w:r w:rsidRPr="009718B9">
        <w:t>The standard is maximizing expected well-being:</w:t>
      </w:r>
    </w:p>
    <w:p w14:paraId="3A3D838C" w14:textId="77777777" w:rsidR="00E24AF5" w:rsidRPr="009718B9" w:rsidRDefault="00E24AF5" w:rsidP="00E24AF5">
      <w:pPr>
        <w:pStyle w:val="Heading4"/>
        <w:rPr>
          <w:bCs/>
          <w:u w:val="single"/>
        </w:rPr>
      </w:pPr>
      <w:r w:rsidRPr="009718B9">
        <w:t xml:space="preserve">1 – Pleasure and pain </w:t>
      </w:r>
      <w:r w:rsidRPr="009718B9">
        <w:rPr>
          <w:i/>
        </w:rPr>
        <w:t>are</w:t>
      </w:r>
      <w:r w:rsidRPr="009718B9">
        <w:t xml:space="preserve"> intrinsic </w:t>
      </w:r>
      <w:r w:rsidRPr="009718B9">
        <w:rPr>
          <w:u w:val="single"/>
        </w:rPr>
        <w:t>value</w:t>
      </w:r>
      <w:r w:rsidRPr="009718B9">
        <w:t xml:space="preserve"> and </w:t>
      </w:r>
      <w:r w:rsidRPr="009718B9">
        <w:rPr>
          <w:u w:val="single"/>
        </w:rPr>
        <w:t>disvalue</w:t>
      </w:r>
      <w:r w:rsidRPr="009718B9">
        <w:t xml:space="preserve"> – everything else </w:t>
      </w:r>
      <w:r w:rsidRPr="009718B9">
        <w:rPr>
          <w:i/>
        </w:rPr>
        <w:t>regresses</w:t>
      </w:r>
      <w:r w:rsidRPr="009718B9">
        <w:t xml:space="preserve"> – </w:t>
      </w:r>
      <w:r w:rsidRPr="009718B9">
        <w:rPr>
          <w:u w:val="single"/>
        </w:rPr>
        <w:t>robust neuroscience.</w:t>
      </w:r>
    </w:p>
    <w:p w14:paraId="64EC5777" w14:textId="77777777" w:rsidR="00E24AF5" w:rsidRPr="009718B9" w:rsidRDefault="00E24AF5" w:rsidP="00E24AF5">
      <w:pPr>
        <w:rPr>
          <w:b/>
          <w:sz w:val="26"/>
        </w:rPr>
      </w:pPr>
      <w:r w:rsidRPr="009718B9">
        <w:rPr>
          <w:rStyle w:val="Style13ptBold"/>
        </w:rPr>
        <w:t xml:space="preserve">Blum et al. 18 </w:t>
      </w:r>
      <w:r w:rsidRPr="009718B9">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7" w:history="1">
        <w:r w:rsidRPr="009718B9">
          <w:rPr>
            <w:rStyle w:val="Hyperlink"/>
            <w:rFonts w:asciiTheme="minorHAnsi" w:hAnsiTheme="minorHAnsi" w:cstheme="minorHAnsi"/>
            <w:sz w:val="16"/>
            <w:szCs w:val="16"/>
          </w:rPr>
          <w:t>https://www.ncbi.nlm.nih.gov/pmc/articles/PMC6446569/</w:t>
        </w:r>
      </w:hyperlink>
      <w:r w:rsidRPr="009718B9">
        <w:rPr>
          <w:rFonts w:asciiTheme="minorHAnsi" w:hAnsiTheme="minorHAnsi" w:cstheme="minorHAnsi"/>
          <w:sz w:val="16"/>
          <w:szCs w:val="16"/>
        </w:rPr>
        <w:t>, R.S.</w:t>
      </w:r>
    </w:p>
    <w:p w14:paraId="59E4669E" w14:textId="77777777" w:rsidR="00E24AF5" w:rsidRPr="009718B9" w:rsidRDefault="00E24AF5" w:rsidP="00E24AF5">
      <w:pPr>
        <w:rPr>
          <w:rFonts w:asciiTheme="minorHAnsi" w:hAnsiTheme="minorHAnsi" w:cstheme="minorHAnsi"/>
          <w:sz w:val="8"/>
        </w:rPr>
      </w:pPr>
      <w:r w:rsidRPr="009718B9">
        <w:rPr>
          <w:rFonts w:asciiTheme="minorHAnsi" w:hAnsiTheme="minorHAnsi" w:cstheme="minorHAnsi"/>
          <w:b/>
          <w:bCs/>
          <w:highlight w:val="green"/>
          <w:u w:val="single"/>
        </w:rPr>
        <w:t>Pleasure</w:t>
      </w:r>
      <w:r w:rsidRPr="009718B9">
        <w:rPr>
          <w:rFonts w:asciiTheme="minorHAnsi" w:hAnsiTheme="minorHAnsi" w:cstheme="minorHAnsi"/>
          <w:u w:val="single"/>
        </w:rPr>
        <w:t xml:space="preserve"> is not only</w:t>
      </w:r>
      <w:r w:rsidRPr="009718B9">
        <w:rPr>
          <w:rFonts w:asciiTheme="minorHAnsi" w:hAnsiTheme="minorHAnsi" w:cstheme="minorHAnsi"/>
          <w:sz w:val="8"/>
        </w:rPr>
        <w:t xml:space="preserve"> one of the three </w:t>
      </w:r>
      <w:r w:rsidRPr="009718B9">
        <w:rPr>
          <w:rFonts w:asciiTheme="minorHAnsi" w:hAnsiTheme="minorHAnsi" w:cstheme="minorHAnsi"/>
          <w:u w:val="single"/>
        </w:rPr>
        <w:t>primary reward functions</w:t>
      </w:r>
      <w:r w:rsidRPr="009718B9">
        <w:rPr>
          <w:rFonts w:asciiTheme="minorHAnsi" w:hAnsiTheme="minorHAnsi" w:cstheme="minorHAnsi"/>
          <w:sz w:val="8"/>
        </w:rPr>
        <w:t xml:space="preserve"> but </w:t>
      </w:r>
      <w:r w:rsidRPr="009718B9">
        <w:rPr>
          <w:rFonts w:asciiTheme="minorHAnsi" w:hAnsiTheme="minorHAnsi" w:cstheme="minorHAnsi"/>
          <w:u w:val="single"/>
        </w:rPr>
        <w:t xml:space="preserve">it also </w:t>
      </w:r>
      <w:r w:rsidRPr="009718B9">
        <w:rPr>
          <w:rFonts w:asciiTheme="minorHAnsi" w:hAnsiTheme="minorHAnsi" w:cstheme="minorHAnsi"/>
          <w:b/>
          <w:bCs/>
          <w:highlight w:val="green"/>
          <w:u w:val="single"/>
        </w:rPr>
        <w:t>defines reward.</w:t>
      </w:r>
      <w:r w:rsidRPr="009718B9">
        <w:rPr>
          <w:rFonts w:asciiTheme="minorHAnsi" w:hAnsiTheme="minorHAnsi" w:cstheme="minorHAnsi"/>
          <w:sz w:val="8"/>
        </w:rPr>
        <w:t xml:space="preserve"> As homeostasis explains the </w:t>
      </w:r>
      <w:r w:rsidRPr="009718B9">
        <w:rPr>
          <w:rFonts w:asciiTheme="minorHAnsi" w:hAnsiTheme="minorHAnsi" w:cstheme="minorHAnsi"/>
          <w:u w:val="single"/>
        </w:rPr>
        <w:t>functions of</w:t>
      </w:r>
      <w:r w:rsidRPr="009718B9">
        <w:rPr>
          <w:rFonts w:asciiTheme="minorHAnsi" w:hAnsiTheme="minorHAnsi" w:cstheme="minorHAnsi"/>
          <w:sz w:val="8"/>
        </w:rPr>
        <w:t xml:space="preserve"> only a limited number of </w:t>
      </w:r>
      <w:r w:rsidRPr="009718B9">
        <w:rPr>
          <w:rFonts w:asciiTheme="minorHAnsi" w:hAnsiTheme="minorHAnsi" w:cstheme="minorHAnsi"/>
          <w:u w:val="single"/>
        </w:rPr>
        <w:t>rewards, the</w:t>
      </w:r>
      <w:r w:rsidRPr="009718B9">
        <w:rPr>
          <w:rFonts w:asciiTheme="minorHAnsi" w:hAnsiTheme="minorHAnsi" w:cstheme="minorHAnsi"/>
          <w:sz w:val="8"/>
        </w:rPr>
        <w:t xml:space="preserve"> principal </w:t>
      </w:r>
      <w:r w:rsidRPr="009718B9">
        <w:rPr>
          <w:rFonts w:asciiTheme="minorHAnsi" w:hAnsiTheme="minorHAnsi" w:cstheme="minorHAnsi"/>
          <w:highlight w:val="green"/>
          <w:u w:val="single"/>
        </w:rPr>
        <w:t>reason why particular stimuli</w:t>
      </w:r>
      <w:r w:rsidRPr="009718B9">
        <w:rPr>
          <w:rFonts w:asciiTheme="minorHAnsi" w:hAnsiTheme="minorHAnsi" w:cstheme="minorHAnsi"/>
          <w:u w:val="single"/>
        </w:rPr>
        <w:t xml:space="preserve">, objects, events, situations, and activities </w:t>
      </w:r>
      <w:r w:rsidRPr="009718B9">
        <w:rPr>
          <w:rFonts w:asciiTheme="minorHAnsi" w:hAnsiTheme="minorHAnsi" w:cstheme="minorHAnsi"/>
          <w:highlight w:val="green"/>
          <w:u w:val="single"/>
        </w:rPr>
        <w:t>are rewarding</w:t>
      </w:r>
      <w:r w:rsidRPr="009718B9">
        <w:rPr>
          <w:rFonts w:asciiTheme="minorHAnsi" w:hAnsiTheme="minorHAnsi" w:cstheme="minorHAnsi"/>
          <w:sz w:val="8"/>
        </w:rPr>
        <w:t xml:space="preserve"> may be </w:t>
      </w:r>
      <w:r w:rsidRPr="009718B9">
        <w:rPr>
          <w:rFonts w:asciiTheme="minorHAnsi" w:hAnsiTheme="minorHAnsi" w:cstheme="minorHAnsi"/>
          <w:highlight w:val="green"/>
          <w:u w:val="single"/>
        </w:rPr>
        <w:t>due to pleasure.</w:t>
      </w:r>
      <w:r w:rsidRPr="009718B9">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9718B9">
        <w:rPr>
          <w:rFonts w:asciiTheme="minorHAnsi" w:hAnsiTheme="minorHAnsi" w:cstheme="minorHAnsi"/>
          <w:u w:val="single"/>
        </w:rPr>
        <w:t>Pleasure, as the primary effect of rewards</w:t>
      </w:r>
      <w:r w:rsidRPr="009718B9">
        <w:rPr>
          <w:rFonts w:asciiTheme="minorHAnsi" w:hAnsiTheme="minorHAnsi" w:cstheme="minorHAnsi"/>
          <w:sz w:val="8"/>
        </w:rPr>
        <w:t xml:space="preserve">, drives the prime reward functions of learning, approach behavior, and decision making and </w:t>
      </w:r>
      <w:r w:rsidRPr="009718B9">
        <w:rPr>
          <w:rFonts w:asciiTheme="minorHAnsi" w:hAnsiTheme="minorHAnsi" w:cstheme="minorHAnsi"/>
          <w:highlight w:val="green"/>
          <w:u w:val="single"/>
        </w:rPr>
        <w:t xml:space="preserve">provides the </w:t>
      </w:r>
      <w:r w:rsidRPr="009718B9">
        <w:rPr>
          <w:rFonts w:asciiTheme="minorHAnsi" w:hAnsiTheme="minorHAnsi" w:cstheme="minorHAnsi"/>
          <w:b/>
          <w:bCs/>
          <w:highlight w:val="green"/>
          <w:u w:val="single"/>
        </w:rPr>
        <w:t>basis for hedonic theories</w:t>
      </w:r>
      <w:r w:rsidRPr="009718B9">
        <w:rPr>
          <w:rFonts w:asciiTheme="minorHAnsi" w:hAnsiTheme="minorHAnsi" w:cstheme="minorHAnsi"/>
          <w:highlight w:val="green"/>
          <w:u w:val="single"/>
        </w:rPr>
        <w:t xml:space="preserve"> of reward</w:t>
      </w:r>
      <w:r w:rsidRPr="009718B9">
        <w:rPr>
          <w:rFonts w:asciiTheme="minorHAnsi" w:hAnsiTheme="minorHAnsi" w:cstheme="minorHAnsi"/>
          <w:u w:val="single"/>
        </w:rPr>
        <w:t xml:space="preserve"> function. We are attracted by</w:t>
      </w:r>
      <w:r w:rsidRPr="009718B9">
        <w:rPr>
          <w:rFonts w:asciiTheme="minorHAnsi" w:hAnsiTheme="minorHAnsi" w:cstheme="minorHAnsi"/>
          <w:sz w:val="8"/>
        </w:rPr>
        <w:t xml:space="preserve"> most </w:t>
      </w:r>
      <w:r w:rsidRPr="009718B9">
        <w:rPr>
          <w:rFonts w:asciiTheme="minorHAnsi" w:hAnsiTheme="minorHAnsi" w:cstheme="minorHAnsi"/>
          <w:u w:val="single"/>
        </w:rPr>
        <w:t>rewards and exert intense efforts to obtain them</w:t>
      </w:r>
      <w:r w:rsidRPr="009718B9">
        <w:rPr>
          <w:rFonts w:asciiTheme="minorHAnsi" w:hAnsiTheme="minorHAnsi" w:cstheme="minorHAnsi"/>
          <w:sz w:val="8"/>
        </w:rPr>
        <w:t xml:space="preserve">, just </w:t>
      </w:r>
      <w:r w:rsidRPr="009718B9">
        <w:rPr>
          <w:rFonts w:asciiTheme="minorHAnsi" w:hAnsiTheme="minorHAnsi" w:cstheme="minorHAnsi"/>
          <w:u w:val="single"/>
        </w:rPr>
        <w:t>because they are enjoyable</w:t>
      </w:r>
      <w:r w:rsidRPr="009718B9">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718B9">
        <w:rPr>
          <w:rFonts w:asciiTheme="minorHAnsi" w:hAnsiTheme="minorHAnsi" w:cstheme="minorHAnsi"/>
          <w:u w:val="single"/>
        </w:rPr>
        <w:t>using both humans and detailed invasive brain analysis of animals has discovered some critical ways that the brain processes pleasure</w:t>
      </w:r>
      <w:r w:rsidRPr="009718B9">
        <w:rPr>
          <w:rFonts w:asciiTheme="minorHAnsi" w:hAnsiTheme="minorHAnsi" w:cstheme="minorHAnsi"/>
          <w:sz w:val="8"/>
        </w:rPr>
        <w:t xml:space="preserve"> [14]. </w:t>
      </w:r>
      <w:r w:rsidRPr="009718B9">
        <w:rPr>
          <w:rFonts w:asciiTheme="minorHAnsi" w:hAnsiTheme="minorHAnsi" w:cstheme="minorHAnsi"/>
          <w:u w:val="single"/>
        </w:rPr>
        <w:t>Pleasure as a hallmark of reward is sufficient for defining a reward</w:t>
      </w:r>
      <w:r w:rsidRPr="009718B9">
        <w:rPr>
          <w:rFonts w:asciiTheme="minorHAnsi" w:hAnsiTheme="minorHAnsi" w:cstheme="minorHAnsi"/>
          <w:sz w:val="8"/>
        </w:rPr>
        <w:t xml:space="preserve">, but it may not be necessary. </w:t>
      </w:r>
      <w:r w:rsidRPr="009718B9">
        <w:rPr>
          <w:rFonts w:asciiTheme="minorHAnsi" w:hAnsiTheme="minorHAnsi" w:cstheme="minorHAnsi"/>
          <w:u w:val="single"/>
        </w:rPr>
        <w:t>A reward may generate positive</w:t>
      </w:r>
      <w:r w:rsidRPr="009718B9">
        <w:rPr>
          <w:rFonts w:asciiTheme="minorHAnsi" w:hAnsiTheme="minorHAnsi" w:cstheme="minorHAnsi"/>
          <w:sz w:val="8"/>
        </w:rPr>
        <w:t xml:space="preserve"> learning and approach </w:t>
      </w:r>
      <w:r w:rsidRPr="009718B9">
        <w:rPr>
          <w:rFonts w:asciiTheme="minorHAnsi" w:hAnsiTheme="minorHAnsi" w:cstheme="minorHAnsi"/>
          <w:u w:val="single"/>
        </w:rPr>
        <w:t>behavior</w:t>
      </w:r>
      <w:r w:rsidRPr="009718B9">
        <w:rPr>
          <w:rFonts w:asciiTheme="minorHAnsi" w:hAnsiTheme="minorHAnsi" w:cstheme="minorHAnsi"/>
          <w:sz w:val="8"/>
        </w:rPr>
        <w:t xml:space="preserve"> simply </w:t>
      </w:r>
      <w:r w:rsidRPr="009718B9">
        <w:rPr>
          <w:rFonts w:asciiTheme="minorHAnsi" w:hAnsiTheme="minorHAnsi" w:cstheme="minorHAnsi"/>
          <w:u w:val="single"/>
        </w:rPr>
        <w:t>because it contains substances that are essential for body function.</w:t>
      </w:r>
      <w:r w:rsidRPr="009718B9">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718B9">
        <w:rPr>
          <w:rFonts w:asciiTheme="minorHAnsi" w:hAnsiTheme="minorHAnsi" w:cstheme="minorHAnsi"/>
          <w:u w:val="single"/>
        </w:rPr>
        <w:t>evolution and its basic principles found</w:t>
      </w:r>
      <w:r w:rsidRPr="009718B9">
        <w:rPr>
          <w:rFonts w:asciiTheme="minorHAnsi" w:hAnsiTheme="minorHAnsi" w:cstheme="minorHAnsi"/>
          <w:sz w:val="8"/>
        </w:rPr>
        <w:t xml:space="preserve"> various </w:t>
      </w:r>
      <w:r w:rsidRPr="009718B9">
        <w:rPr>
          <w:rFonts w:asciiTheme="minorHAnsi" w:hAnsiTheme="minorHAnsi" w:cstheme="minorHAnsi"/>
          <w:u w:val="single"/>
        </w:rPr>
        <w:t>mechanisms that steer behavior and biological development.</w:t>
      </w:r>
      <w:r w:rsidRPr="009718B9">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718B9">
        <w:rPr>
          <w:rFonts w:asciiTheme="minorHAnsi" w:hAnsiTheme="minorHAnsi" w:cstheme="minorHAnsi"/>
          <w:b/>
          <w:bCs/>
          <w:highlight w:val="green"/>
          <w:u w:val="single"/>
        </w:rPr>
        <w:t>organisms are</w:t>
      </w:r>
      <w:r w:rsidRPr="009718B9">
        <w:rPr>
          <w:rFonts w:asciiTheme="minorHAnsi" w:hAnsiTheme="minorHAnsi" w:cstheme="minorHAnsi"/>
          <w:u w:val="single"/>
        </w:rPr>
        <w:t xml:space="preserve"> the </w:t>
      </w:r>
      <w:r w:rsidRPr="009718B9">
        <w:rPr>
          <w:rFonts w:asciiTheme="minorHAnsi" w:hAnsiTheme="minorHAnsi" w:cstheme="minorHAnsi"/>
          <w:b/>
          <w:bCs/>
          <w:highlight w:val="green"/>
          <w:u w:val="single"/>
        </w:rPr>
        <w:t>result of evolutionary competition.</w:t>
      </w:r>
      <w:r w:rsidRPr="009718B9">
        <w:rPr>
          <w:rFonts w:asciiTheme="minorHAnsi" w:hAnsiTheme="minorHAnsi" w:cstheme="minorHAnsi"/>
          <w:sz w:val="8"/>
        </w:rPr>
        <w:t xml:space="preserve"> In fact, Richard </w:t>
      </w:r>
      <w:r w:rsidRPr="009718B9">
        <w:rPr>
          <w:rFonts w:asciiTheme="minorHAnsi" w:hAnsiTheme="minorHAnsi" w:cstheme="minorHAnsi"/>
          <w:u w:val="single"/>
        </w:rPr>
        <w:t>Dawkins stresses gene survival and propagation as the basic mechanism of life</w:t>
      </w:r>
      <w:r w:rsidRPr="009718B9">
        <w:rPr>
          <w:rFonts w:asciiTheme="minorHAnsi" w:hAnsiTheme="minorHAnsi" w:cstheme="minorHAnsi"/>
          <w:sz w:val="8"/>
        </w:rPr>
        <w:t xml:space="preserve"> [20]. Only genes that lead to </w:t>
      </w:r>
      <w:r w:rsidRPr="009718B9">
        <w:rPr>
          <w:rFonts w:asciiTheme="minorHAnsi" w:hAnsiTheme="minorHAnsi" w:cstheme="minorHAnsi"/>
          <w:u w:val="single"/>
        </w:rPr>
        <w:t>the fittest phenotype will make it.</w:t>
      </w:r>
      <w:r w:rsidRPr="009718B9">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9718B9">
        <w:rPr>
          <w:rFonts w:asciiTheme="minorHAnsi" w:hAnsiTheme="minorHAnsi" w:cstheme="minorHAnsi"/>
          <w:u w:val="single"/>
        </w:rPr>
        <w:t xml:space="preserve">the ultimate, distal function of </w:t>
      </w:r>
      <w:r w:rsidRPr="009718B9">
        <w:rPr>
          <w:rFonts w:asciiTheme="minorHAnsi" w:hAnsiTheme="minorHAnsi" w:cstheme="minorHAnsi"/>
          <w:highlight w:val="green"/>
          <w:u w:val="single"/>
        </w:rPr>
        <w:t>rewards</w:t>
      </w:r>
      <w:r w:rsidRPr="009718B9">
        <w:rPr>
          <w:rFonts w:asciiTheme="minorHAnsi" w:hAnsiTheme="minorHAnsi" w:cstheme="minorHAnsi"/>
          <w:u w:val="single"/>
        </w:rPr>
        <w:t xml:space="preserve"> is to </w:t>
      </w:r>
      <w:r w:rsidRPr="009718B9">
        <w:rPr>
          <w:rFonts w:asciiTheme="minorHAnsi" w:hAnsiTheme="minorHAnsi" w:cstheme="minorHAnsi"/>
          <w:highlight w:val="green"/>
          <w:u w:val="single"/>
        </w:rPr>
        <w:t>increase</w:t>
      </w:r>
      <w:r w:rsidRPr="009718B9">
        <w:rPr>
          <w:rFonts w:asciiTheme="minorHAnsi" w:hAnsiTheme="minorHAnsi" w:cstheme="minorHAnsi"/>
          <w:u w:val="single"/>
        </w:rPr>
        <w:t xml:space="preserve"> evolutionary </w:t>
      </w:r>
      <w:r w:rsidRPr="009718B9">
        <w:rPr>
          <w:rFonts w:asciiTheme="minorHAnsi" w:hAnsiTheme="minorHAnsi" w:cstheme="minorHAnsi"/>
          <w:highlight w:val="green"/>
          <w:u w:val="single"/>
        </w:rPr>
        <w:t>fitness</w:t>
      </w:r>
      <w:r w:rsidRPr="009718B9">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718B9">
        <w:rPr>
          <w:rFonts w:asciiTheme="minorHAnsi" w:hAnsiTheme="minorHAnsi" w:cstheme="minorHAnsi"/>
          <w:u w:val="single"/>
        </w:rPr>
        <w:t>Behavioral reward functions have evolved to help individuals to survive and propagate their genes</w:t>
      </w:r>
      <w:r w:rsidRPr="009718B9">
        <w:rPr>
          <w:rFonts w:asciiTheme="minorHAnsi" w:hAnsiTheme="minorHAnsi" w:cstheme="minorHAnsi"/>
          <w:sz w:val="8"/>
        </w:rPr>
        <w:t xml:space="preserve">. Apparently, </w:t>
      </w:r>
      <w:r w:rsidRPr="009718B9">
        <w:rPr>
          <w:rFonts w:asciiTheme="minorHAnsi" w:hAnsiTheme="minorHAnsi" w:cstheme="minorHAnsi"/>
          <w:u w:val="single"/>
        </w:rPr>
        <w:t>people need to live well and long enough to reproduce.</w:t>
      </w:r>
      <w:r w:rsidRPr="009718B9">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718B9">
        <w:rPr>
          <w:rFonts w:asciiTheme="minorHAnsi" w:hAnsiTheme="minorHAnsi" w:cstheme="minorHAnsi"/>
          <w:u w:val="single"/>
        </w:rPr>
        <w:t>any small edge will ultimately result in evolutionary advantage</w:t>
      </w:r>
      <w:r w:rsidRPr="009718B9">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718B9">
        <w:rPr>
          <w:rFonts w:asciiTheme="minorHAnsi" w:hAnsiTheme="minorHAnsi" w:cstheme="minorHAnsi"/>
          <w:u w:val="single"/>
        </w:rPr>
        <w:t>Thus the distal reward function in gene propagation and evolutionary fitness defines the proximal reward functions that we see</w:t>
      </w:r>
      <w:r w:rsidRPr="009718B9">
        <w:rPr>
          <w:rFonts w:asciiTheme="minorHAnsi" w:hAnsiTheme="minorHAnsi" w:cstheme="minorHAnsi"/>
          <w:sz w:val="8"/>
        </w:rPr>
        <w:t xml:space="preserve"> in everyday behavior. </w:t>
      </w:r>
      <w:r w:rsidRPr="009718B9">
        <w:rPr>
          <w:rFonts w:asciiTheme="minorHAnsi" w:hAnsiTheme="minorHAnsi" w:cstheme="minorHAnsi"/>
          <w:u w:val="single"/>
        </w:rPr>
        <w:t xml:space="preserve">That is why </w:t>
      </w:r>
      <w:r w:rsidRPr="009718B9">
        <w:rPr>
          <w:rFonts w:asciiTheme="minorHAnsi" w:hAnsiTheme="minorHAnsi" w:cstheme="minorHAnsi"/>
          <w:highlight w:val="green"/>
          <w:u w:val="single"/>
        </w:rPr>
        <w:t>foods, drinks, mates, and offspring are rewarding.</w:t>
      </w:r>
      <w:r w:rsidRPr="009718B9">
        <w:rPr>
          <w:rFonts w:asciiTheme="minorHAnsi" w:hAnsiTheme="minorHAnsi" w:cstheme="minorHAnsi"/>
          <w:sz w:val="16"/>
          <w:szCs w:val="16"/>
          <w:u w:val="single"/>
        </w:rPr>
        <w:t xml:space="preserve"> </w:t>
      </w:r>
      <w:r w:rsidRPr="009718B9">
        <w:rPr>
          <w:rFonts w:asciiTheme="minorHAnsi" w:hAnsiTheme="minorHAnsi" w:cstheme="minorHAnsi"/>
          <w:sz w:val="8"/>
        </w:rPr>
        <w:t xml:space="preserve">There have been theories linking pleasure as a required component of health benefits salutogenesis, (salugenesis). In essence, under </w:t>
      </w:r>
      <w:r w:rsidRPr="009718B9">
        <w:rPr>
          <w:rFonts w:asciiTheme="minorHAnsi" w:hAnsiTheme="minorHAnsi" w:cstheme="minorHAnsi"/>
          <w:sz w:val="8"/>
        </w:rPr>
        <w:lastRenderedPageBreak/>
        <w:t xml:space="preserve">these terms, </w:t>
      </w:r>
      <w:r w:rsidRPr="009718B9">
        <w:rPr>
          <w:rFonts w:asciiTheme="minorHAnsi" w:hAnsiTheme="minorHAnsi" w:cstheme="minorHAnsi"/>
          <w:u w:val="single"/>
        </w:rPr>
        <w:t>pleasure is described as a state or feeling of happiness and satisfaction resulting from an experience that one enjoys.</w:t>
      </w:r>
      <w:r w:rsidRPr="009718B9">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9718B9">
        <w:rPr>
          <w:rFonts w:asciiTheme="minorHAnsi" w:hAnsiTheme="minorHAnsi" w:cstheme="minorHAnsi"/>
          <w:u w:val="single"/>
        </w:rPr>
        <w:t>pathways for ordinary liking and pleasure</w:t>
      </w:r>
      <w:r w:rsidRPr="009718B9">
        <w:rPr>
          <w:rFonts w:asciiTheme="minorHAnsi" w:hAnsiTheme="minorHAnsi" w:cstheme="minorHAnsi"/>
          <w:sz w:val="8"/>
        </w:rPr>
        <w:t xml:space="preserve">, which </w:t>
      </w:r>
      <w:r w:rsidRPr="009718B9">
        <w:rPr>
          <w:rFonts w:asciiTheme="minorHAnsi" w:hAnsiTheme="minorHAnsi" w:cstheme="minorHAnsi"/>
          <w:u w:val="single"/>
        </w:rPr>
        <w:t>are limited in scope</w:t>
      </w:r>
      <w:r w:rsidRPr="009718B9">
        <w:rPr>
          <w:rFonts w:asciiTheme="minorHAnsi" w:hAnsiTheme="minorHAnsi" w:cstheme="minorHAnsi"/>
          <w:sz w:val="8"/>
        </w:rPr>
        <w:t xml:space="preserve"> as described above in this commentary. However, </w:t>
      </w:r>
      <w:r w:rsidRPr="009718B9">
        <w:rPr>
          <w:rFonts w:asciiTheme="minorHAnsi" w:hAnsiTheme="minorHAnsi" w:cstheme="minorHAnsi"/>
          <w:u w:val="single"/>
        </w:rPr>
        <w:t xml:space="preserve">there are </w:t>
      </w:r>
      <w:r w:rsidRPr="009718B9">
        <w:rPr>
          <w:rFonts w:asciiTheme="minorHAnsi" w:hAnsiTheme="minorHAnsi" w:cstheme="minorHAnsi"/>
          <w:b/>
          <w:bCs/>
          <w:highlight w:val="green"/>
          <w:u w:val="single"/>
        </w:rPr>
        <w:t>many brain regions</w:t>
      </w:r>
      <w:r w:rsidRPr="009718B9">
        <w:rPr>
          <w:rFonts w:asciiTheme="minorHAnsi" w:hAnsiTheme="minorHAnsi" w:cstheme="minorHAnsi"/>
          <w:sz w:val="8"/>
        </w:rPr>
        <w:t xml:space="preserve">, often termed hot and cold spots, </w:t>
      </w:r>
      <w:r w:rsidRPr="009718B9">
        <w:rPr>
          <w:rFonts w:asciiTheme="minorHAnsi" w:hAnsiTheme="minorHAnsi" w:cstheme="minorHAnsi"/>
          <w:u w:val="single"/>
        </w:rPr>
        <w:t xml:space="preserve">that significantly </w:t>
      </w:r>
      <w:r w:rsidRPr="009718B9">
        <w:rPr>
          <w:rFonts w:asciiTheme="minorHAnsi" w:hAnsiTheme="minorHAnsi" w:cstheme="minorHAnsi"/>
          <w:b/>
          <w:bCs/>
          <w:highlight w:val="green"/>
          <w:u w:val="single"/>
        </w:rPr>
        <w:t>modulate</w:t>
      </w:r>
      <w:r w:rsidRPr="009718B9">
        <w:rPr>
          <w:rFonts w:asciiTheme="minorHAnsi" w:hAnsiTheme="minorHAnsi" w:cstheme="minorHAnsi"/>
          <w:sz w:val="8"/>
        </w:rPr>
        <w:t xml:space="preserve"> (increase or decrease) </w:t>
      </w:r>
      <w:r w:rsidRPr="009718B9">
        <w:rPr>
          <w:rFonts w:asciiTheme="minorHAnsi" w:hAnsiTheme="minorHAnsi" w:cstheme="minorHAnsi"/>
          <w:u w:val="single"/>
        </w:rPr>
        <w:t xml:space="preserve">our </w:t>
      </w:r>
      <w:r w:rsidRPr="009718B9">
        <w:rPr>
          <w:rFonts w:asciiTheme="minorHAnsi" w:hAnsiTheme="minorHAnsi" w:cstheme="minorHAnsi"/>
          <w:b/>
          <w:bCs/>
          <w:highlight w:val="green"/>
          <w:u w:val="single"/>
        </w:rPr>
        <w:t>pleasure or</w:t>
      </w:r>
      <w:r w:rsidRPr="009718B9">
        <w:rPr>
          <w:rFonts w:asciiTheme="minorHAnsi" w:hAnsiTheme="minorHAnsi" w:cstheme="minorHAnsi"/>
          <w:u w:val="single"/>
        </w:rPr>
        <w:t xml:space="preserve"> even produce</w:t>
      </w:r>
      <w:r w:rsidRPr="009718B9">
        <w:rPr>
          <w:rFonts w:asciiTheme="minorHAnsi" w:hAnsiTheme="minorHAnsi" w:cstheme="minorHAnsi"/>
          <w:b/>
          <w:bCs/>
          <w:u w:val="single"/>
        </w:rPr>
        <w:t xml:space="preserve"> </w:t>
      </w:r>
      <w:r w:rsidRPr="009718B9">
        <w:rPr>
          <w:rFonts w:asciiTheme="minorHAnsi" w:hAnsiTheme="minorHAnsi" w:cstheme="minorHAnsi"/>
          <w:b/>
          <w:bCs/>
          <w:highlight w:val="green"/>
          <w:u w:val="single"/>
        </w:rPr>
        <w:t>the opposite</w:t>
      </w:r>
      <w:r w:rsidRPr="009718B9">
        <w:rPr>
          <w:rFonts w:asciiTheme="minorHAnsi" w:hAnsiTheme="minorHAnsi" w:cstheme="minorHAnsi"/>
          <w:sz w:val="8"/>
        </w:rPr>
        <w:t xml:space="preserve"> of pleasure— that is </w:t>
      </w:r>
      <w:r w:rsidRPr="009718B9">
        <w:rPr>
          <w:rFonts w:asciiTheme="minorHAnsi" w:hAnsiTheme="minorHAnsi" w:cstheme="minorHAnsi"/>
          <w:u w:val="single"/>
        </w:rPr>
        <w:t>disgust and fear</w:t>
      </w:r>
      <w:r w:rsidRPr="009718B9">
        <w:rPr>
          <w:rFonts w:asciiTheme="minorHAnsi" w:hAnsiTheme="minorHAnsi" w:cstheme="minorHAnsi"/>
          <w:sz w:val="8"/>
        </w:rPr>
        <w:t xml:space="preserve"> [39]. </w:t>
      </w:r>
      <w:r w:rsidRPr="009718B9">
        <w:rPr>
          <w:rFonts w:asciiTheme="minorHAnsi" w:hAnsiTheme="minorHAnsi" w:cstheme="minorHAnsi"/>
          <w:u w:val="single"/>
        </w:rPr>
        <w:t>One</w:t>
      </w:r>
      <w:r w:rsidRPr="009718B9">
        <w:rPr>
          <w:rFonts w:asciiTheme="minorHAnsi" w:hAnsiTheme="minorHAnsi" w:cstheme="minorHAnsi"/>
          <w:sz w:val="8"/>
        </w:rPr>
        <w:t xml:space="preserve"> specific </w:t>
      </w:r>
      <w:r w:rsidRPr="009718B9">
        <w:rPr>
          <w:rFonts w:asciiTheme="minorHAnsi" w:hAnsiTheme="minorHAnsi" w:cstheme="minorHAnsi"/>
          <w:u w:val="single"/>
        </w:rPr>
        <w:t>region</w:t>
      </w:r>
      <w:r w:rsidRPr="009718B9">
        <w:rPr>
          <w:rFonts w:asciiTheme="minorHAnsi" w:hAnsiTheme="minorHAnsi" w:cstheme="minorHAnsi"/>
          <w:sz w:val="8"/>
        </w:rPr>
        <w:t xml:space="preserve"> of the nucleus accumbens </w:t>
      </w:r>
      <w:r w:rsidRPr="009718B9">
        <w:rPr>
          <w:rFonts w:asciiTheme="minorHAnsi" w:hAnsiTheme="minorHAnsi" w:cstheme="minorHAnsi"/>
          <w:u w:val="single"/>
        </w:rPr>
        <w:t>is organized like a computer keyboard, with particular stimulus triggers in rows</w:t>
      </w:r>
      <w:r w:rsidRPr="009718B9">
        <w:rPr>
          <w:rFonts w:asciiTheme="minorHAnsi" w:hAnsiTheme="minorHAnsi" w:cstheme="minorHAnsi"/>
          <w:sz w:val="8"/>
        </w:rPr>
        <w:t xml:space="preserve">— producing an increase and decrease of pleasure and disgust. Moreover, </w:t>
      </w:r>
      <w:r w:rsidRPr="009718B9">
        <w:rPr>
          <w:rFonts w:asciiTheme="minorHAnsi" w:hAnsiTheme="minorHAnsi" w:cstheme="minorHAnsi"/>
          <w:u w:val="single"/>
        </w:rPr>
        <w:t>the cortex has unique roles in the cognitive evaluation of our feelings of pleasure</w:t>
      </w:r>
      <w:r w:rsidRPr="009718B9">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9718B9">
        <w:rPr>
          <w:rFonts w:asciiTheme="minorHAnsi" w:hAnsiTheme="minorHAnsi" w:cstheme="minorHAnsi"/>
          <w:u w:val="single"/>
        </w:rPr>
        <w:t>“</w:t>
      </w:r>
      <w:r w:rsidRPr="009718B9">
        <w:rPr>
          <w:rFonts w:asciiTheme="minorHAnsi" w:hAnsiTheme="minorHAnsi" w:cstheme="minorHAnsi"/>
          <w:highlight w:val="green"/>
          <w:u w:val="single"/>
        </w:rPr>
        <w:t>liking</w:t>
      </w:r>
      <w:r w:rsidRPr="009718B9">
        <w:rPr>
          <w:rFonts w:asciiTheme="minorHAnsi" w:hAnsiTheme="minorHAnsi" w:cstheme="minorHAnsi"/>
          <w:u w:val="single"/>
        </w:rPr>
        <w:t xml:space="preserve">” of </w:t>
      </w:r>
      <w:r w:rsidRPr="009718B9">
        <w:rPr>
          <w:rFonts w:asciiTheme="minorHAnsi" w:hAnsiTheme="minorHAnsi" w:cstheme="minorHAnsi"/>
          <w:highlight w:val="green"/>
          <w:u w:val="single"/>
        </w:rPr>
        <w:t>something</w:t>
      </w:r>
      <w:r w:rsidRPr="009718B9">
        <w:rPr>
          <w:rFonts w:asciiTheme="minorHAnsi" w:hAnsiTheme="minorHAnsi" w:cstheme="minorHAnsi"/>
          <w:u w:val="single"/>
        </w:rPr>
        <w:t xml:space="preserve">, or pure pleasure, is </w:t>
      </w:r>
      <w:r w:rsidRPr="009718B9">
        <w:rPr>
          <w:rFonts w:asciiTheme="minorHAnsi" w:hAnsiTheme="minorHAnsi" w:cstheme="minorHAnsi"/>
          <w:highlight w:val="green"/>
          <w:u w:val="single"/>
        </w:rPr>
        <w:t>represented by</w:t>
      </w:r>
      <w:r w:rsidRPr="009718B9">
        <w:rPr>
          <w:rFonts w:asciiTheme="minorHAnsi" w:hAnsiTheme="minorHAnsi" w:cstheme="minorHAnsi"/>
          <w:sz w:val="8"/>
        </w:rPr>
        <w:t xml:space="preserve"> small </w:t>
      </w:r>
      <w:r w:rsidRPr="009718B9">
        <w:rPr>
          <w:rFonts w:asciiTheme="minorHAnsi" w:hAnsiTheme="minorHAnsi" w:cstheme="minorHAnsi"/>
          <w:highlight w:val="green"/>
          <w:u w:val="single"/>
        </w:rPr>
        <w:t>regions</w:t>
      </w:r>
      <w:r w:rsidRPr="009718B9">
        <w:rPr>
          <w:rFonts w:asciiTheme="minorHAnsi" w:hAnsiTheme="minorHAnsi" w:cstheme="minorHAnsi"/>
          <w:sz w:val="8"/>
        </w:rPr>
        <w:t xml:space="preserve"> mainly </w:t>
      </w:r>
      <w:r w:rsidRPr="009718B9">
        <w:rPr>
          <w:rFonts w:asciiTheme="minorHAnsi" w:hAnsiTheme="minorHAnsi" w:cstheme="minorHAnsi"/>
          <w:highlight w:val="green"/>
          <w:u w:val="single"/>
        </w:rPr>
        <w:t>in the limbic system</w:t>
      </w:r>
      <w:r w:rsidRPr="009718B9">
        <w:rPr>
          <w:rFonts w:asciiTheme="minorHAnsi" w:hAnsiTheme="minorHAnsi" w:cstheme="minorHAnsi"/>
          <w:sz w:val="8"/>
        </w:rPr>
        <w:t xml:space="preserve"> (old reptilian part of the brain). These may be </w:t>
      </w:r>
      <w:r w:rsidRPr="009718B9">
        <w:rPr>
          <w:rFonts w:asciiTheme="minorHAnsi" w:hAnsiTheme="minorHAnsi" w:cstheme="minorHAnsi"/>
          <w:u w:val="single"/>
        </w:rPr>
        <w:t>part of larger neural circuits.</w:t>
      </w:r>
      <w:r w:rsidRPr="009718B9">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9718B9">
        <w:rPr>
          <w:rFonts w:asciiTheme="minorHAnsi" w:hAnsiTheme="minorHAnsi" w:cstheme="minorHAnsi"/>
          <w:u w:val="single"/>
        </w:rPr>
        <w:t>Sousa et al.</w:t>
      </w:r>
      <w:r w:rsidRPr="009718B9">
        <w:rPr>
          <w:rFonts w:asciiTheme="minorHAnsi" w:hAnsiTheme="minorHAnsi" w:cstheme="minorHAnsi"/>
          <w:sz w:val="8"/>
        </w:rPr>
        <w:t xml:space="preserve"> [50] small case </w:t>
      </w:r>
      <w:r w:rsidRPr="009718B9">
        <w:rPr>
          <w:rFonts w:asciiTheme="minorHAnsi" w:hAnsiTheme="minorHAnsi" w:cstheme="minorHAnsi"/>
          <w:u w:val="single"/>
        </w:rPr>
        <w:t>found various differentially expressed genes, to associate with pleasure related systems.</w:t>
      </w:r>
      <w:r w:rsidRPr="009718B9">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9718B9">
        <w:rPr>
          <w:rFonts w:asciiTheme="minorHAnsi" w:hAnsiTheme="minorHAnsi" w:cstheme="minorHAnsi"/>
          <w:highlight w:val="green"/>
          <w:u w:val="single"/>
        </w:rPr>
        <w:t>researchers examined</w:t>
      </w:r>
      <w:r w:rsidRPr="009718B9">
        <w:rPr>
          <w:rFonts w:asciiTheme="minorHAnsi" w:hAnsiTheme="minorHAnsi" w:cstheme="minorHAnsi"/>
          <w:u w:val="single"/>
        </w:rPr>
        <w:t xml:space="preserve"> 247 specimens of </w:t>
      </w:r>
      <w:r w:rsidRPr="009718B9">
        <w:rPr>
          <w:rFonts w:asciiTheme="minorHAnsi" w:hAnsiTheme="minorHAnsi" w:cstheme="minorHAnsi"/>
          <w:highlight w:val="green"/>
          <w:u w:val="single"/>
        </w:rPr>
        <w:t>neural tissue</w:t>
      </w:r>
      <w:r w:rsidRPr="009718B9">
        <w:rPr>
          <w:rFonts w:asciiTheme="minorHAnsi" w:hAnsiTheme="minorHAnsi" w:cstheme="minorHAnsi"/>
          <w:u w:val="single"/>
        </w:rPr>
        <w:t xml:space="preserve"> from six humans, five chimpanzees, and five macaque monkeys.</w:t>
      </w:r>
      <w:r w:rsidRPr="009718B9">
        <w:rPr>
          <w:rFonts w:asciiTheme="minorHAnsi" w:hAnsiTheme="minorHAnsi" w:cstheme="minorHAnsi"/>
          <w:sz w:val="8"/>
        </w:rPr>
        <w:t xml:space="preserve"> Moreover, these </w:t>
      </w:r>
      <w:r w:rsidRPr="009718B9">
        <w:rPr>
          <w:rFonts w:asciiTheme="minorHAnsi" w:hAnsiTheme="minorHAnsi" w:cstheme="minorHAnsi"/>
          <w:u w:val="single"/>
        </w:rPr>
        <w:t>investigators analyzed which genes were turned on or off in 16 regions of the brain.</w:t>
      </w:r>
      <w:r w:rsidRPr="009718B9">
        <w:rPr>
          <w:rFonts w:asciiTheme="minorHAnsi" w:hAnsiTheme="minorHAnsi" w:cstheme="minorHAnsi"/>
          <w:sz w:val="8"/>
        </w:rPr>
        <w:t xml:space="preserve"> While </w:t>
      </w:r>
      <w:r w:rsidRPr="009718B9">
        <w:rPr>
          <w:rFonts w:asciiTheme="minorHAnsi" w:hAnsiTheme="minorHAnsi" w:cstheme="minorHAnsi"/>
          <w:u w:val="single"/>
        </w:rPr>
        <w:t xml:space="preserve">the differences among species were subtle, </w:t>
      </w:r>
      <w:r w:rsidRPr="009718B9">
        <w:rPr>
          <w:rFonts w:asciiTheme="minorHAnsi" w:hAnsiTheme="minorHAnsi" w:cstheme="minorHAnsi"/>
          <w:b/>
          <w:bCs/>
          <w:highlight w:val="green"/>
          <w:u w:val="single"/>
        </w:rPr>
        <w:t>there was</w:t>
      </w:r>
      <w:r w:rsidRPr="009718B9">
        <w:rPr>
          <w:rFonts w:asciiTheme="minorHAnsi" w:hAnsiTheme="minorHAnsi" w:cstheme="minorHAnsi"/>
          <w:u w:val="single"/>
        </w:rPr>
        <w:t xml:space="preserve"> a </w:t>
      </w:r>
      <w:r w:rsidRPr="009718B9">
        <w:rPr>
          <w:rFonts w:asciiTheme="minorHAnsi" w:hAnsiTheme="minorHAnsi" w:cstheme="minorHAnsi"/>
          <w:b/>
          <w:bCs/>
          <w:highlight w:val="green"/>
          <w:u w:val="single"/>
        </w:rPr>
        <w:t>remarkable contrast in</w:t>
      </w:r>
      <w:r w:rsidRPr="009718B9">
        <w:rPr>
          <w:rFonts w:asciiTheme="minorHAnsi" w:hAnsiTheme="minorHAnsi" w:cstheme="minorHAnsi"/>
          <w:u w:val="single"/>
        </w:rPr>
        <w:t xml:space="preserve"> the</w:t>
      </w:r>
      <w:r w:rsidRPr="009718B9">
        <w:rPr>
          <w:rFonts w:asciiTheme="minorHAnsi" w:hAnsiTheme="minorHAnsi" w:cstheme="minorHAnsi"/>
          <w:b/>
          <w:bCs/>
          <w:u w:val="single"/>
        </w:rPr>
        <w:t xml:space="preserve"> </w:t>
      </w:r>
      <w:r w:rsidRPr="009718B9">
        <w:rPr>
          <w:rFonts w:asciiTheme="minorHAnsi" w:hAnsiTheme="minorHAnsi" w:cstheme="minorHAnsi"/>
          <w:b/>
          <w:bCs/>
          <w:highlight w:val="green"/>
          <w:u w:val="single"/>
        </w:rPr>
        <w:t>neocortices</w:t>
      </w:r>
      <w:r w:rsidRPr="009718B9">
        <w:rPr>
          <w:rFonts w:asciiTheme="minorHAnsi" w:hAnsiTheme="minorHAnsi" w:cstheme="minorHAnsi"/>
          <w:sz w:val="8"/>
        </w:rPr>
        <w:t xml:space="preserve">, specifically </w:t>
      </w:r>
      <w:r w:rsidRPr="009718B9">
        <w:rPr>
          <w:rFonts w:asciiTheme="minorHAnsi" w:hAnsiTheme="minorHAnsi" w:cstheme="minorHAnsi"/>
          <w:u w:val="single"/>
        </w:rPr>
        <w:t xml:space="preserve">in an </w:t>
      </w:r>
      <w:r w:rsidRPr="009718B9">
        <w:rPr>
          <w:rFonts w:asciiTheme="minorHAnsi" w:hAnsiTheme="minorHAnsi" w:cstheme="minorHAnsi"/>
          <w:highlight w:val="green"/>
          <w:u w:val="single"/>
        </w:rPr>
        <w:t>area of the brain</w:t>
      </w:r>
      <w:r w:rsidRPr="009718B9">
        <w:rPr>
          <w:rFonts w:asciiTheme="minorHAnsi" w:hAnsiTheme="minorHAnsi" w:cstheme="minorHAnsi"/>
          <w:u w:val="single"/>
        </w:rPr>
        <w:t xml:space="preserve"> that is much </w:t>
      </w:r>
      <w:r w:rsidRPr="009718B9">
        <w:rPr>
          <w:rFonts w:asciiTheme="minorHAnsi" w:hAnsiTheme="minorHAnsi" w:cstheme="minorHAnsi"/>
          <w:highlight w:val="green"/>
          <w:u w:val="single"/>
        </w:rPr>
        <w:t>more developed in humans</w:t>
      </w:r>
      <w:r w:rsidRPr="009718B9">
        <w:rPr>
          <w:rFonts w:asciiTheme="minorHAnsi" w:hAnsiTheme="minorHAnsi" w:cstheme="minorHAnsi"/>
          <w:u w:val="single"/>
        </w:rPr>
        <w:t xml:space="preserve"> than in chimpanzees.</w:t>
      </w:r>
      <w:r w:rsidRPr="009718B9">
        <w:rPr>
          <w:rFonts w:asciiTheme="minorHAnsi" w:hAnsiTheme="minorHAnsi" w:cstheme="minorHAnsi"/>
          <w:sz w:val="8"/>
        </w:rPr>
        <w:t xml:space="preserve"> In fact, these researchers found that a gene called </w:t>
      </w:r>
      <w:r w:rsidRPr="009718B9">
        <w:rPr>
          <w:rFonts w:asciiTheme="minorHAnsi" w:hAnsiTheme="minorHAnsi" w:cstheme="minorHAnsi"/>
          <w:u w:val="single"/>
        </w:rPr>
        <w:t>tyrosine hydroxylase (TH) for the enzyme, responsible for the production of dopamine</w:t>
      </w:r>
      <w:r w:rsidRPr="009718B9">
        <w:rPr>
          <w:rFonts w:asciiTheme="minorHAnsi" w:hAnsiTheme="minorHAnsi" w:cstheme="minorHAnsi"/>
          <w:sz w:val="8"/>
        </w:rPr>
        <w:t xml:space="preserve">, was </w:t>
      </w:r>
      <w:r w:rsidRPr="009718B9">
        <w:rPr>
          <w:rFonts w:asciiTheme="minorHAnsi" w:hAnsiTheme="minorHAnsi" w:cstheme="minorHAnsi"/>
          <w:u w:val="single"/>
        </w:rPr>
        <w:t>expressed in the neocortex of humans, but not chimpanzees.</w:t>
      </w:r>
      <w:r w:rsidRPr="009718B9">
        <w:rPr>
          <w:rFonts w:asciiTheme="minorHAnsi" w:hAnsiTheme="minorHAnsi" w:cstheme="minorHAnsi"/>
          <w:sz w:val="8"/>
        </w:rPr>
        <w:t xml:space="preserve"> As discussed earlier, </w:t>
      </w:r>
      <w:r w:rsidRPr="009718B9">
        <w:rPr>
          <w:rFonts w:asciiTheme="minorHAnsi" w:hAnsiTheme="minorHAnsi" w:cstheme="minorHAnsi"/>
          <w:u w:val="single"/>
        </w:rPr>
        <w:t>dopamine is</w:t>
      </w:r>
      <w:r w:rsidRPr="009718B9">
        <w:rPr>
          <w:rFonts w:asciiTheme="minorHAnsi" w:hAnsiTheme="minorHAnsi" w:cstheme="minorHAnsi"/>
          <w:sz w:val="8"/>
        </w:rPr>
        <w:t xml:space="preserve"> best </w:t>
      </w:r>
      <w:r w:rsidRPr="009718B9">
        <w:rPr>
          <w:rFonts w:asciiTheme="minorHAnsi" w:hAnsiTheme="minorHAnsi" w:cstheme="minorHAnsi"/>
          <w:u w:val="single"/>
        </w:rPr>
        <w:t>known for its</w:t>
      </w:r>
      <w:r w:rsidRPr="009718B9">
        <w:rPr>
          <w:rFonts w:asciiTheme="minorHAnsi" w:hAnsiTheme="minorHAnsi" w:cstheme="minorHAnsi"/>
          <w:sz w:val="8"/>
        </w:rPr>
        <w:t xml:space="preserve"> essential </w:t>
      </w:r>
      <w:r w:rsidRPr="009718B9">
        <w:rPr>
          <w:rFonts w:asciiTheme="minorHAnsi" w:hAnsiTheme="minorHAnsi" w:cstheme="minorHAnsi"/>
          <w:u w:val="single"/>
        </w:rPr>
        <w:t>role within the brain’s reward system; the</w:t>
      </w:r>
      <w:r w:rsidRPr="009718B9">
        <w:rPr>
          <w:rFonts w:asciiTheme="minorHAnsi" w:hAnsiTheme="minorHAnsi" w:cstheme="minorHAnsi"/>
          <w:sz w:val="8"/>
        </w:rPr>
        <w:t xml:space="preserve"> very </w:t>
      </w:r>
      <w:r w:rsidRPr="009718B9">
        <w:rPr>
          <w:rFonts w:asciiTheme="minorHAnsi" w:hAnsiTheme="minorHAnsi" w:cstheme="minorHAnsi"/>
          <w:u w:val="single"/>
        </w:rPr>
        <w:t>system that responds to everything from sex, to gambling, to food, and to addictive drugs.</w:t>
      </w:r>
      <w:r w:rsidRPr="009718B9">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718B9">
        <w:rPr>
          <w:rFonts w:asciiTheme="minorHAnsi" w:hAnsiTheme="minorHAnsi" w:cstheme="minorHAnsi"/>
          <w:highlight w:val="green"/>
          <w:u w:val="single"/>
        </w:rPr>
        <w:t>dopamine plays</w:t>
      </w:r>
      <w:r w:rsidRPr="009718B9">
        <w:rPr>
          <w:rFonts w:asciiTheme="minorHAnsi" w:hAnsiTheme="minorHAnsi" w:cstheme="minorHAnsi"/>
          <w:u w:val="single"/>
        </w:rPr>
        <w:t xml:space="preserve"> a substantial </w:t>
      </w:r>
      <w:r w:rsidRPr="009718B9">
        <w:rPr>
          <w:rFonts w:asciiTheme="minorHAnsi" w:hAnsiTheme="minorHAnsi" w:cstheme="minorHAnsi"/>
          <w:highlight w:val="green"/>
          <w:u w:val="single"/>
        </w:rPr>
        <w:t>role in</w:t>
      </w:r>
      <w:r w:rsidRPr="009718B9">
        <w:rPr>
          <w:rFonts w:asciiTheme="minorHAnsi" w:hAnsiTheme="minorHAnsi" w:cstheme="minorHAnsi"/>
          <w:u w:val="single"/>
        </w:rPr>
        <w:t xml:space="preserve"> humans’ </w:t>
      </w:r>
      <w:r w:rsidRPr="009718B9">
        <w:rPr>
          <w:rFonts w:asciiTheme="minorHAnsi" w:hAnsiTheme="minorHAnsi" w:cstheme="minorHAnsi"/>
          <w:highlight w:val="green"/>
          <w:u w:val="single"/>
        </w:rPr>
        <w:t>ability to pursue</w:t>
      </w:r>
      <w:r w:rsidRPr="009718B9">
        <w:rPr>
          <w:rFonts w:asciiTheme="minorHAnsi" w:hAnsiTheme="minorHAnsi" w:cstheme="minorHAnsi"/>
          <w:u w:val="single"/>
        </w:rPr>
        <w:t xml:space="preserve"> various </w:t>
      </w:r>
      <w:r w:rsidRPr="009718B9">
        <w:rPr>
          <w:rFonts w:asciiTheme="minorHAnsi" w:hAnsiTheme="minorHAnsi" w:cstheme="minorHAnsi"/>
          <w:highlight w:val="green"/>
          <w:u w:val="single"/>
        </w:rPr>
        <w:t>rewards that are</w:t>
      </w:r>
      <w:r w:rsidRPr="009718B9">
        <w:rPr>
          <w:rFonts w:asciiTheme="minorHAnsi" w:hAnsiTheme="minorHAnsi" w:cstheme="minorHAnsi"/>
          <w:u w:val="single"/>
        </w:rPr>
        <w:t xml:space="preserve"> perhaps months or even </w:t>
      </w:r>
      <w:r w:rsidRPr="009718B9">
        <w:rPr>
          <w:rFonts w:asciiTheme="minorHAnsi" w:hAnsiTheme="minorHAnsi" w:cstheme="minorHAnsi"/>
          <w:highlight w:val="green"/>
          <w:u w:val="single"/>
        </w:rPr>
        <w:t>years away</w:t>
      </w:r>
      <w:r w:rsidRPr="009718B9">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9718B9">
        <w:rPr>
          <w:rFonts w:asciiTheme="minorHAnsi" w:hAnsiTheme="minorHAnsi" w:cstheme="minorHAnsi"/>
          <w:u w:val="single"/>
        </w:rPr>
        <w:t>This may explain what often motivates people to work for things that have no apparent short-term benefit</w:t>
      </w:r>
      <w:r w:rsidRPr="009718B9">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5B8847D" w14:textId="77777777" w:rsidR="00E24AF5" w:rsidRPr="009718B9" w:rsidRDefault="00E24AF5" w:rsidP="00E24AF5"/>
    <w:p w14:paraId="7D67EDEC" w14:textId="3EEA1B35" w:rsidR="00E24AF5" w:rsidRPr="009718B9" w:rsidRDefault="00E24AF5" w:rsidP="00E24AF5">
      <w:pPr>
        <w:pStyle w:val="Heading4"/>
      </w:pPr>
      <w:r w:rsidRPr="009718B9">
        <w:lastRenderedPageBreak/>
        <w:t xml:space="preserve">2. Extinction first – </w:t>
      </w:r>
    </w:p>
    <w:p w14:paraId="1A1DC11F" w14:textId="0286834E" w:rsidR="00E24AF5" w:rsidRPr="009718B9" w:rsidRDefault="00E24AF5" w:rsidP="00E24AF5">
      <w:pPr>
        <w:pStyle w:val="Heading4"/>
      </w:pPr>
      <w:r w:rsidRPr="009718B9">
        <w:t xml:space="preserve">A – Forecloses future improvement – we can never improve society because our impact is irreversible which proves moral uncertainty </w:t>
      </w:r>
    </w:p>
    <w:p w14:paraId="2A84FC12" w14:textId="77777777" w:rsidR="00E24AF5" w:rsidRPr="009718B9" w:rsidRDefault="00E24AF5" w:rsidP="00E24AF5">
      <w:pPr>
        <w:pStyle w:val="Heading4"/>
      </w:pPr>
      <w:r w:rsidRPr="009718B9">
        <w:t xml:space="preserve">B – Turns suffering – mass death causes suffering because people can’t get access to resources and basic necessities </w:t>
      </w:r>
    </w:p>
    <w:p w14:paraId="52C8755E" w14:textId="77777777" w:rsidR="00E24AF5" w:rsidRPr="009718B9" w:rsidRDefault="00E24AF5" w:rsidP="00E24AF5">
      <w:pPr>
        <w:pStyle w:val="Heading4"/>
      </w:pPr>
      <w:r w:rsidRPr="009718B9">
        <w:t xml:space="preserve">C – Objectivity – body count is the most objective way to calculate impacts because comparing suffering is unethical </w:t>
      </w:r>
    </w:p>
    <w:p w14:paraId="3C6589A5" w14:textId="77777777" w:rsidR="00E24AF5" w:rsidRPr="009718B9" w:rsidRDefault="00E24AF5" w:rsidP="00E24AF5">
      <w:pPr>
        <w:pStyle w:val="Heading4"/>
      </w:pPr>
      <w:r w:rsidRPr="009718B9">
        <w:t xml:space="preserve">D - Even if life is bad now, a fiery nuclear inferno death flips the uniq question for their impacts </w:t>
      </w:r>
    </w:p>
    <w:p w14:paraId="02398D13" w14:textId="6F4B721C" w:rsidR="00E24AF5" w:rsidRPr="009718B9" w:rsidRDefault="00E24AF5" w:rsidP="00E24AF5">
      <w:pPr>
        <w:pStyle w:val="Heading4"/>
      </w:pPr>
      <w:r w:rsidRPr="009718B9">
        <w:t>E - Consent – they don’t get to make a decision for billions who find value in life</w:t>
      </w:r>
    </w:p>
    <w:p w14:paraId="37E3D1A3" w14:textId="77777777" w:rsidR="00E24AF5" w:rsidRPr="009718B9" w:rsidRDefault="00E24AF5" w:rsidP="00E24AF5"/>
    <w:p w14:paraId="3AF96078" w14:textId="0BF6A374" w:rsidR="00874DD9" w:rsidRPr="009718B9" w:rsidRDefault="00874DD9" w:rsidP="00874DD9">
      <w:pPr>
        <w:pStyle w:val="Heading2"/>
      </w:pPr>
      <w:r w:rsidRPr="009718B9">
        <w:lastRenderedPageBreak/>
        <w:t>3</w:t>
      </w:r>
    </w:p>
    <w:p w14:paraId="10520030" w14:textId="051803A4" w:rsidR="008E75ED" w:rsidRPr="008E75ED" w:rsidRDefault="00E24AF5" w:rsidP="00C92790">
      <w:pPr>
        <w:pStyle w:val="Heading4"/>
      </w:pPr>
      <w:r w:rsidRPr="009718B9">
        <w:t xml:space="preserve">Biden’s infrastructure bill </w:t>
      </w:r>
      <w:r w:rsidRPr="009718B9">
        <w:rPr>
          <w:u w:val="single"/>
        </w:rPr>
        <w:t>will pass</w:t>
      </w:r>
      <w:r w:rsidRPr="009718B9">
        <w:t xml:space="preserve"> through reconciliation but </w:t>
      </w:r>
      <w:r w:rsidRPr="009718B9">
        <w:rPr>
          <w:u w:val="single"/>
        </w:rPr>
        <w:t>absolute Dem Unity</w:t>
      </w:r>
      <w:r w:rsidRPr="009718B9">
        <w:t xml:space="preserve"> is </w:t>
      </w:r>
      <w:r w:rsidRPr="009718B9">
        <w:rPr>
          <w:u w:val="single"/>
        </w:rPr>
        <w:t>key</w:t>
      </w:r>
      <w:r w:rsidRPr="009718B9">
        <w:t>.</w:t>
      </w:r>
    </w:p>
    <w:p w14:paraId="5A88AA52" w14:textId="77777777" w:rsidR="00E24AF5" w:rsidRPr="009718B9" w:rsidRDefault="00E24AF5" w:rsidP="00E24AF5">
      <w:pPr>
        <w:pStyle w:val="ListParagraph"/>
        <w:numPr>
          <w:ilvl w:val="0"/>
          <w:numId w:val="11"/>
        </w:numPr>
      </w:pPr>
      <w:r w:rsidRPr="009718B9">
        <w:t>Turns Structural Violence</w:t>
      </w:r>
    </w:p>
    <w:p w14:paraId="47FAF450" w14:textId="77777777" w:rsidR="00E24AF5" w:rsidRPr="009718B9" w:rsidRDefault="00E24AF5" w:rsidP="00E24AF5">
      <w:r w:rsidRPr="009718B9">
        <w:rPr>
          <w:rStyle w:val="Style13ptBold"/>
        </w:rPr>
        <w:t>Pramuk and Franck 8-25</w:t>
      </w:r>
      <w:r w:rsidRPr="009718B9">
        <w:t xml:space="preserve"> Jacob Pramuk and Thomas Franck 8-25-2021 "Here’s what happens next as Democrats try to pass Biden’s multitrillion-dollar economic plans" </w:t>
      </w:r>
      <w:hyperlink r:id="rId8" w:history="1">
        <w:r w:rsidRPr="009718B9">
          <w:rPr>
            <w:rStyle w:val="Hyperlink"/>
          </w:rPr>
          <w:t>https://www.cnbc.com/2021/08/25/what-happens-next-with-biden-infrastructure-budget-bills-in-congress.html</w:t>
        </w:r>
      </w:hyperlink>
      <w:r w:rsidRPr="009718B9">
        <w:t xml:space="preserve"> (Staff Reporter at CNBC)//Elmer </w:t>
      </w:r>
    </w:p>
    <w:p w14:paraId="017B89D1" w14:textId="77777777" w:rsidR="00E24AF5" w:rsidRPr="009718B9" w:rsidRDefault="00E24AF5" w:rsidP="00E24AF5">
      <w:pPr>
        <w:rPr>
          <w:sz w:val="16"/>
        </w:rPr>
      </w:pPr>
      <w:r w:rsidRPr="009718B9">
        <w:rPr>
          <w:sz w:val="16"/>
        </w:rPr>
        <w:t xml:space="preserve">WASHINGTON — </w:t>
      </w:r>
      <w:r w:rsidRPr="009718B9">
        <w:rPr>
          <w:b/>
          <w:sz w:val="26"/>
          <w:highlight w:val="green"/>
          <w:u w:val="single"/>
        </w:rPr>
        <w:t xml:space="preserve">House Democrats just </w:t>
      </w:r>
      <w:r w:rsidRPr="009718B9">
        <w:rPr>
          <w:b/>
          <w:sz w:val="26"/>
          <w:highlight w:val="green"/>
          <w:u w:val="single"/>
          <w:bdr w:val="single" w:sz="4" w:space="0" w:color="auto"/>
        </w:rPr>
        <w:t>patched up a party fracture</w:t>
      </w:r>
      <w:r w:rsidRPr="009718B9">
        <w:rPr>
          <w:sz w:val="16"/>
          <w:highlight w:val="green"/>
          <w:bdr w:val="single" w:sz="4" w:space="0" w:color="auto"/>
        </w:rPr>
        <w:t xml:space="preserve"> </w:t>
      </w:r>
      <w:r w:rsidRPr="009718B9">
        <w:rPr>
          <w:b/>
          <w:sz w:val="26"/>
          <w:highlight w:val="green"/>
          <w:u w:val="single"/>
          <w:bdr w:val="single" w:sz="4" w:space="0" w:color="auto"/>
        </w:rPr>
        <w:t>to take a critical step forward</w:t>
      </w:r>
      <w:r w:rsidRPr="009718B9">
        <w:rPr>
          <w:b/>
          <w:sz w:val="26"/>
          <w:highlight w:val="green"/>
          <w:u w:val="single"/>
        </w:rPr>
        <w:t xml:space="preserve"> with a mammoth economic agenda</w:t>
      </w:r>
      <w:r w:rsidRPr="009718B9">
        <w:rPr>
          <w:sz w:val="16"/>
        </w:rPr>
        <w:t xml:space="preserve">. </w:t>
      </w:r>
      <w:r w:rsidRPr="009718B9">
        <w:rPr>
          <w:u w:val="single"/>
        </w:rPr>
        <w:t xml:space="preserve">But the </w:t>
      </w:r>
      <w:r w:rsidRPr="009718B9">
        <w:rPr>
          <w:b/>
          <w:sz w:val="26"/>
          <w:highlight w:val="green"/>
          <w:u w:val="single"/>
        </w:rPr>
        <w:t>path ahead could get trickier</w:t>
      </w:r>
      <w:r w:rsidRPr="009718B9">
        <w:rPr>
          <w:highlight w:val="green"/>
          <w:u w:val="single"/>
        </w:rPr>
        <w:t xml:space="preserve"> </w:t>
      </w:r>
      <w:r w:rsidRPr="009718B9">
        <w:rPr>
          <w:u w:val="single"/>
        </w:rPr>
        <w:t>as party leaders try to thread a legislative needle to pass more than $4 trillion in new spending</w:t>
      </w:r>
      <w:r w:rsidRPr="009718B9">
        <w:rPr>
          <w:sz w:val="16"/>
        </w:rPr>
        <w:t xml:space="preserve">. </w:t>
      </w:r>
      <w:r w:rsidRPr="009718B9">
        <w:rPr>
          <w:b/>
          <w:sz w:val="26"/>
          <w:highlight w:val="green"/>
          <w:u w:val="single"/>
        </w:rPr>
        <w:t>In</w:t>
      </w:r>
      <w:r w:rsidRPr="009718B9">
        <w:rPr>
          <w:highlight w:val="green"/>
          <w:u w:val="single"/>
        </w:rPr>
        <w:t xml:space="preserve"> </w:t>
      </w:r>
      <w:r w:rsidRPr="009718B9">
        <w:rPr>
          <w:u w:val="single"/>
        </w:rPr>
        <w:t xml:space="preserve">the </w:t>
      </w:r>
      <w:r w:rsidRPr="009718B9">
        <w:rPr>
          <w:b/>
          <w:sz w:val="26"/>
          <w:highlight w:val="green"/>
          <w:u w:val="single"/>
        </w:rPr>
        <w:t>coming weeks</w:t>
      </w:r>
      <w:r w:rsidRPr="009718B9">
        <w:rPr>
          <w:u w:val="single"/>
        </w:rPr>
        <w:t xml:space="preserve">, </w:t>
      </w:r>
      <w:r w:rsidRPr="009718B9">
        <w:rPr>
          <w:b/>
          <w:sz w:val="26"/>
          <w:highlight w:val="green"/>
          <w:u w:val="single"/>
        </w:rPr>
        <w:t>Democrats</w:t>
      </w:r>
      <w:r w:rsidRPr="009718B9">
        <w:rPr>
          <w:highlight w:val="green"/>
          <w:u w:val="single"/>
        </w:rPr>
        <w:t xml:space="preserve"> </w:t>
      </w:r>
      <w:r w:rsidRPr="009718B9">
        <w:rPr>
          <w:b/>
          <w:sz w:val="26"/>
          <w:highlight w:val="green"/>
          <w:u w:val="single"/>
        </w:rPr>
        <w:t>aim to approve</w:t>
      </w:r>
      <w:r w:rsidRPr="009718B9">
        <w:rPr>
          <w:highlight w:val="green"/>
          <w:u w:val="single"/>
        </w:rPr>
        <w:t xml:space="preserve"> </w:t>
      </w:r>
      <w:r w:rsidRPr="009718B9">
        <w:rPr>
          <w:u w:val="single"/>
        </w:rPr>
        <w:t xml:space="preserve">a $1 trillion bipartisan </w:t>
      </w:r>
      <w:r w:rsidRPr="009718B9">
        <w:rPr>
          <w:b/>
          <w:sz w:val="26"/>
          <w:highlight w:val="green"/>
          <w:u w:val="single"/>
        </w:rPr>
        <w:t>infrastructure</w:t>
      </w:r>
      <w:r w:rsidRPr="009718B9">
        <w:rPr>
          <w:highlight w:val="green"/>
          <w:u w:val="single"/>
        </w:rPr>
        <w:t xml:space="preserve"> </w:t>
      </w:r>
      <w:r w:rsidRPr="009718B9">
        <w:rPr>
          <w:u w:val="single"/>
        </w:rPr>
        <w:t xml:space="preserve">plan and up to $3.5 trillion in investments in social programs. Passing both </w:t>
      </w:r>
      <w:r w:rsidRPr="009718B9">
        <w:rPr>
          <w:b/>
          <w:sz w:val="26"/>
          <w:highlight w:val="green"/>
          <w:u w:val="single"/>
          <w:bdr w:val="single" w:sz="4" w:space="0" w:color="auto"/>
        </w:rPr>
        <w:t>will require a heavy lift</w:t>
      </w:r>
      <w:r w:rsidRPr="009718B9">
        <w:rPr>
          <w:u w:val="single"/>
        </w:rPr>
        <w:t xml:space="preserve">, as leaders will need to </w:t>
      </w:r>
      <w:r w:rsidRPr="009718B9">
        <w:rPr>
          <w:b/>
          <w:sz w:val="26"/>
          <w:highlight w:val="green"/>
          <w:u w:val="single"/>
        </w:rPr>
        <w:t>satisfy</w:t>
      </w:r>
      <w:r w:rsidRPr="009718B9">
        <w:rPr>
          <w:highlight w:val="green"/>
          <w:u w:val="single"/>
        </w:rPr>
        <w:t xml:space="preserve"> </w:t>
      </w:r>
      <w:r w:rsidRPr="009718B9">
        <w:rPr>
          <w:b/>
          <w:sz w:val="26"/>
          <w:highlight w:val="green"/>
          <w:u w:val="single"/>
        </w:rPr>
        <w:t>competing demands of centrists</w:t>
      </w:r>
      <w:r w:rsidRPr="009718B9">
        <w:rPr>
          <w:highlight w:val="green"/>
          <w:u w:val="single"/>
        </w:rPr>
        <w:t xml:space="preserve"> </w:t>
      </w:r>
      <w:r w:rsidRPr="009718B9">
        <w:rPr>
          <w:u w:val="single"/>
        </w:rPr>
        <w:t xml:space="preserve">wary of spending </w:t>
      </w:r>
      <w:r w:rsidRPr="009718B9">
        <w:rPr>
          <w:b/>
          <w:sz w:val="26"/>
          <w:highlight w:val="green"/>
          <w:u w:val="single"/>
        </w:rPr>
        <w:t>and progressives</w:t>
      </w:r>
      <w:r w:rsidRPr="009718B9">
        <w:rPr>
          <w:highlight w:val="green"/>
          <w:u w:val="single"/>
        </w:rPr>
        <w:t xml:space="preserve"> </w:t>
      </w:r>
      <w:r w:rsidRPr="009718B9">
        <w:rPr>
          <w:u w:val="single"/>
        </w:rPr>
        <w:t>who want to reimagine government’s role in American households</w:t>
      </w:r>
      <w:r w:rsidRPr="009718B9">
        <w:rPr>
          <w:sz w:val="16"/>
        </w:rPr>
        <w:t xml:space="preserve">. The House is leaving Washington </w:t>
      </w:r>
      <w:r w:rsidRPr="009718B9">
        <w:rPr>
          <w:b/>
          <w:bCs/>
          <w:u w:val="single"/>
        </w:rPr>
        <w:t>until Sept. 20</w:t>
      </w:r>
      <w:r w:rsidRPr="009718B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9718B9">
        <w:rPr>
          <w:u w:val="single"/>
        </w:rPr>
        <w:t xml:space="preserve">The Senate already passed the infrastructure legislation, so </w:t>
      </w:r>
      <w:r w:rsidRPr="009718B9">
        <w:rPr>
          <w:b/>
          <w:bCs/>
          <w:u w:val="single"/>
        </w:rPr>
        <w:t>a final House vote would send it to Biden’s desk for his</w:t>
      </w:r>
      <w:r w:rsidRPr="009718B9">
        <w:rPr>
          <w:u w:val="single"/>
        </w:rPr>
        <w:t xml:space="preserve"> signature.</w:t>
      </w:r>
      <w:r w:rsidRPr="009718B9">
        <w:rPr>
          <w:sz w:val="16"/>
        </w:rPr>
        <w:t xml:space="preserve"> Now that both chambers have passed the budget measure, </w:t>
      </w:r>
      <w:r w:rsidRPr="009718B9">
        <w:rPr>
          <w:b/>
          <w:sz w:val="26"/>
          <w:highlight w:val="green"/>
          <w:u w:val="single"/>
        </w:rPr>
        <w:t>Democrats can move without Republicans</w:t>
      </w:r>
      <w:r w:rsidRPr="009718B9">
        <w:rPr>
          <w:highlight w:val="green"/>
          <w:u w:val="single"/>
        </w:rPr>
        <w:t xml:space="preserve"> </w:t>
      </w:r>
      <w:r w:rsidRPr="009718B9">
        <w:rPr>
          <w:u w:val="single"/>
        </w:rPr>
        <w:t xml:space="preserve">to push through their spending plan </w:t>
      </w:r>
      <w:r w:rsidRPr="009718B9">
        <w:rPr>
          <w:b/>
          <w:sz w:val="26"/>
          <w:highlight w:val="green"/>
          <w:u w:val="single"/>
        </w:rPr>
        <w:t>via reconciliation</w:t>
      </w:r>
      <w:r w:rsidRPr="009718B9">
        <w:rPr>
          <w:u w:val="single"/>
        </w:rPr>
        <w:t>.</w:t>
      </w:r>
      <w:r w:rsidRPr="009718B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9718B9">
        <w:rPr>
          <w:u w:val="single"/>
        </w:rPr>
        <w:t xml:space="preserve">Party leaders </w:t>
      </w:r>
      <w:r w:rsidRPr="009718B9">
        <w:rPr>
          <w:b/>
          <w:sz w:val="26"/>
          <w:highlight w:val="green"/>
          <w:u w:val="single"/>
        </w:rPr>
        <w:t xml:space="preserve">face a challenge </w:t>
      </w:r>
      <w:r w:rsidRPr="009718B9">
        <w:rPr>
          <w:u w:val="single"/>
        </w:rPr>
        <w:t xml:space="preserve">in coming up with a bill that will satisfy centrists who want to trim back the $3.5 trillion price tag and progressives who consider it the minimum Congress should spend. As </w:t>
      </w:r>
      <w:r w:rsidRPr="009718B9">
        <w:rPr>
          <w:b/>
          <w:sz w:val="26"/>
          <w:highlight w:val="green"/>
          <w:u w:val="single"/>
        </w:rPr>
        <w:t>one defection in the Senate</w:t>
      </w:r>
      <w:r w:rsidRPr="009718B9">
        <w:rPr>
          <w:sz w:val="16"/>
          <w:highlight w:val="green"/>
        </w:rPr>
        <w:t xml:space="preserve"> </w:t>
      </w:r>
      <w:r w:rsidRPr="009718B9">
        <w:rPr>
          <w:sz w:val="16"/>
        </w:rPr>
        <w:t xml:space="preserve">— </w:t>
      </w:r>
      <w:r w:rsidRPr="009718B9">
        <w:rPr>
          <w:b/>
          <w:sz w:val="26"/>
          <w:highlight w:val="green"/>
          <w:u w:val="single"/>
        </w:rPr>
        <w:t>and four in the House</w:t>
      </w:r>
      <w:r w:rsidRPr="009718B9">
        <w:rPr>
          <w:sz w:val="16"/>
        </w:rPr>
        <w:t xml:space="preserve"> — </w:t>
      </w:r>
      <w:r w:rsidRPr="009718B9">
        <w:rPr>
          <w:b/>
          <w:sz w:val="26"/>
          <w:highlight w:val="green"/>
          <w:u w:val="single"/>
          <w:bdr w:val="single" w:sz="4" w:space="0" w:color="auto"/>
        </w:rPr>
        <w:t>would sink legislation,</w:t>
      </w:r>
      <w:r w:rsidRPr="009718B9">
        <w:rPr>
          <w:sz w:val="16"/>
          <w:highlight w:val="green"/>
        </w:rPr>
        <w:t xml:space="preserve"> </w:t>
      </w:r>
      <w:r w:rsidRPr="009718B9">
        <w:rPr>
          <w:b/>
          <w:sz w:val="26"/>
          <w:highlight w:val="green"/>
          <w:u w:val="single"/>
        </w:rPr>
        <w:t>Democrats have to satisfy a diverse range of views</w:t>
      </w:r>
      <w:r w:rsidRPr="009718B9">
        <w:rPr>
          <w:u w:val="single"/>
        </w:rPr>
        <w:t xml:space="preserve"> to pass their agenda.</w:t>
      </w:r>
      <w:r w:rsidRPr="009718B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9718B9">
        <w:rPr>
          <w:u w:val="single"/>
        </w:rPr>
        <w:t xml:space="preserve">This is a truly historic opportunity to pass the </w:t>
      </w:r>
      <w:r w:rsidRPr="009718B9">
        <w:rPr>
          <w:b/>
          <w:sz w:val="26"/>
          <w:highlight w:val="green"/>
          <w:u w:val="single"/>
        </w:rPr>
        <w:t>most transformative</w:t>
      </w:r>
      <w:r w:rsidRPr="009718B9">
        <w:rPr>
          <w:highlight w:val="green"/>
          <w:u w:val="single"/>
        </w:rPr>
        <w:t xml:space="preserve"> </w:t>
      </w:r>
      <w:r w:rsidRPr="009718B9">
        <w:rPr>
          <w:u w:val="single"/>
        </w:rPr>
        <w:t xml:space="preserve">and consequential </w:t>
      </w:r>
      <w:r w:rsidRPr="009718B9">
        <w:rPr>
          <w:b/>
          <w:sz w:val="26"/>
          <w:highlight w:val="green"/>
          <w:u w:val="single"/>
        </w:rPr>
        <w:t>legislation for families</w:t>
      </w:r>
      <w:r w:rsidRPr="009718B9">
        <w:rPr>
          <w:highlight w:val="green"/>
          <w:u w:val="single"/>
        </w:rPr>
        <w:t xml:space="preserve"> </w:t>
      </w:r>
      <w:r w:rsidRPr="009718B9">
        <w:rPr>
          <w:u w:val="single"/>
        </w:rPr>
        <w:t xml:space="preserve">in a century, and will stand alongside the New Deal and Great Society as pillars of </w:t>
      </w:r>
      <w:r w:rsidRPr="009718B9">
        <w:rPr>
          <w:b/>
          <w:sz w:val="26"/>
          <w:highlight w:val="green"/>
          <w:u w:val="single"/>
        </w:rPr>
        <w:t>economic security</w:t>
      </w:r>
      <w:r w:rsidRPr="009718B9">
        <w:rPr>
          <w:u w:val="single"/>
        </w:rPr>
        <w:t xml:space="preserve">,” Pelosi wrote to colleagues Wednesday. The plan would </w:t>
      </w:r>
      <w:r w:rsidRPr="009718B9">
        <w:rPr>
          <w:b/>
          <w:sz w:val="26"/>
          <w:highlight w:val="green"/>
          <w:u w:val="single"/>
        </w:rPr>
        <w:t>expand Medicare</w:t>
      </w:r>
      <w:r w:rsidRPr="009718B9">
        <w:rPr>
          <w:u w:val="single"/>
        </w:rPr>
        <w:t xml:space="preserve">, </w:t>
      </w:r>
      <w:r w:rsidRPr="009718B9">
        <w:rPr>
          <w:b/>
          <w:sz w:val="26"/>
          <w:highlight w:val="green"/>
          <w:u w:val="single"/>
        </w:rPr>
        <w:t>paid leave</w:t>
      </w:r>
      <w:r w:rsidRPr="009718B9">
        <w:rPr>
          <w:u w:val="single"/>
        </w:rPr>
        <w:t xml:space="preserve"> and child care, extend enhanced household tax credits and encourage </w:t>
      </w:r>
      <w:r w:rsidRPr="009718B9">
        <w:rPr>
          <w:b/>
          <w:sz w:val="26"/>
          <w:highlight w:val="green"/>
          <w:u w:val="single"/>
        </w:rPr>
        <w:t>green energy adoption</w:t>
      </w:r>
      <w:r w:rsidRPr="009718B9">
        <w:rPr>
          <w:u w:val="single"/>
        </w:rPr>
        <w:t xml:space="preserve">, </w:t>
      </w:r>
      <w:r w:rsidRPr="009718B9">
        <w:rPr>
          <w:b/>
          <w:sz w:val="26"/>
          <w:highlight w:val="green"/>
          <w:u w:val="single"/>
        </w:rPr>
        <w:t>while hiking taxes on corporations and the wealthy</w:t>
      </w:r>
      <w:r w:rsidRPr="009718B9">
        <w:rPr>
          <w:sz w:val="16"/>
        </w:rPr>
        <w:t xml:space="preserve">. Democrats hope to sell a wave of new support for 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w:t>
      </w:r>
      <w:r w:rsidRPr="009718B9">
        <w:rPr>
          <w:sz w:val="16"/>
        </w:rPr>
        <w:lastRenderedPageBreak/>
        <w:t xml:space="preserve">bill. Republicans and some Democrats have in recent weeks said that another $4.5 trillion in fiscal stimulus could not only boost economic growth but have the adverse effect of fueling inflation.  </w:t>
      </w:r>
    </w:p>
    <w:p w14:paraId="7B62C7DA" w14:textId="77777777" w:rsidR="00E24AF5" w:rsidRPr="009718B9" w:rsidRDefault="00E24AF5" w:rsidP="00E24AF5">
      <w:pPr>
        <w:pStyle w:val="Heading4"/>
      </w:pPr>
      <w:r w:rsidRPr="009718B9">
        <w:t xml:space="preserve">Pharma </w:t>
      </w:r>
      <w:r w:rsidRPr="009718B9">
        <w:rPr>
          <w:u w:val="single"/>
        </w:rPr>
        <w:t>backlashes</w:t>
      </w:r>
      <w:r w:rsidRPr="009718B9">
        <w:t xml:space="preserve"> to the Plan – they’re </w:t>
      </w:r>
      <w:r w:rsidRPr="009718B9">
        <w:rPr>
          <w:u w:val="single"/>
        </w:rPr>
        <w:t>aggressive lobbyists</w:t>
      </w:r>
      <w:r w:rsidRPr="009718B9">
        <w:t xml:space="preserve"> and will </w:t>
      </w:r>
      <w:r w:rsidRPr="009718B9">
        <w:rPr>
          <w:u w:val="single"/>
        </w:rPr>
        <w:t>do anything</w:t>
      </w:r>
      <w:r w:rsidRPr="009718B9">
        <w:t xml:space="preserve"> to preserve patent rights.</w:t>
      </w:r>
    </w:p>
    <w:p w14:paraId="1799E77E" w14:textId="77777777" w:rsidR="00E24AF5" w:rsidRPr="009718B9" w:rsidRDefault="00E24AF5" w:rsidP="00E24AF5">
      <w:pPr>
        <w:pStyle w:val="ListParagraph"/>
        <w:numPr>
          <w:ilvl w:val="0"/>
          <w:numId w:val="11"/>
        </w:numPr>
      </w:pPr>
      <w:r w:rsidRPr="009718B9">
        <w:t>Turns Case – Waters down the Plan due to lobbying</w:t>
      </w:r>
    </w:p>
    <w:p w14:paraId="06527E01" w14:textId="77777777" w:rsidR="00E24AF5" w:rsidRPr="009718B9" w:rsidRDefault="00E24AF5" w:rsidP="00E24AF5">
      <w:pPr>
        <w:pStyle w:val="ListParagraph"/>
        <w:numPr>
          <w:ilvl w:val="0"/>
          <w:numId w:val="11"/>
        </w:numPr>
      </w:pPr>
      <w:r w:rsidRPr="009718B9">
        <w:t>Optional Card – still thinking on if its necessary [note from Elmer]</w:t>
      </w:r>
    </w:p>
    <w:p w14:paraId="25B8ACCE" w14:textId="77777777" w:rsidR="00E24AF5" w:rsidRPr="009718B9" w:rsidRDefault="00E24AF5" w:rsidP="00E24AF5">
      <w:r w:rsidRPr="009718B9">
        <w:rPr>
          <w:rStyle w:val="Style13ptBold"/>
        </w:rPr>
        <w:t>Huetteman 19</w:t>
      </w:r>
      <w:r w:rsidRPr="009718B9">
        <w:t xml:space="preserve"> Emmarie Huetteman 2-26-2019 “Senators Who Led Pharma-Friendly Patent Reform Also Prime Targets For Pharma Cash” </w:t>
      </w:r>
      <w:hyperlink r:id="rId9" w:history="1">
        <w:r w:rsidRPr="009718B9">
          <w:rPr>
            <w:rStyle w:val="Hyperlink"/>
          </w:rPr>
          <w:t>https://khn.org/news/senators-who-led-pharma-friendly-patent-reform-also-prime-targets-for-pharma-cash/</w:t>
        </w:r>
      </w:hyperlink>
      <w:r w:rsidRPr="009718B9">
        <w:t xml:space="preserve"> (former NYT Congressional correspondent with an MA in public affairs reporting from Northwestern University’s Medill School)//Elmer </w:t>
      </w:r>
    </w:p>
    <w:p w14:paraId="38CA1668" w14:textId="77777777" w:rsidR="00E24AF5" w:rsidRPr="009718B9" w:rsidRDefault="00E24AF5" w:rsidP="00E24AF5">
      <w:pPr>
        <w:rPr>
          <w:u w:val="single"/>
        </w:rPr>
      </w:pPr>
      <w:r w:rsidRPr="009718B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9718B9">
        <w:rPr>
          <w:u w:val="single"/>
        </w:rPr>
        <w:t xml:space="preserve">in an era of public </w:t>
      </w:r>
      <w:r w:rsidRPr="009718B9">
        <w:rPr>
          <w:b/>
          <w:sz w:val="26"/>
          <w:highlight w:val="green"/>
          <w:u w:val="single"/>
        </w:rPr>
        <w:t>outrage</w:t>
      </w:r>
      <w:r w:rsidRPr="009718B9">
        <w:rPr>
          <w:highlight w:val="green"/>
          <w:u w:val="single"/>
        </w:rPr>
        <w:t xml:space="preserve"> </w:t>
      </w:r>
      <w:r w:rsidRPr="009718B9">
        <w:rPr>
          <w:b/>
          <w:sz w:val="26"/>
          <w:highlight w:val="green"/>
          <w:u w:val="single"/>
        </w:rPr>
        <w:t>over</w:t>
      </w:r>
      <w:r w:rsidRPr="009718B9">
        <w:rPr>
          <w:highlight w:val="green"/>
          <w:u w:val="single"/>
        </w:rPr>
        <w:t xml:space="preserve"> </w:t>
      </w:r>
      <w:r w:rsidRPr="009718B9">
        <w:rPr>
          <w:u w:val="single"/>
        </w:rPr>
        <w:t xml:space="preserve">drug prices, the fact that </w:t>
      </w:r>
      <w:r w:rsidRPr="009718B9">
        <w:rPr>
          <w:b/>
          <w:sz w:val="26"/>
          <w:highlight w:val="green"/>
          <w:u w:val="single"/>
        </w:rPr>
        <w:t>drugmakers</w:t>
      </w:r>
      <w:r w:rsidRPr="009718B9">
        <w:rPr>
          <w:highlight w:val="green"/>
          <w:u w:val="single"/>
        </w:rPr>
        <w:t xml:space="preserve"> </w:t>
      </w:r>
      <w:r w:rsidRPr="009718B9">
        <w:rPr>
          <w:u w:val="single"/>
        </w:rPr>
        <w:t xml:space="preserve">gave most </w:t>
      </w:r>
      <w:r w:rsidRPr="009718B9">
        <w:rPr>
          <w:b/>
          <w:sz w:val="26"/>
          <w:highlight w:val="green"/>
          <w:u w:val="single"/>
        </w:rPr>
        <w:t>to</w:t>
      </w:r>
      <w:r w:rsidRPr="009718B9">
        <w:rPr>
          <w:u w:val="single"/>
        </w:rPr>
        <w:t xml:space="preserve"> the </w:t>
      </w:r>
      <w:r w:rsidRPr="009718B9">
        <w:rPr>
          <w:b/>
          <w:sz w:val="26"/>
          <w:highlight w:val="green"/>
          <w:u w:val="single"/>
          <w:bdr w:val="single" w:sz="4" w:space="0" w:color="auto"/>
        </w:rPr>
        <w:t>lawmakers working to change the patent</w:t>
      </w:r>
      <w:r w:rsidRPr="009718B9">
        <w:rPr>
          <w:b/>
          <w:sz w:val="26"/>
          <w:u w:val="single"/>
          <w:bdr w:val="single" w:sz="4" w:space="0" w:color="auto"/>
        </w:rPr>
        <w:t xml:space="preserve"> </w:t>
      </w:r>
      <w:r w:rsidRPr="009718B9">
        <w:rPr>
          <w:b/>
          <w:sz w:val="26"/>
          <w:highlight w:val="green"/>
          <w:u w:val="single"/>
          <w:bdr w:val="single" w:sz="4" w:space="0" w:color="auto"/>
        </w:rPr>
        <w:t>system</w:t>
      </w:r>
      <w:r w:rsidRPr="009718B9">
        <w:rPr>
          <w:u w:val="single"/>
        </w:rPr>
        <w:t xml:space="preserve"> belies how important securing </w:t>
      </w:r>
      <w:r w:rsidRPr="009718B9">
        <w:rPr>
          <w:b/>
          <w:bCs/>
          <w:u w:val="single"/>
          <w:bdr w:val="single" w:sz="4" w:space="0" w:color="auto"/>
        </w:rPr>
        <w:t>the exclusive right to market a drug, and keep competitors at bay, is to their bottom line</w:t>
      </w:r>
      <w:r w:rsidRPr="009718B9">
        <w:rPr>
          <w:sz w:val="16"/>
        </w:rPr>
        <w:t>. “</w:t>
      </w:r>
      <w:r w:rsidRPr="009718B9">
        <w:rPr>
          <w:b/>
          <w:sz w:val="26"/>
          <w:highlight w:val="green"/>
          <w:u w:val="single"/>
        </w:rPr>
        <w:t xml:space="preserve">Pharma will </w:t>
      </w:r>
      <w:r w:rsidRPr="009718B9">
        <w:rPr>
          <w:b/>
          <w:sz w:val="26"/>
          <w:highlight w:val="green"/>
          <w:u w:val="single"/>
          <w:bdr w:val="single" w:sz="4" w:space="0" w:color="auto"/>
        </w:rPr>
        <w:t>fight to the death to preserve patent rights</w:t>
      </w:r>
      <w:r w:rsidRPr="009718B9">
        <w:rPr>
          <w:sz w:val="16"/>
        </w:rPr>
        <w:t>,” said Robin Feldman, a professor at the UC Hastings College of the Law in San Francisco who is an expert in intellectual property rights and drug pricing. “</w:t>
      </w:r>
      <w:r w:rsidRPr="009718B9">
        <w:rPr>
          <w:u w:val="single"/>
        </w:rPr>
        <w:t>Strong patent rights are central to the games drug companies play to extend their monopolies and keep prices high</w:t>
      </w:r>
      <w:r w:rsidRPr="009718B9">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9718B9">
        <w:rPr>
          <w:u w:val="single"/>
        </w:rPr>
        <w:t xml:space="preserve">Over the past 10 years, the </w:t>
      </w:r>
      <w:r w:rsidRPr="009718B9">
        <w:rPr>
          <w:b/>
          <w:sz w:val="26"/>
          <w:highlight w:val="green"/>
          <w:u w:val="single"/>
        </w:rPr>
        <w:t>pharmaceutical industry</w:t>
      </w:r>
      <w:r w:rsidRPr="009718B9">
        <w:rPr>
          <w:u w:val="single"/>
        </w:rPr>
        <w:t xml:space="preserve"> has </w:t>
      </w:r>
      <w:r w:rsidRPr="009718B9">
        <w:rPr>
          <w:b/>
          <w:sz w:val="26"/>
          <w:highlight w:val="green"/>
          <w:u w:val="single"/>
        </w:rPr>
        <w:t>spent</w:t>
      </w:r>
      <w:r w:rsidRPr="009718B9">
        <w:rPr>
          <w:u w:val="single"/>
        </w:rPr>
        <w:t xml:space="preserve"> about $</w:t>
      </w:r>
      <w:r w:rsidRPr="009718B9">
        <w:rPr>
          <w:b/>
          <w:sz w:val="26"/>
          <w:highlight w:val="green"/>
          <w:u w:val="single"/>
        </w:rPr>
        <w:t>233 million per year</w:t>
      </w:r>
      <w:r w:rsidRPr="009718B9">
        <w:rPr>
          <w:b/>
          <w:sz w:val="26"/>
          <w:u w:val="single"/>
        </w:rPr>
        <w:t xml:space="preserve"> </w:t>
      </w:r>
      <w:r w:rsidRPr="009718B9">
        <w:rPr>
          <w:b/>
          <w:sz w:val="26"/>
          <w:highlight w:val="green"/>
          <w:u w:val="single"/>
        </w:rPr>
        <w:t>on</w:t>
      </w:r>
      <w:r w:rsidRPr="009718B9">
        <w:rPr>
          <w:b/>
          <w:sz w:val="26"/>
          <w:u w:val="single"/>
        </w:rPr>
        <w:t xml:space="preserve"> </w:t>
      </w:r>
      <w:r w:rsidRPr="009718B9">
        <w:rPr>
          <w:b/>
          <w:sz w:val="26"/>
          <w:highlight w:val="green"/>
          <w:u w:val="single"/>
        </w:rPr>
        <w:t>lobbying</w:t>
      </w:r>
      <w:r w:rsidRPr="009718B9">
        <w:rPr>
          <w:u w:val="single"/>
        </w:rPr>
        <w:t>, according to a new study published in JAMA Internal Medicine</w:t>
      </w:r>
      <w:r w:rsidRPr="009718B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In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w:t>
      </w:r>
      <w:r w:rsidRPr="009718B9">
        <w:rPr>
          <w:sz w:val="16"/>
        </w:rPr>
        <w:lastRenderedPageBreak/>
        <w:t xml:space="preserve">contributors, according to OpenSecrets. Daniel Keylin, a spokesperson for Tillis, said Tillis and Coons, the subcommittee’s top Democrat, are working to overhaul the country’s “antiquated intellectual property laws.” Keylin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Kesselheim,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Coit,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Coit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OpenSecrets, he has raised more than $17 million for this year’s reelection campaign. Cornyn’s office declined to comment. On May 9, Cornyn and Sen. Richard Blumenthal (D-Conn.) introduced the </w:t>
      </w:r>
      <w:r w:rsidRPr="009718B9">
        <w:rPr>
          <w:b/>
          <w:sz w:val="26"/>
          <w:highlight w:val="green"/>
          <w:u w:val="single"/>
        </w:rPr>
        <w:t>Affordable Prescriptions for Patients Act,</w:t>
      </w:r>
      <w:r w:rsidRPr="009718B9">
        <w:rPr>
          <w:sz w:val="16"/>
        </w:rPr>
        <w:t xml:space="preserve"> which proposed to define two tactics used by drug companies to make it easier for the Federal Trade Commission to </w:t>
      </w:r>
      <w:r w:rsidRPr="009718B9">
        <w:rPr>
          <w:b/>
          <w:sz w:val="26"/>
          <w:highlight w:val="green"/>
          <w:u w:val="single"/>
        </w:rPr>
        <w:t>prosecute</w:t>
      </w:r>
      <w:r w:rsidRPr="009718B9">
        <w:rPr>
          <w:sz w:val="16"/>
        </w:rPr>
        <w:t xml:space="preserve"> them: “</w:t>
      </w:r>
      <w:r w:rsidRPr="009718B9">
        <w:rPr>
          <w:b/>
          <w:sz w:val="26"/>
          <w:highlight w:val="green"/>
          <w:u w:val="single"/>
        </w:rPr>
        <w:t>product-hopping</w:t>
      </w:r>
      <w:r w:rsidRPr="009718B9">
        <w:rPr>
          <w:sz w:val="16"/>
        </w:rPr>
        <w:t>,” when drugmakers withdraw older versions of their drugs from the market to push patients toward newer, more expensive ones, and “</w:t>
      </w:r>
      <w:r w:rsidRPr="009718B9">
        <w:rPr>
          <w:b/>
          <w:sz w:val="26"/>
          <w:highlight w:val="green"/>
          <w:u w:val="single"/>
        </w:rPr>
        <w:t>patent-thicketing</w:t>
      </w:r>
      <w:r w:rsidRPr="009718B9">
        <w:rPr>
          <w:sz w:val="16"/>
        </w:rPr>
        <w:t xml:space="preserve">,” when drugmakers amass a series of patents to drag out their exclusivity and slow rival generics makers, who must challenge those patents to enter the market once the initial exclusivity ends. </w:t>
      </w:r>
      <w:r w:rsidRPr="009718B9">
        <w:rPr>
          <w:b/>
          <w:sz w:val="26"/>
          <w:highlight w:val="green"/>
          <w:u w:val="single"/>
          <w:bdr w:val="single" w:sz="4" w:space="0" w:color="auto"/>
        </w:rPr>
        <w:t>PhRMA opposed the bill.</w:t>
      </w:r>
      <w:r w:rsidRPr="009718B9">
        <w:rPr>
          <w:sz w:val="16"/>
        </w:rPr>
        <w:t xml:space="preserve"> </w:t>
      </w:r>
      <w:r w:rsidRPr="009718B9">
        <w:rPr>
          <w:b/>
          <w:sz w:val="26"/>
          <w:highlight w:val="green"/>
          <w:u w:val="single"/>
        </w:rPr>
        <w:t>The next day, it gave Cornyn $1,000</w:t>
      </w:r>
      <w:r w:rsidRPr="009718B9">
        <w:rPr>
          <w:sz w:val="16"/>
        </w:rPr>
        <w:t>. Cornyn and Blumenthal’s bill would have been “very tough on the techniques that pharmaceutical companies use to extend patent protections and to keep prices high,” Feldman said. “</w:t>
      </w:r>
      <w:r w:rsidRPr="009718B9">
        <w:rPr>
          <w:u w:val="single"/>
        </w:rPr>
        <w:t xml:space="preserve">The </w:t>
      </w:r>
      <w:r w:rsidRPr="009718B9">
        <w:rPr>
          <w:b/>
          <w:sz w:val="26"/>
          <w:highlight w:val="green"/>
          <w:u w:val="single"/>
        </w:rPr>
        <w:t>pharmaceutical industry lobbied tooth and nail against it</w:t>
      </w:r>
      <w:r w:rsidRPr="009718B9">
        <w:rPr>
          <w:u w:val="single"/>
        </w:rPr>
        <w:t xml:space="preserve">,” she said. “And </w:t>
      </w:r>
      <w:r w:rsidRPr="009718B9">
        <w:rPr>
          <w:b/>
          <w:sz w:val="26"/>
          <w:highlight w:val="green"/>
          <w:u w:val="single"/>
        </w:rPr>
        <w:t>when the bill finally came</w:t>
      </w:r>
      <w:r w:rsidRPr="009718B9">
        <w:rPr>
          <w:highlight w:val="green"/>
          <w:u w:val="single"/>
        </w:rPr>
        <w:t xml:space="preserve"> </w:t>
      </w:r>
      <w:r w:rsidRPr="009718B9">
        <w:rPr>
          <w:u w:val="single"/>
        </w:rPr>
        <w:t xml:space="preserve">out of committee, the strongest provisions — the </w:t>
      </w:r>
      <w:r w:rsidRPr="009718B9">
        <w:rPr>
          <w:b/>
          <w:sz w:val="26"/>
          <w:highlight w:val="green"/>
          <w:u w:val="single"/>
          <w:bdr w:val="single" w:sz="4" w:space="0" w:color="auto"/>
        </w:rPr>
        <w:t>patent-thicketing provisions — had been stripped</w:t>
      </w:r>
      <w:r w:rsidRPr="009718B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3BCA56C5" w14:textId="77777777" w:rsidR="00E24AF5" w:rsidRPr="009718B9" w:rsidRDefault="00E24AF5" w:rsidP="00E24AF5">
      <w:pPr>
        <w:pStyle w:val="Heading4"/>
      </w:pPr>
      <w:r w:rsidRPr="009718B9">
        <w:lastRenderedPageBreak/>
        <w:t xml:space="preserve">They </w:t>
      </w:r>
      <w:r w:rsidRPr="009718B9">
        <w:rPr>
          <w:u w:val="single"/>
        </w:rPr>
        <w:t>choose Infrastructure</w:t>
      </w:r>
      <w:r w:rsidRPr="009718B9">
        <w:t xml:space="preserve"> as </w:t>
      </w:r>
      <w:r w:rsidRPr="009718B9">
        <w:rPr>
          <w:u w:val="single"/>
        </w:rPr>
        <w:t>backlash</w:t>
      </w:r>
      <w:r w:rsidRPr="009718B9">
        <w:t xml:space="preserve"> – they bill </w:t>
      </w:r>
      <w:r w:rsidRPr="009718B9">
        <w:rPr>
          <w:u w:val="single"/>
        </w:rPr>
        <w:t>costs</w:t>
      </w:r>
      <w:r w:rsidRPr="009718B9">
        <w:t xml:space="preserve"> Pharma </w:t>
      </w:r>
      <w:r w:rsidRPr="009718B9">
        <w:rPr>
          <w:u w:val="single"/>
        </w:rPr>
        <w:t>millions</w:t>
      </w:r>
      <w:r w:rsidRPr="009718B9">
        <w:t xml:space="preserve"> – lobbyists can </w:t>
      </w:r>
      <w:r w:rsidRPr="009718B9">
        <w:rPr>
          <w:u w:val="single"/>
        </w:rPr>
        <w:t>derail</w:t>
      </w:r>
      <w:r w:rsidRPr="009718B9">
        <w:t xml:space="preserve"> the Agenda.</w:t>
      </w:r>
    </w:p>
    <w:p w14:paraId="5C6F85E0" w14:textId="77777777" w:rsidR="00E24AF5" w:rsidRPr="009718B9" w:rsidRDefault="00E24AF5" w:rsidP="00E24AF5">
      <w:r w:rsidRPr="009718B9">
        <w:rPr>
          <w:rStyle w:val="Style13ptBold"/>
        </w:rPr>
        <w:t>Brennan 8-2</w:t>
      </w:r>
      <w:r w:rsidRPr="009718B9">
        <w:t xml:space="preserve"> Zachary Brennan 8-2-2021 "How the biopharma industry is helping to pay for the bipartisan infrastructure bill" </w:t>
      </w:r>
      <w:hyperlink r:id="rId10" w:history="1">
        <w:r w:rsidRPr="009718B9">
          <w:rPr>
            <w:rStyle w:val="Hyperlink"/>
          </w:rPr>
          <w:t>https://endpts.com/how-the-biopharma-industry-is-helping-to-pay-for-the-bipartisan-infrastructure-bill/</w:t>
        </w:r>
      </w:hyperlink>
      <w:r w:rsidRPr="009718B9">
        <w:t xml:space="preserve"> (Senior Editor at Endpoint News)//Elmer </w:t>
      </w:r>
    </w:p>
    <w:p w14:paraId="3D6FD910" w14:textId="77777777" w:rsidR="00E24AF5" w:rsidRPr="009718B9" w:rsidRDefault="00E24AF5" w:rsidP="00E24AF5">
      <w:pPr>
        <w:rPr>
          <w:sz w:val="16"/>
        </w:rPr>
      </w:pPr>
      <w:r w:rsidRPr="009718B9">
        <w:rPr>
          <w:sz w:val="16"/>
        </w:rPr>
        <w:t xml:space="preserve">Senators on Sunday finalized the text of </w:t>
      </w:r>
      <w:r w:rsidRPr="009718B9">
        <w:rPr>
          <w:b/>
          <w:sz w:val="26"/>
          <w:highlight w:val="green"/>
          <w:u w:val="single"/>
        </w:rPr>
        <w:t>a massive, bipartisan infrastructure bill</w:t>
      </w:r>
      <w:r w:rsidRPr="009718B9">
        <w:rPr>
          <w:sz w:val="16"/>
          <w:highlight w:val="green"/>
        </w:rPr>
        <w:t xml:space="preserve"> </w:t>
      </w:r>
      <w:r w:rsidRPr="009718B9">
        <w:rPr>
          <w:sz w:val="16"/>
        </w:rPr>
        <w:t xml:space="preserve">that contains little </w:t>
      </w:r>
      <w:r w:rsidRPr="009718B9">
        <w:rPr>
          <w:b/>
          <w:sz w:val="26"/>
          <w:highlight w:val="green"/>
          <w:u w:val="single"/>
        </w:rPr>
        <w:t>that might</w:t>
      </w:r>
      <w:r w:rsidRPr="009718B9">
        <w:rPr>
          <w:sz w:val="16"/>
          <w:highlight w:val="green"/>
        </w:rPr>
        <w:t xml:space="preserve"> </w:t>
      </w:r>
      <w:r w:rsidRPr="009718B9">
        <w:rPr>
          <w:b/>
          <w:sz w:val="26"/>
          <w:highlight w:val="green"/>
          <w:u w:val="single"/>
          <w:bdr w:val="single" w:sz="4" w:space="0" w:color="auto"/>
        </w:rPr>
        <w:t>impact the biopharma industry</w:t>
      </w:r>
      <w:r w:rsidRPr="009718B9">
        <w:rPr>
          <w:sz w:val="16"/>
          <w:highlight w:val="green"/>
        </w:rPr>
        <w:t xml:space="preserve"> </w:t>
      </w:r>
      <w:r w:rsidRPr="009718B9">
        <w:rPr>
          <w:sz w:val="16"/>
        </w:rPr>
        <w:t xml:space="preserve">other than two ways the legislators are planning to pay for the $1.2 trillion deal. </w:t>
      </w:r>
      <w:r w:rsidRPr="009718B9">
        <w:rPr>
          <w:u w:val="single"/>
        </w:rPr>
        <w:t xml:space="preserve">On the one hand, senators are </w:t>
      </w:r>
      <w:r w:rsidRPr="009718B9">
        <w:rPr>
          <w:b/>
          <w:sz w:val="26"/>
          <w:highlight w:val="green"/>
          <w:u w:val="single"/>
        </w:rPr>
        <w:t>seeking to</w:t>
      </w:r>
      <w:r w:rsidRPr="009718B9">
        <w:rPr>
          <w:highlight w:val="green"/>
          <w:u w:val="single"/>
        </w:rPr>
        <w:t xml:space="preserve"> </w:t>
      </w:r>
      <w:r w:rsidRPr="009718B9">
        <w:rPr>
          <w:u w:val="single"/>
        </w:rPr>
        <w:t xml:space="preserve">further </w:t>
      </w:r>
      <w:r w:rsidRPr="009718B9">
        <w:rPr>
          <w:b/>
          <w:sz w:val="26"/>
          <w:highlight w:val="green"/>
          <w:u w:val="single"/>
        </w:rPr>
        <w:t>delay</w:t>
      </w:r>
      <w:r w:rsidRPr="009718B9">
        <w:rPr>
          <w:highlight w:val="green"/>
          <w:u w:val="single"/>
        </w:rPr>
        <w:t xml:space="preserve"> </w:t>
      </w:r>
      <w:r w:rsidRPr="009718B9">
        <w:rPr>
          <w:u w:val="single"/>
        </w:rPr>
        <w:t xml:space="preserve">a </w:t>
      </w:r>
      <w:r w:rsidRPr="009718B9">
        <w:rPr>
          <w:b/>
          <w:sz w:val="26"/>
          <w:highlight w:val="green"/>
          <w:u w:val="single"/>
        </w:rPr>
        <w:t>Trump-era Medicare</w:t>
      </w:r>
      <w:r w:rsidRPr="009718B9">
        <w:rPr>
          <w:highlight w:val="green"/>
          <w:u w:val="single"/>
        </w:rPr>
        <w:t xml:space="preserve"> </w:t>
      </w:r>
      <w:r w:rsidRPr="009718B9">
        <w:rPr>
          <w:u w:val="single"/>
        </w:rPr>
        <w:t xml:space="preserve">Part D </w:t>
      </w:r>
      <w:r w:rsidRPr="009718B9">
        <w:rPr>
          <w:b/>
          <w:sz w:val="26"/>
          <w:highlight w:val="green"/>
          <w:u w:val="single"/>
        </w:rPr>
        <w:t>rule</w:t>
      </w:r>
      <w:r w:rsidRPr="009718B9">
        <w:rPr>
          <w:highlight w:val="green"/>
          <w:u w:val="single"/>
        </w:rPr>
        <w:t xml:space="preserve"> </w:t>
      </w:r>
      <w:r w:rsidRPr="009718B9">
        <w:rPr>
          <w:b/>
          <w:sz w:val="26"/>
          <w:highlight w:val="green"/>
          <w:u w:val="single"/>
        </w:rPr>
        <w:t>related to drug rebates</w:t>
      </w:r>
      <w:r w:rsidRPr="009718B9">
        <w:rPr>
          <w:u w:val="single"/>
        </w:rPr>
        <w:t>, this time until 2026</w:t>
      </w:r>
      <w:r w:rsidRPr="009718B9">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9718B9">
        <w:rPr>
          <w:b/>
          <w:sz w:val="26"/>
          <w:highlight w:val="green"/>
          <w:u w:val="single"/>
        </w:rPr>
        <w:t>pharmaceutical industry</w:t>
      </w:r>
      <w:r w:rsidRPr="009718B9">
        <w:rPr>
          <w:sz w:val="16"/>
        </w:rPr>
        <w:t xml:space="preserve">, however, is in favor of the rule and </w:t>
      </w:r>
      <w:r w:rsidRPr="009718B9">
        <w:rPr>
          <w:b/>
          <w:sz w:val="26"/>
          <w:highlight w:val="green"/>
          <w:u w:val="single"/>
          <w:bdr w:val="single" w:sz="4" w:space="0" w:color="auto"/>
        </w:rPr>
        <w:t>opposes this latest delay</w:t>
      </w:r>
      <w:r w:rsidRPr="009718B9">
        <w:rPr>
          <w:sz w:val="16"/>
          <w:highlight w:val="green"/>
        </w:rPr>
        <w:t xml:space="preserve"> </w:t>
      </w:r>
      <w:r w:rsidRPr="009718B9">
        <w:rPr>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9718B9">
        <w:rPr>
          <w:u w:val="single"/>
        </w:rPr>
        <w:t xml:space="preserve">The </w:t>
      </w:r>
      <w:r w:rsidRPr="009718B9">
        <w:rPr>
          <w:b/>
          <w:sz w:val="26"/>
          <w:highlight w:val="green"/>
          <w:u w:val="single"/>
        </w:rPr>
        <w:t>other provision</w:t>
      </w:r>
      <w:r w:rsidRPr="009718B9">
        <w:rPr>
          <w:highlight w:val="green"/>
          <w:u w:val="single"/>
        </w:rPr>
        <w:t xml:space="preserve"> </w:t>
      </w:r>
      <w:r w:rsidRPr="009718B9">
        <w:rPr>
          <w:b/>
          <w:sz w:val="26"/>
          <w:highlight w:val="green"/>
          <w:u w:val="single"/>
          <w:bdr w:val="single" w:sz="4" w:space="0" w:color="auto"/>
        </w:rPr>
        <w:t>in the infrastructure bill</w:t>
      </w:r>
      <w:r w:rsidRPr="009718B9">
        <w:rPr>
          <w:u w:val="single"/>
        </w:rPr>
        <w:t xml:space="preserve">, which is estimated to save about $3 billion, </w:t>
      </w:r>
      <w:r w:rsidRPr="009718B9">
        <w:rPr>
          <w:b/>
          <w:sz w:val="26"/>
          <w:highlight w:val="green"/>
          <w:u w:val="single"/>
        </w:rPr>
        <w:t>would save money for Medicare</w:t>
      </w:r>
      <w:r w:rsidRPr="009718B9">
        <w:rPr>
          <w:highlight w:val="green"/>
          <w:u w:val="single"/>
        </w:rPr>
        <w:t xml:space="preserve"> </w:t>
      </w:r>
      <w:r w:rsidRPr="009718B9">
        <w:rPr>
          <w:b/>
          <w:sz w:val="26"/>
          <w:highlight w:val="green"/>
          <w:u w:val="single"/>
        </w:rPr>
        <w:t>on discarded medications</w:t>
      </w:r>
      <w:r w:rsidRPr="009718B9">
        <w:rPr>
          <w:highlight w:val="green"/>
          <w:u w:val="single"/>
        </w:rPr>
        <w:t xml:space="preserve"> </w:t>
      </w:r>
      <w:r w:rsidRPr="009718B9">
        <w:rPr>
          <w:u w:val="single"/>
        </w:rPr>
        <w:t xml:space="preserve">from large, single-use drug vials. </w:t>
      </w:r>
      <w:r w:rsidRPr="009718B9">
        <w:rPr>
          <w:b/>
          <w:sz w:val="26"/>
          <w:highlight w:val="green"/>
          <w:u w:val="single"/>
        </w:rPr>
        <w:t>Manufacturers will be required to pay refunds</w:t>
      </w:r>
      <w:r w:rsidRPr="009718B9">
        <w:rPr>
          <w:highlight w:val="green"/>
          <w:u w:val="single"/>
        </w:rPr>
        <w:t xml:space="preserve"> </w:t>
      </w:r>
      <w:r w:rsidRPr="009718B9">
        <w:rPr>
          <w:u w:val="single"/>
        </w:rPr>
        <w:t>for such discarded drugs, and each manufacturer will be subject to periodic audits on the refunds issued. If manufacturers don’t comply, HHS can fine them the refund amount that they would have paid plus 25%</w:t>
      </w:r>
      <w:r w:rsidRPr="009718B9">
        <w:rPr>
          <w:sz w:val="16"/>
        </w:rPr>
        <w:t>. Drugs that will be excluded from these refund payments include radiopharmaceuticals or imaging agents, as well as those that require filtration during the drug preparation process. So do these two pay-fors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9718B9">
        <w:rPr>
          <w:u w:val="single"/>
        </w:rPr>
        <w:t xml:space="preserve">Talk is still optimistic,” Lawson said on the prospects of a drug pricing deal getting done, while noting that </w:t>
      </w:r>
      <w:r w:rsidRPr="009718B9">
        <w:rPr>
          <w:b/>
          <w:sz w:val="26"/>
          <w:highlight w:val="green"/>
          <w:u w:val="single"/>
        </w:rPr>
        <w:t>pharmaceutical</w:t>
      </w:r>
      <w:r w:rsidRPr="009718B9">
        <w:rPr>
          <w:highlight w:val="green"/>
          <w:u w:val="single"/>
        </w:rPr>
        <w:t xml:space="preserve"> </w:t>
      </w:r>
      <w:r w:rsidRPr="009718B9">
        <w:rPr>
          <w:u w:val="single"/>
        </w:rPr>
        <w:t xml:space="preserve">company </w:t>
      </w:r>
      <w:r w:rsidRPr="009718B9">
        <w:rPr>
          <w:b/>
          <w:sz w:val="26"/>
          <w:highlight w:val="green"/>
          <w:u w:val="single"/>
        </w:rPr>
        <w:t>lobbyists</w:t>
      </w:r>
      <w:r w:rsidRPr="009718B9">
        <w:rPr>
          <w:highlight w:val="green"/>
          <w:u w:val="single"/>
        </w:rPr>
        <w:t xml:space="preserve"> </w:t>
      </w:r>
      <w:r w:rsidRPr="009718B9">
        <w:rPr>
          <w:u w:val="single"/>
        </w:rPr>
        <w:t xml:space="preserve">are </w:t>
      </w:r>
      <w:r w:rsidRPr="009718B9">
        <w:rPr>
          <w:b/>
          <w:sz w:val="26"/>
          <w:highlight w:val="green"/>
          <w:u w:val="single"/>
        </w:rPr>
        <w:t>swarming Capitol Hill</w:t>
      </w:r>
      <w:r w:rsidRPr="009718B9">
        <w:rPr>
          <w:highlight w:val="green"/>
          <w:u w:val="single"/>
        </w:rPr>
        <w:t xml:space="preserve"> </w:t>
      </w:r>
      <w:r w:rsidRPr="009718B9">
        <w:rPr>
          <w:u w:val="single"/>
        </w:rPr>
        <w:t xml:space="preserve">at the moment because of </w:t>
      </w:r>
      <w:r w:rsidRPr="009718B9">
        <w:rPr>
          <w:b/>
          <w:sz w:val="26"/>
          <w:highlight w:val="green"/>
          <w:u w:val="single"/>
        </w:rPr>
        <w:t>not just drug pricing plans</w:t>
      </w:r>
      <w:r w:rsidRPr="009718B9">
        <w:rPr>
          <w:u w:val="single"/>
        </w:rPr>
        <w:t xml:space="preserve">, but </w:t>
      </w:r>
      <w:r w:rsidRPr="009718B9">
        <w:rPr>
          <w:b/>
          <w:sz w:val="26"/>
          <w:highlight w:val="green"/>
          <w:u w:val="single"/>
        </w:rPr>
        <w:t>tax provisions</w:t>
      </w:r>
      <w:r w:rsidRPr="009718B9">
        <w:rPr>
          <w:highlight w:val="green"/>
          <w:u w:val="single"/>
        </w:rPr>
        <w:t xml:space="preserve"> </w:t>
      </w:r>
      <w:r w:rsidRPr="009718B9">
        <w:rPr>
          <w:u w:val="single"/>
        </w:rPr>
        <w:t xml:space="preserve">and the </w:t>
      </w:r>
      <w:r w:rsidRPr="009718B9">
        <w:rPr>
          <w:b/>
          <w:sz w:val="26"/>
          <w:highlight w:val="green"/>
          <w:u w:val="single"/>
        </w:rPr>
        <w:t>TRIPS waiver</w:t>
      </w:r>
      <w:r w:rsidRPr="009718B9">
        <w:rPr>
          <w:highlight w:val="green"/>
          <w:u w:val="single"/>
        </w:rPr>
        <w:t xml:space="preserve"> </w:t>
      </w:r>
      <w:r w:rsidRPr="009718B9">
        <w:rPr>
          <w:u w:val="single"/>
        </w:rPr>
        <w:t xml:space="preserve">that the biopharma industry is worried about. “These are </w:t>
      </w:r>
      <w:r w:rsidRPr="009718B9">
        <w:rPr>
          <w:b/>
          <w:sz w:val="26"/>
          <w:highlight w:val="green"/>
          <w:u w:val="single"/>
        </w:rPr>
        <w:t>challenges to their entire existence</w:t>
      </w:r>
      <w:r w:rsidRPr="009718B9">
        <w:rPr>
          <w:u w:val="single"/>
        </w:rPr>
        <w:t xml:space="preserve">, </w:t>
      </w:r>
      <w:r w:rsidRPr="009718B9">
        <w:rPr>
          <w:b/>
          <w:sz w:val="26"/>
          <w:highlight w:val="green"/>
          <w:u w:val="single"/>
          <w:bdr w:val="single" w:sz="4" w:space="0" w:color="auto"/>
        </w:rPr>
        <w:t>so they’re willing to protect them at any cost</w:t>
      </w:r>
      <w:r w:rsidRPr="009718B9">
        <w:rPr>
          <w:u w:val="single"/>
        </w:rPr>
        <w:t>,”</w:t>
      </w:r>
      <w:r w:rsidRPr="009718B9">
        <w:rPr>
          <w:sz w:val="16"/>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9718B9">
        <w:rPr>
          <w:u w:val="single"/>
        </w:rPr>
        <w:t xml:space="preserve">There’s a </w:t>
      </w:r>
      <w:r w:rsidRPr="009718B9">
        <w:rPr>
          <w:b/>
          <w:sz w:val="26"/>
          <w:highlight w:val="green"/>
          <w:u w:val="single"/>
        </w:rPr>
        <w:t xml:space="preserve">real possibility </w:t>
      </w:r>
      <w:r w:rsidRPr="009718B9">
        <w:rPr>
          <w:u w:val="single"/>
        </w:rPr>
        <w:t xml:space="preserve">that </w:t>
      </w:r>
      <w:r w:rsidRPr="009718B9">
        <w:rPr>
          <w:b/>
          <w:sz w:val="26"/>
          <w:highlight w:val="green"/>
          <w:u w:val="single"/>
        </w:rPr>
        <w:t>the whole thing blows up</w:t>
      </w:r>
      <w:r w:rsidRPr="009718B9">
        <w:rPr>
          <w:highlight w:val="green"/>
          <w:u w:val="single"/>
        </w:rPr>
        <w:t xml:space="preserve"> </w:t>
      </w:r>
      <w:r w:rsidRPr="009718B9">
        <w:rPr>
          <w:u w:val="single"/>
        </w:rPr>
        <w:t>and we get nothing on either side,” Lawson said</w:t>
      </w:r>
      <w:r w:rsidRPr="009718B9">
        <w:rPr>
          <w:sz w:val="16"/>
        </w:rPr>
        <w:t>.</w:t>
      </w:r>
    </w:p>
    <w:p w14:paraId="06E709DE" w14:textId="77777777" w:rsidR="00E24AF5" w:rsidRPr="009718B9" w:rsidRDefault="00E24AF5" w:rsidP="00E24AF5">
      <w:pPr>
        <w:pStyle w:val="Heading4"/>
      </w:pPr>
      <w:r w:rsidRPr="009718B9">
        <w:t xml:space="preserve">Democrat Senators in Big Pharma’s pocket </w:t>
      </w:r>
      <w:r w:rsidRPr="009718B9">
        <w:rPr>
          <w:u w:val="single"/>
        </w:rPr>
        <w:t>derails the Plan</w:t>
      </w:r>
      <w:r w:rsidRPr="009718B9">
        <w:t>.</w:t>
      </w:r>
    </w:p>
    <w:p w14:paraId="68722EF6" w14:textId="77777777" w:rsidR="00E24AF5" w:rsidRPr="009718B9" w:rsidRDefault="00E24AF5" w:rsidP="00E24AF5">
      <w:r w:rsidRPr="009718B9">
        <w:rPr>
          <w:rStyle w:val="Style13ptBold"/>
        </w:rPr>
        <w:t xml:space="preserve">Sirota 8-23 </w:t>
      </w:r>
      <w:r w:rsidRPr="009718B9">
        <w:t xml:space="preserve">David Sirota 8-23-2021 "Dem Obstructionists Are Bankrolled By Pharma And Oil" </w:t>
      </w:r>
      <w:hyperlink r:id="rId11" w:history="1">
        <w:r w:rsidRPr="009718B9">
          <w:rPr>
            <w:rStyle w:val="Hyperlink"/>
          </w:rPr>
          <w:t>https://www.dailyposter.com/dem-obstructionists-are-bankrolled-by-pharma-and-oil/</w:t>
        </w:r>
      </w:hyperlink>
      <w:r w:rsidRPr="009718B9">
        <w:t xml:space="preserve"> (an American journalist, columnist at The Guardian, and editor for Jacobin. He is also a political commentator and radio host based in Denver. He is a nationally syndicated newspaper columnist, political spokesperson, and blogger)//Elmer</w:t>
      </w:r>
    </w:p>
    <w:p w14:paraId="7F807EBC" w14:textId="4CE85B8F" w:rsidR="00E24AF5" w:rsidRPr="009718B9" w:rsidRDefault="00E24AF5" w:rsidP="00E24AF5">
      <w:pPr>
        <w:rPr>
          <w:sz w:val="16"/>
        </w:rPr>
      </w:pPr>
      <w:r w:rsidRPr="009718B9">
        <w:rPr>
          <w:u w:val="single"/>
        </w:rPr>
        <w:lastRenderedPageBreak/>
        <w:t xml:space="preserve">The </w:t>
      </w:r>
      <w:r w:rsidRPr="009718B9">
        <w:rPr>
          <w:b/>
          <w:sz w:val="26"/>
          <w:highlight w:val="green"/>
          <w:u w:val="single"/>
        </w:rPr>
        <w:t>small group of conservative Democratic lawmakers</w:t>
      </w:r>
      <w:r w:rsidRPr="009718B9">
        <w:rPr>
          <w:highlight w:val="green"/>
          <w:u w:val="single"/>
        </w:rPr>
        <w:t xml:space="preserve"> </w:t>
      </w:r>
      <w:r w:rsidRPr="009718B9">
        <w:rPr>
          <w:u w:val="single"/>
        </w:rPr>
        <w:t xml:space="preserve">that has been </w:t>
      </w:r>
      <w:r w:rsidRPr="009718B9">
        <w:rPr>
          <w:b/>
          <w:sz w:val="26"/>
          <w:highlight w:val="green"/>
          <w:u w:val="single"/>
        </w:rPr>
        <w:t>threatening to</w:t>
      </w:r>
      <w:r w:rsidRPr="009718B9">
        <w:rPr>
          <w:highlight w:val="green"/>
          <w:u w:val="single"/>
        </w:rPr>
        <w:t xml:space="preserve"> </w:t>
      </w:r>
      <w:r w:rsidRPr="009718B9">
        <w:rPr>
          <w:u w:val="single"/>
        </w:rPr>
        <w:t xml:space="preserve">help Republicans </w:t>
      </w:r>
      <w:r w:rsidRPr="009718B9">
        <w:rPr>
          <w:b/>
          <w:sz w:val="26"/>
          <w:highlight w:val="green"/>
          <w:u w:val="single"/>
        </w:rPr>
        <w:t>halt</w:t>
      </w:r>
      <w:r w:rsidRPr="009718B9">
        <w:rPr>
          <w:highlight w:val="green"/>
          <w:u w:val="single"/>
        </w:rPr>
        <w:t xml:space="preserve"> </w:t>
      </w:r>
      <w:r w:rsidRPr="009718B9">
        <w:rPr>
          <w:b/>
          <w:sz w:val="26"/>
          <w:highlight w:val="green"/>
          <w:u w:val="single"/>
        </w:rPr>
        <w:t>Democrats’ budget package</w:t>
      </w:r>
      <w:r w:rsidRPr="009718B9">
        <w:rPr>
          <w:highlight w:val="green"/>
          <w:u w:val="single"/>
        </w:rPr>
        <w:t xml:space="preserve"> </w:t>
      </w:r>
      <w:r w:rsidRPr="009718B9">
        <w:rPr>
          <w:u w:val="single"/>
        </w:rPr>
        <w:t xml:space="preserve">have </w:t>
      </w:r>
      <w:r w:rsidRPr="009718B9">
        <w:rPr>
          <w:b/>
          <w:sz w:val="26"/>
          <w:highlight w:val="green"/>
          <w:u w:val="single"/>
        </w:rPr>
        <w:t xml:space="preserve">raked in more than </w:t>
      </w:r>
      <w:r w:rsidRPr="009718B9">
        <w:rPr>
          <w:b/>
          <w:sz w:val="26"/>
          <w:highlight w:val="green"/>
          <w:u w:val="single"/>
          <w:bdr w:val="single" w:sz="4" w:space="0" w:color="auto"/>
        </w:rPr>
        <w:t>$3 million from donors in the pharmaceutical</w:t>
      </w:r>
      <w:r w:rsidRPr="009718B9">
        <w:rPr>
          <w:highlight w:val="green"/>
          <w:u w:val="single"/>
        </w:rPr>
        <w:t xml:space="preserve"> </w:t>
      </w:r>
      <w:r w:rsidRPr="009718B9">
        <w:rPr>
          <w:u w:val="single"/>
        </w:rPr>
        <w:t xml:space="preserve">and fossil fuel </w:t>
      </w:r>
      <w:r w:rsidRPr="009718B9">
        <w:rPr>
          <w:b/>
          <w:sz w:val="26"/>
          <w:highlight w:val="green"/>
          <w:u w:val="single"/>
        </w:rPr>
        <w:t>industries</w:t>
      </w:r>
      <w:r w:rsidRPr="009718B9">
        <w:rPr>
          <w:highlight w:val="green"/>
          <w:u w:val="single"/>
        </w:rPr>
        <w:t xml:space="preserve"> </w:t>
      </w:r>
      <w:r w:rsidRPr="009718B9">
        <w:rPr>
          <w:u w:val="single"/>
        </w:rPr>
        <w:t>that could see reduced profits if the plan passes</w:t>
      </w:r>
      <w:r w:rsidRPr="009718B9">
        <w:rPr>
          <w:sz w:val="16"/>
        </w:rPr>
        <w:t xml:space="preserve">. As the House reconvenes today to tackle the budget reconciliation process, </w:t>
      </w:r>
      <w:r w:rsidRPr="009718B9">
        <w:rPr>
          <w:u w:val="single"/>
        </w:rPr>
        <w:t xml:space="preserve">nine Democrats legislators have been promising to kill their party’s $3.5 trillion budget bill </w:t>
      </w:r>
      <w:r w:rsidRPr="009718B9">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9718B9">
        <w:rPr>
          <w:b/>
          <w:sz w:val="26"/>
          <w:highlight w:val="green"/>
          <w:u w:val="single"/>
        </w:rPr>
        <w:t>We will vote against a budget resolution</w:t>
      </w:r>
      <w:r w:rsidRPr="009718B9">
        <w:rPr>
          <w:highlight w:val="green"/>
          <w:u w:val="single"/>
        </w:rPr>
        <w:t xml:space="preserve"> </w:t>
      </w:r>
      <w:r w:rsidRPr="009718B9">
        <w:rPr>
          <w:u w:val="single"/>
        </w:rPr>
        <w:t xml:space="preserve">if the infrastructure package isn’t brought up first,” Democratic </w:t>
      </w:r>
      <w:r w:rsidRPr="009718B9">
        <w:rPr>
          <w:b/>
          <w:sz w:val="26"/>
          <w:highlight w:val="green"/>
          <w:u w:val="single"/>
        </w:rPr>
        <w:t>Rep</w:t>
      </w:r>
      <w:r w:rsidRPr="009718B9">
        <w:rPr>
          <w:u w:val="single"/>
        </w:rPr>
        <w:t xml:space="preserve">. Josh </w:t>
      </w:r>
      <w:r w:rsidRPr="009718B9">
        <w:rPr>
          <w:b/>
          <w:sz w:val="26"/>
          <w:highlight w:val="green"/>
          <w:u w:val="single"/>
        </w:rPr>
        <w:t>Gottheimer</w:t>
      </w:r>
      <w:r w:rsidRPr="009718B9">
        <w:rPr>
          <w:highlight w:val="green"/>
          <w:u w:val="single"/>
        </w:rPr>
        <w:t xml:space="preserve"> </w:t>
      </w:r>
      <w:r w:rsidRPr="009718B9">
        <w:rPr>
          <w:b/>
          <w:sz w:val="26"/>
          <w:highlight w:val="green"/>
          <w:u w:val="single"/>
        </w:rPr>
        <w:t>told</w:t>
      </w:r>
      <w:r w:rsidRPr="009718B9">
        <w:rPr>
          <w:highlight w:val="green"/>
          <w:u w:val="single"/>
        </w:rPr>
        <w:t xml:space="preserve"> </w:t>
      </w:r>
      <w:r w:rsidRPr="009718B9">
        <w:rPr>
          <w:u w:val="single"/>
        </w:rPr>
        <w:t xml:space="preserve">the Washington Post this weekend, </w:t>
      </w:r>
      <w:r w:rsidRPr="009718B9">
        <w:rPr>
          <w:b/>
          <w:sz w:val="26"/>
          <w:highlight w:val="green"/>
          <w:u w:val="single"/>
        </w:rPr>
        <w:t>though</w:t>
      </w:r>
      <w:r w:rsidRPr="009718B9">
        <w:rPr>
          <w:highlight w:val="green"/>
          <w:u w:val="single"/>
        </w:rPr>
        <w:t xml:space="preserve"> </w:t>
      </w:r>
      <w:r w:rsidRPr="009718B9">
        <w:rPr>
          <w:u w:val="single"/>
        </w:rPr>
        <w:t>the American Prospect reported on Sunday that “</w:t>
      </w:r>
      <w:r w:rsidRPr="009718B9">
        <w:rPr>
          <w:b/>
          <w:sz w:val="26"/>
          <w:highlight w:val="green"/>
          <w:u w:val="single"/>
        </w:rPr>
        <w:t>several</w:t>
      </w:r>
      <w:r w:rsidRPr="009718B9">
        <w:rPr>
          <w:u w:val="single"/>
        </w:rPr>
        <w:t xml:space="preserve">” of the </w:t>
      </w:r>
      <w:r w:rsidRPr="009718B9">
        <w:rPr>
          <w:b/>
          <w:sz w:val="26"/>
          <w:highlight w:val="green"/>
          <w:u w:val="single"/>
        </w:rPr>
        <w:t>legislators</w:t>
      </w:r>
      <w:r w:rsidRPr="009718B9">
        <w:rPr>
          <w:highlight w:val="green"/>
          <w:u w:val="single"/>
        </w:rPr>
        <w:t xml:space="preserve"> </w:t>
      </w:r>
      <w:r w:rsidRPr="009718B9">
        <w:rPr>
          <w:u w:val="single"/>
        </w:rPr>
        <w:t xml:space="preserve">now </w:t>
      </w:r>
      <w:r w:rsidRPr="009718B9">
        <w:rPr>
          <w:b/>
          <w:sz w:val="26"/>
          <w:highlight w:val="green"/>
          <w:u w:val="single"/>
        </w:rPr>
        <w:t>indicated they could back down</w:t>
      </w:r>
      <w:r w:rsidRPr="009718B9">
        <w:rPr>
          <w:u w:val="single"/>
        </w:rPr>
        <w:t xml:space="preserve">. </w:t>
      </w:r>
      <w:r w:rsidRPr="009718B9">
        <w:rPr>
          <w:b/>
          <w:sz w:val="26"/>
          <w:highlight w:val="green"/>
          <w:u w:val="single"/>
        </w:rPr>
        <w:t>In the narrowly divided House</w:t>
      </w:r>
      <w:r w:rsidRPr="009718B9">
        <w:rPr>
          <w:u w:val="single"/>
        </w:rPr>
        <w:t xml:space="preserve">, </w:t>
      </w:r>
      <w:r w:rsidRPr="009718B9">
        <w:rPr>
          <w:b/>
          <w:sz w:val="26"/>
          <w:highlight w:val="green"/>
          <w:u w:val="single"/>
        </w:rPr>
        <w:t>obstructionism from these</w:t>
      </w:r>
      <w:r w:rsidRPr="009718B9">
        <w:rPr>
          <w:highlight w:val="green"/>
          <w:u w:val="single"/>
        </w:rPr>
        <w:t xml:space="preserve"> </w:t>
      </w:r>
      <w:r w:rsidRPr="009718B9">
        <w:rPr>
          <w:u w:val="single"/>
        </w:rPr>
        <w:t xml:space="preserve">conservative Democrats </w:t>
      </w:r>
      <w:r w:rsidRPr="009718B9">
        <w:rPr>
          <w:b/>
          <w:sz w:val="26"/>
          <w:highlight w:val="green"/>
          <w:u w:val="single"/>
        </w:rPr>
        <w:t>could decouple the infrastructure</w:t>
      </w:r>
      <w:r w:rsidRPr="009718B9">
        <w:rPr>
          <w:highlight w:val="green"/>
          <w:u w:val="single"/>
        </w:rPr>
        <w:t xml:space="preserve"> </w:t>
      </w:r>
      <w:r w:rsidRPr="009718B9">
        <w:rPr>
          <w:u w:val="single"/>
        </w:rPr>
        <w:t xml:space="preserve">and budget </w:t>
      </w:r>
      <w:r w:rsidRPr="009718B9">
        <w:rPr>
          <w:b/>
          <w:sz w:val="26"/>
          <w:highlight w:val="green"/>
          <w:u w:val="single"/>
        </w:rPr>
        <w:t>measures</w:t>
      </w:r>
      <w:r w:rsidRPr="009718B9">
        <w:rPr>
          <w:highlight w:val="green"/>
          <w:u w:val="single"/>
        </w:rPr>
        <w:t xml:space="preserve"> </w:t>
      </w:r>
      <w:r w:rsidRPr="009718B9">
        <w:rPr>
          <w:u w:val="single"/>
        </w:rPr>
        <w:t>from one another</w:t>
      </w:r>
      <w:r w:rsidRPr="009718B9">
        <w:rPr>
          <w:sz w:val="16"/>
        </w:rPr>
        <w:t xml:space="preserve">. Many believe that would kill the latter by letting conservative Democrats in the Senate such as Kyrsten Sinema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Gottheimer, the eight other Democrats who have threatened to obstruct the budget bill are Carolyn Bordeaux (Ga.), Ed Case (Hawaii), Jim Costa (Calif.), Henry Cuellar (Texas), Jared Golden (Maine), Vicente Gonzalez (Texas), Kurt Schrader (Ore.), and Filemon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9718B9">
        <w:rPr>
          <w:b/>
          <w:sz w:val="26"/>
          <w:highlight w:val="green"/>
          <w:u w:val="single"/>
        </w:rPr>
        <w:t>pharmaceutical industry</w:t>
      </w:r>
      <w:r w:rsidRPr="009718B9">
        <w:rPr>
          <w:sz w:val="16"/>
          <w:highlight w:val="green"/>
        </w:rPr>
        <w:t xml:space="preserve"> </w:t>
      </w:r>
      <w:r w:rsidRPr="009718B9">
        <w:rPr>
          <w:sz w:val="16"/>
        </w:rPr>
        <w:t xml:space="preserve">has </w:t>
      </w:r>
      <w:r w:rsidRPr="009718B9">
        <w:rPr>
          <w:b/>
          <w:sz w:val="26"/>
          <w:highlight w:val="green"/>
          <w:u w:val="single"/>
        </w:rPr>
        <w:t>aggressively lobbied against the initiative</w:t>
      </w:r>
    </w:p>
    <w:p w14:paraId="7F8AFDA9" w14:textId="77777777" w:rsidR="00E24AF5" w:rsidRPr="009718B9" w:rsidRDefault="00E24AF5" w:rsidP="00E24AF5">
      <w:pPr>
        <w:pStyle w:val="Heading4"/>
      </w:pPr>
      <w:r w:rsidRPr="009718B9">
        <w:t xml:space="preserve">Infrastructure reform </w:t>
      </w:r>
      <w:r w:rsidRPr="009718B9">
        <w:rPr>
          <w:u w:val="single"/>
        </w:rPr>
        <w:t>solves Existential Climate Change</w:t>
      </w:r>
      <w:r w:rsidRPr="009718B9">
        <w:t xml:space="preserve"> – it results in </w:t>
      </w:r>
      <w:r w:rsidRPr="009718B9">
        <w:rPr>
          <w:u w:val="single"/>
        </w:rPr>
        <w:t>spill-over</w:t>
      </w:r>
      <w:r w:rsidRPr="009718B9">
        <w:t>.</w:t>
      </w:r>
    </w:p>
    <w:p w14:paraId="123236E8" w14:textId="77777777" w:rsidR="00E24AF5" w:rsidRPr="009718B9" w:rsidRDefault="00E24AF5" w:rsidP="00E24AF5">
      <w:r w:rsidRPr="009718B9">
        <w:rPr>
          <w:rStyle w:val="Style13ptBold"/>
        </w:rPr>
        <w:t>USA Today 7-20</w:t>
      </w:r>
      <w:r w:rsidRPr="009718B9">
        <w:t xml:space="preserve"> 7-20-2021 "Climate change is at 'code red' status for the planet, and inaction is no longer an option" </w:t>
      </w:r>
      <w:hyperlink r:id="rId12" w:history="1">
        <w:r w:rsidRPr="009718B9">
          <w:rPr>
            <w:rStyle w:val="Hyperlink"/>
          </w:rPr>
          <w:t>https://www.usatoday.com/story/opinion/todaysdebate/2021/07/20/climate-change-biden-infrastructure-bill-good-start/7877118002/</w:t>
        </w:r>
      </w:hyperlink>
      <w:r w:rsidRPr="009718B9">
        <w:t xml:space="preserve"> //Elmer </w:t>
      </w:r>
    </w:p>
    <w:p w14:paraId="2B711529" w14:textId="77777777" w:rsidR="00E24AF5" w:rsidRPr="009718B9" w:rsidRDefault="00E24AF5" w:rsidP="00E24AF5">
      <w:pPr>
        <w:rPr>
          <w:sz w:val="16"/>
        </w:rPr>
      </w:pPr>
      <w:r w:rsidRPr="009718B9">
        <w:rPr>
          <w:b/>
          <w:sz w:val="26"/>
          <w:highlight w:val="green"/>
          <w:u w:val="single"/>
        </w:rPr>
        <w:t>Not long ago</w:t>
      </w:r>
      <w:r w:rsidRPr="009718B9">
        <w:rPr>
          <w:u w:val="single"/>
        </w:rPr>
        <w:t xml:space="preserve">, </w:t>
      </w:r>
      <w:r w:rsidRPr="009718B9">
        <w:rPr>
          <w:b/>
          <w:sz w:val="26"/>
          <w:highlight w:val="green"/>
          <w:u w:val="single"/>
        </w:rPr>
        <w:t>climate change</w:t>
      </w:r>
      <w:r w:rsidRPr="009718B9">
        <w:rPr>
          <w:highlight w:val="green"/>
          <w:u w:val="single"/>
        </w:rPr>
        <w:t xml:space="preserve"> </w:t>
      </w:r>
      <w:r w:rsidRPr="009718B9">
        <w:rPr>
          <w:u w:val="single"/>
        </w:rPr>
        <w:t xml:space="preserve">for many Americans </w:t>
      </w:r>
      <w:r w:rsidRPr="009718B9">
        <w:rPr>
          <w:b/>
          <w:sz w:val="26"/>
          <w:highlight w:val="green"/>
          <w:u w:val="single"/>
        </w:rPr>
        <w:t>was</w:t>
      </w:r>
      <w:r w:rsidRPr="009718B9">
        <w:rPr>
          <w:highlight w:val="green"/>
          <w:u w:val="single"/>
        </w:rPr>
        <w:t xml:space="preserve"> </w:t>
      </w:r>
      <w:r w:rsidRPr="009718B9">
        <w:rPr>
          <w:u w:val="single"/>
        </w:rPr>
        <w:t xml:space="preserve">like </w:t>
      </w:r>
      <w:r w:rsidRPr="009718B9">
        <w:rPr>
          <w:b/>
          <w:sz w:val="26"/>
          <w:highlight w:val="green"/>
          <w:u w:val="single"/>
        </w:rPr>
        <w:t>a distant bell</w:t>
      </w:r>
      <w:r w:rsidRPr="009718B9">
        <w:rPr>
          <w:u w:val="single"/>
        </w:rPr>
        <w:t>. News of starving polar bears or melting glaciers was tragic and disturbing, but other worldly</w:t>
      </w:r>
      <w:r w:rsidRPr="009718B9">
        <w:rPr>
          <w:sz w:val="16"/>
        </w:rPr>
        <w:t xml:space="preserve">. Not any more. </w:t>
      </w:r>
      <w:r w:rsidRPr="009718B9">
        <w:rPr>
          <w:b/>
          <w:sz w:val="26"/>
          <w:highlight w:val="green"/>
          <w:u w:val="single"/>
        </w:rPr>
        <w:t>Top climate scientists</w:t>
      </w:r>
      <w:r w:rsidRPr="009718B9">
        <w:rPr>
          <w:highlight w:val="green"/>
          <w:u w:val="single"/>
        </w:rPr>
        <w:t xml:space="preserve"> </w:t>
      </w:r>
      <w:r w:rsidRPr="009718B9">
        <w:rPr>
          <w:u w:val="single"/>
        </w:rPr>
        <w:t xml:space="preserve">from around the world </w:t>
      </w:r>
      <w:r w:rsidRPr="009718B9">
        <w:rPr>
          <w:b/>
          <w:sz w:val="26"/>
          <w:highlight w:val="green"/>
          <w:u w:val="single"/>
          <w:bdr w:val="single" w:sz="4" w:space="0" w:color="auto"/>
        </w:rPr>
        <w:t>warned of a "code red for humanity</w:t>
      </w:r>
      <w:r w:rsidRPr="009718B9">
        <w:rPr>
          <w:u w:val="single"/>
        </w:rPr>
        <w:t>" in a report issued Monday that says severe, human-caused global warming is become unassailable.</w:t>
      </w:r>
      <w:r w:rsidRPr="009718B9">
        <w:rPr>
          <w:sz w:val="16"/>
        </w:rPr>
        <w:t xml:space="preserve"> </w:t>
      </w:r>
      <w:r w:rsidRPr="009718B9">
        <w:rPr>
          <w:u w:val="single"/>
        </w:rPr>
        <w:t>Proof of the findings by the United Nations' Intergovernmental Panel on Climate Change is a now a factor of daily life.</w:t>
      </w:r>
      <w:r w:rsidRPr="009718B9">
        <w:rPr>
          <w:sz w:val="16"/>
        </w:rPr>
        <w:t xml:space="preserve"> Due to </w:t>
      </w:r>
      <w:r w:rsidRPr="009718B9">
        <w:rPr>
          <w:b/>
          <w:sz w:val="26"/>
          <w:highlight w:val="green"/>
          <w:u w:val="single"/>
        </w:rPr>
        <w:t>intense heat waves and drought</w:t>
      </w:r>
      <w:r w:rsidRPr="009718B9">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9718B9">
        <w:rPr>
          <w:u w:val="single"/>
        </w:rPr>
        <w:t xml:space="preserve">Heat-trapping greenhouse gases Scientists say the event was almost </w:t>
      </w:r>
      <w:r w:rsidRPr="009718B9">
        <w:rPr>
          <w:b/>
          <w:bCs/>
          <w:u w:val="single"/>
        </w:rPr>
        <w:t>certainly made worse and more intransigent by human-caused climate change</w:t>
      </w:r>
      <w:r w:rsidRPr="009718B9">
        <w:rPr>
          <w:sz w:val="16"/>
        </w:rPr>
        <w:t>. They attribute it to a combination of warming Arctic temperatures and a growing accumulation of heat-trapping greenhouse gases caused by the burning of fossil fuels</w:t>
      </w:r>
      <w:r w:rsidRPr="009718B9">
        <w:rPr>
          <w:u w:val="single"/>
        </w:rPr>
        <w:t xml:space="preserve">. The </w:t>
      </w:r>
      <w:r w:rsidRPr="009718B9">
        <w:rPr>
          <w:b/>
          <w:sz w:val="26"/>
          <w:highlight w:val="green"/>
          <w:u w:val="single"/>
        </w:rPr>
        <w:t>consequences of</w:t>
      </w:r>
      <w:r w:rsidRPr="009718B9">
        <w:rPr>
          <w:highlight w:val="green"/>
          <w:u w:val="single"/>
        </w:rPr>
        <w:t xml:space="preserve"> </w:t>
      </w:r>
      <w:r w:rsidRPr="009718B9">
        <w:rPr>
          <w:u w:val="single"/>
        </w:rPr>
        <w:t>what mankind has done to the atmo</w:t>
      </w:r>
      <w:r w:rsidRPr="009718B9">
        <w:rPr>
          <w:b/>
          <w:sz w:val="26"/>
          <w:highlight w:val="green"/>
          <w:u w:val="single"/>
        </w:rPr>
        <w:t>sphere are now inescapable</w:t>
      </w:r>
      <w:r w:rsidRPr="009718B9">
        <w:rPr>
          <w:u w:val="single"/>
        </w:rPr>
        <w:t xml:space="preserve">. Periods of </w:t>
      </w:r>
      <w:r w:rsidRPr="009718B9">
        <w:rPr>
          <w:b/>
          <w:sz w:val="26"/>
          <w:highlight w:val="green"/>
          <w:u w:val="single"/>
        </w:rPr>
        <w:t>extreme heat</w:t>
      </w:r>
      <w:r w:rsidRPr="009718B9">
        <w:rPr>
          <w:highlight w:val="green"/>
          <w:u w:val="single"/>
        </w:rPr>
        <w:t xml:space="preserve"> </w:t>
      </w:r>
      <w:r w:rsidRPr="009718B9">
        <w:rPr>
          <w:u w:val="single"/>
        </w:rPr>
        <w:t xml:space="preserve">are projected to </w:t>
      </w:r>
      <w:r w:rsidRPr="009718B9">
        <w:rPr>
          <w:b/>
          <w:sz w:val="26"/>
          <w:highlight w:val="green"/>
          <w:u w:val="single"/>
          <w:bdr w:val="single" w:sz="4" w:space="0" w:color="auto"/>
        </w:rPr>
        <w:t>double</w:t>
      </w:r>
      <w:r w:rsidRPr="009718B9">
        <w:rPr>
          <w:highlight w:val="green"/>
          <w:u w:val="single"/>
        </w:rPr>
        <w:t xml:space="preserve"> </w:t>
      </w:r>
      <w:r w:rsidRPr="009718B9">
        <w:rPr>
          <w:u w:val="single"/>
        </w:rPr>
        <w:t xml:space="preserve">in the lower 48 states by 2100. </w:t>
      </w:r>
      <w:r w:rsidRPr="009718B9">
        <w:rPr>
          <w:b/>
          <w:sz w:val="26"/>
          <w:highlight w:val="green"/>
          <w:u w:val="single"/>
        </w:rPr>
        <w:t>Heat deaths</w:t>
      </w:r>
      <w:r w:rsidRPr="009718B9">
        <w:rPr>
          <w:u w:val="single"/>
        </w:rPr>
        <w:t xml:space="preserve"> are far </w:t>
      </w:r>
      <w:r w:rsidRPr="009718B9">
        <w:rPr>
          <w:b/>
          <w:sz w:val="26"/>
          <w:highlight w:val="green"/>
          <w:u w:val="single"/>
          <w:bdr w:val="single" w:sz="4" w:space="0" w:color="auto"/>
        </w:rPr>
        <w:t>outpacing every other form of weather killer</w:t>
      </w:r>
      <w:r w:rsidRPr="009718B9">
        <w:rPr>
          <w:highlight w:val="green"/>
          <w:u w:val="single"/>
        </w:rPr>
        <w:t xml:space="preserve"> </w:t>
      </w:r>
      <w:r w:rsidRPr="009718B9">
        <w:rPr>
          <w:u w:val="single"/>
        </w:rPr>
        <w:t xml:space="preserve">in a 30-year average. A </w:t>
      </w:r>
      <w:r w:rsidRPr="009718B9">
        <w:rPr>
          <w:b/>
          <w:sz w:val="26"/>
          <w:highlight w:val="green"/>
          <w:u w:val="single"/>
        </w:rPr>
        <w:t>persistent megadrought</w:t>
      </w:r>
      <w:r w:rsidRPr="009718B9">
        <w:rPr>
          <w:highlight w:val="green"/>
          <w:u w:val="single"/>
        </w:rPr>
        <w:t xml:space="preserve"> </w:t>
      </w:r>
      <w:r w:rsidRPr="009718B9">
        <w:rPr>
          <w:u w:val="single"/>
        </w:rPr>
        <w:t>in America's West continues to create tinder-dry conditions that augur another devastating wildfire season.</w:t>
      </w:r>
      <w:r w:rsidRPr="009718B9">
        <w:rPr>
          <w:sz w:val="16"/>
        </w:rPr>
        <w:t xml:space="preserve"> And scientists </w:t>
      </w:r>
      <w:r w:rsidRPr="009718B9">
        <w:rPr>
          <w:u w:val="single"/>
        </w:rPr>
        <w:t xml:space="preserve">say </w:t>
      </w:r>
      <w:r w:rsidRPr="009718B9">
        <w:rPr>
          <w:b/>
          <w:sz w:val="26"/>
          <w:highlight w:val="green"/>
          <w:u w:val="single"/>
        </w:rPr>
        <w:t>warming oceans</w:t>
      </w:r>
      <w:r w:rsidRPr="009718B9">
        <w:rPr>
          <w:highlight w:val="green"/>
          <w:u w:val="single"/>
        </w:rPr>
        <w:t xml:space="preserve"> </w:t>
      </w:r>
      <w:r w:rsidRPr="009718B9">
        <w:rPr>
          <w:u w:val="single"/>
        </w:rPr>
        <w:t xml:space="preserve">are </w:t>
      </w:r>
      <w:r w:rsidRPr="009718B9">
        <w:rPr>
          <w:b/>
          <w:sz w:val="26"/>
          <w:highlight w:val="green"/>
          <w:u w:val="single"/>
        </w:rPr>
        <w:t>fueling</w:t>
      </w:r>
      <w:r w:rsidRPr="009718B9">
        <w:rPr>
          <w:highlight w:val="green"/>
          <w:u w:val="single"/>
        </w:rPr>
        <w:t xml:space="preserve"> </w:t>
      </w:r>
      <w:r w:rsidRPr="009718B9">
        <w:rPr>
          <w:u w:val="single"/>
        </w:rPr>
        <w:t xml:space="preserve">ever </w:t>
      </w:r>
      <w:r w:rsidRPr="009718B9">
        <w:rPr>
          <w:b/>
          <w:sz w:val="26"/>
          <w:highlight w:val="green"/>
          <w:u w:val="single"/>
        </w:rPr>
        <w:t xml:space="preserve">more powerful </w:t>
      </w:r>
      <w:r w:rsidRPr="009718B9">
        <w:rPr>
          <w:b/>
          <w:sz w:val="26"/>
          <w:highlight w:val="green"/>
          <w:u w:val="single"/>
        </w:rPr>
        <w:lastRenderedPageBreak/>
        <w:t>storms</w:t>
      </w:r>
      <w:r w:rsidRPr="009718B9">
        <w:rPr>
          <w:u w:val="single"/>
        </w:rPr>
        <w:t>, evidenced by Elsa and the early arrival of hurricane season this year</w:t>
      </w:r>
      <w:r w:rsidRPr="009718B9">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Hayhoe. </w:t>
      </w:r>
      <w:r w:rsidRPr="009718B9">
        <w:rPr>
          <w:b/>
          <w:sz w:val="26"/>
          <w:highlight w:val="green"/>
          <w:u w:val="single"/>
        </w:rPr>
        <w:t>Rising seas</w:t>
      </w:r>
      <w:r w:rsidRPr="009718B9">
        <w:rPr>
          <w:sz w:val="16"/>
          <w:highlight w:val="green"/>
        </w:rPr>
        <w:t xml:space="preserve"> </w:t>
      </w:r>
      <w:r w:rsidRPr="009718B9">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718B9">
        <w:rPr>
          <w:u w:val="single"/>
        </w:rPr>
        <w:t xml:space="preserve">Global </w:t>
      </w:r>
      <w:r w:rsidRPr="009718B9">
        <w:rPr>
          <w:b/>
          <w:sz w:val="26"/>
          <w:highlight w:val="green"/>
          <w:u w:val="single"/>
        </w:rPr>
        <w:t>temperature</w:t>
      </w:r>
      <w:r w:rsidRPr="009718B9">
        <w:rPr>
          <w:highlight w:val="green"/>
          <w:u w:val="single"/>
        </w:rPr>
        <w:t xml:space="preserve"> </w:t>
      </w:r>
      <w:r w:rsidRPr="009718B9">
        <w:rPr>
          <w:u w:val="single"/>
        </w:rPr>
        <w:t xml:space="preserve">has </w:t>
      </w:r>
      <w:r w:rsidRPr="009718B9">
        <w:rPr>
          <w:b/>
          <w:sz w:val="26"/>
          <w:highlight w:val="green"/>
          <w:u w:val="single"/>
        </w:rPr>
        <w:t>risen</w:t>
      </w:r>
      <w:r w:rsidRPr="009718B9">
        <w:rPr>
          <w:highlight w:val="green"/>
          <w:u w:val="single"/>
        </w:rPr>
        <w:t xml:space="preserve"> </w:t>
      </w:r>
      <w:r w:rsidRPr="009718B9">
        <w:rPr>
          <w:u w:val="single"/>
        </w:rPr>
        <w:t xml:space="preserve">nearly </w:t>
      </w:r>
      <w:r w:rsidRPr="009718B9">
        <w:rPr>
          <w:b/>
          <w:sz w:val="26"/>
          <w:highlight w:val="green"/>
          <w:u w:val="single"/>
        </w:rPr>
        <w:t>2 degrees</w:t>
      </w:r>
      <w:r w:rsidRPr="009718B9">
        <w:rPr>
          <w:highlight w:val="green"/>
          <w:u w:val="single"/>
        </w:rPr>
        <w:t xml:space="preserve"> </w:t>
      </w:r>
      <w:r w:rsidRPr="009718B9">
        <w:rPr>
          <w:u w:val="single"/>
        </w:rPr>
        <w:t xml:space="preserve">Fahrenheit since the pre-industrial era of the late 19th century. Scientists warn that in a decade, it could surpass a </w:t>
      </w:r>
      <w:r w:rsidRPr="009718B9">
        <w:rPr>
          <w:b/>
          <w:sz w:val="26"/>
          <w:highlight w:val="green"/>
          <w:u w:val="single"/>
        </w:rPr>
        <w:t>2.7</w:t>
      </w:r>
      <w:r w:rsidRPr="009718B9">
        <w:rPr>
          <w:u w:val="single"/>
        </w:rPr>
        <w:t xml:space="preserve">-degree increase. That's </w:t>
      </w:r>
      <w:r w:rsidRPr="009718B9">
        <w:rPr>
          <w:b/>
          <w:sz w:val="26"/>
          <w:highlight w:val="green"/>
          <w:u w:val="single"/>
        </w:rPr>
        <w:t>enough</w:t>
      </w:r>
      <w:r w:rsidRPr="009718B9">
        <w:rPr>
          <w:highlight w:val="green"/>
          <w:u w:val="single"/>
        </w:rPr>
        <w:t xml:space="preserve"> </w:t>
      </w:r>
      <w:r w:rsidRPr="009718B9">
        <w:rPr>
          <w:u w:val="single"/>
        </w:rPr>
        <w:t xml:space="preserve">warming </w:t>
      </w:r>
      <w:r w:rsidRPr="009718B9">
        <w:rPr>
          <w:b/>
          <w:sz w:val="26"/>
          <w:highlight w:val="green"/>
          <w:u w:val="single"/>
        </w:rPr>
        <w:t>to cause catastrophic climate changes</w:t>
      </w:r>
      <w:r w:rsidRPr="009718B9">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RPr="009718B9">
        <w:rPr>
          <w:u w:val="single"/>
        </w:rPr>
        <w:t xml:space="preserve">A trillion dollar </w:t>
      </w:r>
      <w:r w:rsidRPr="009718B9">
        <w:rPr>
          <w:b/>
          <w:sz w:val="26"/>
          <w:highlight w:val="green"/>
          <w:u w:val="single"/>
        </w:rPr>
        <w:t>infrastructure bill</w:t>
      </w:r>
      <w:r w:rsidRPr="009718B9">
        <w:rPr>
          <w:highlight w:val="green"/>
          <w:u w:val="single"/>
        </w:rPr>
        <w:t xml:space="preserve"> </w:t>
      </w:r>
      <w:r w:rsidRPr="009718B9">
        <w:rPr>
          <w:u w:val="single"/>
        </w:rPr>
        <w:t xml:space="preserve">negotiated between Biden and a group of centrist senators (including 10 Republicans) is a start. In addition to repairing bridges, roads and rails, it would </w:t>
      </w:r>
      <w:r w:rsidRPr="009718B9">
        <w:rPr>
          <w:b/>
          <w:sz w:val="26"/>
          <w:highlight w:val="green"/>
          <w:u w:val="single"/>
        </w:rPr>
        <w:t xml:space="preserve">improve access </w:t>
      </w:r>
      <w:r w:rsidRPr="009718B9">
        <w:rPr>
          <w:u w:val="single"/>
        </w:rPr>
        <w:t xml:space="preserve">by the nation's power infrastructure </w:t>
      </w:r>
      <w:r w:rsidRPr="009718B9">
        <w:rPr>
          <w:b/>
          <w:sz w:val="26"/>
          <w:highlight w:val="green"/>
          <w:u w:val="single"/>
        </w:rPr>
        <w:t>to renewable energy sources,</w:t>
      </w:r>
      <w:r w:rsidRPr="009718B9">
        <w:rPr>
          <w:u w:val="single"/>
        </w:rPr>
        <w:t xml:space="preserve"> </w:t>
      </w:r>
      <w:r w:rsidRPr="009718B9">
        <w:rPr>
          <w:b/>
          <w:sz w:val="26"/>
          <w:highlight w:val="green"/>
          <w:u w:val="single"/>
        </w:rPr>
        <w:t>cap millions of abandoned oil and gas wells spewing greenhouse gases</w:t>
      </w:r>
      <w:r w:rsidRPr="009718B9">
        <w:rPr>
          <w:u w:val="single"/>
        </w:rPr>
        <w:t xml:space="preserve">, </w:t>
      </w:r>
      <w:r w:rsidRPr="009718B9">
        <w:rPr>
          <w:b/>
          <w:sz w:val="26"/>
          <w:highlight w:val="green"/>
          <w:u w:val="single"/>
        </w:rPr>
        <w:t>and harden structures against climate change</w:t>
      </w:r>
      <w:r w:rsidRPr="009718B9">
        <w:rPr>
          <w:u w:val="single"/>
        </w:rPr>
        <w:t xml:space="preserve">. It also </w:t>
      </w:r>
      <w:r w:rsidRPr="009718B9">
        <w:rPr>
          <w:b/>
          <w:sz w:val="26"/>
          <w:highlight w:val="green"/>
          <w:u w:val="single"/>
        </w:rPr>
        <w:t>offers tax credits for</w:t>
      </w:r>
      <w:r w:rsidRPr="009718B9">
        <w:rPr>
          <w:highlight w:val="green"/>
          <w:u w:val="single"/>
        </w:rPr>
        <w:t xml:space="preserve"> </w:t>
      </w:r>
      <w:r w:rsidRPr="009718B9">
        <w:rPr>
          <w:u w:val="single"/>
        </w:rPr>
        <w:t xml:space="preserve">the </w:t>
      </w:r>
      <w:r w:rsidRPr="009718B9">
        <w:rPr>
          <w:b/>
          <w:sz w:val="26"/>
          <w:highlight w:val="green"/>
          <w:u w:val="single"/>
        </w:rPr>
        <w:t>purchase of electric vehicles</w:t>
      </w:r>
      <w:r w:rsidRPr="009718B9">
        <w:rPr>
          <w:highlight w:val="green"/>
          <w:u w:val="single"/>
        </w:rPr>
        <w:t xml:space="preserve"> </w:t>
      </w:r>
      <w:r w:rsidRPr="009718B9">
        <w:rPr>
          <w:u w:val="single"/>
        </w:rPr>
        <w:t>and funds the construction of charging stations. (</w:t>
      </w:r>
      <w:r w:rsidRPr="009718B9">
        <w:rPr>
          <w:b/>
          <w:bCs/>
          <w:u w:val="single"/>
        </w:rPr>
        <w:t>The nation's largest source of climate pollution are gas-powered vehicles</w:t>
      </w:r>
      <w:r w:rsidRPr="009718B9">
        <w:rPr>
          <w:u w:val="single"/>
        </w:rPr>
        <w:t>.)</w:t>
      </w:r>
      <w:r w:rsidRPr="009718B9">
        <w:rPr>
          <w:sz w:val="16"/>
        </w:rPr>
        <w:t xml:space="preserve"> Senate approval could come very soon. </w:t>
      </w:r>
      <w:r w:rsidRPr="009718B9">
        <w:rPr>
          <w:u w:val="single"/>
        </w:rPr>
        <w:t xml:space="preserve">Much </w:t>
      </w:r>
      <w:r w:rsidRPr="009718B9">
        <w:rPr>
          <w:b/>
          <w:sz w:val="26"/>
          <w:highlight w:val="green"/>
          <w:u w:val="single"/>
        </w:rPr>
        <w:t>more is needed</w:t>
      </w:r>
      <w:r w:rsidRPr="009718B9">
        <w:rPr>
          <w:highlight w:val="green"/>
          <w:u w:val="single"/>
        </w:rPr>
        <w:t xml:space="preserve"> </w:t>
      </w:r>
      <w:r w:rsidRPr="009718B9">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718B9">
        <w:rPr>
          <w:sz w:val="16"/>
        </w:rPr>
        <w:t xml:space="preserve">. </w:t>
      </w:r>
      <w:r w:rsidRPr="009718B9">
        <w:rPr>
          <w:b/>
          <w:sz w:val="26"/>
          <w:highlight w:val="green"/>
          <w:u w:val="single"/>
        </w:rPr>
        <w:t>The vehicle</w:t>
      </w:r>
      <w:r w:rsidRPr="009718B9">
        <w:rPr>
          <w:sz w:val="16"/>
          <w:highlight w:val="green"/>
        </w:rPr>
        <w:t xml:space="preserve"> </w:t>
      </w:r>
      <w:r w:rsidRPr="009718B9">
        <w:rPr>
          <w:sz w:val="16"/>
        </w:rPr>
        <w:t xml:space="preserve">for these additional proposals </w:t>
      </w:r>
      <w:r w:rsidRPr="009718B9">
        <w:rPr>
          <w:b/>
          <w:sz w:val="26"/>
          <w:highlight w:val="green"/>
          <w:u w:val="single"/>
          <w:bdr w:val="single" w:sz="4" w:space="0" w:color="auto"/>
        </w:rPr>
        <w:t>would be a second infrastructure bill</w:t>
      </w:r>
      <w:r w:rsidRPr="009718B9">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7592680F" w14:textId="29D7C1FF" w:rsidR="00F80D3B" w:rsidRDefault="00874DD9" w:rsidP="00614698">
      <w:pPr>
        <w:pStyle w:val="Heading2"/>
        <w:rPr>
          <w:iCs/>
          <w:sz w:val="26"/>
          <w:szCs w:val="22"/>
          <w:u w:val="none"/>
        </w:rPr>
      </w:pPr>
      <w:r w:rsidRPr="009718B9">
        <w:lastRenderedPageBreak/>
        <w:t>4</w:t>
      </w:r>
    </w:p>
    <w:p w14:paraId="2E1CF7D3" w14:textId="77777777" w:rsidR="00614698" w:rsidRDefault="00614698" w:rsidP="00614698">
      <w:pPr>
        <w:pStyle w:val="Heading4"/>
      </w:pPr>
      <w:r>
        <w:t xml:space="preserve">CP: Member nations of the World Trade Organization should enter into a prior and binding consultation with the World Health Organization over eliminating patents for medicines. Member nations will support the proposal and adopt the results of consultation. </w:t>
      </w:r>
    </w:p>
    <w:p w14:paraId="285C1838" w14:textId="77777777" w:rsidR="00614698" w:rsidRPr="00AE32FC" w:rsidRDefault="00614698" w:rsidP="00614698"/>
    <w:p w14:paraId="7019E984" w14:textId="77777777" w:rsidR="00614698" w:rsidRDefault="00614698" w:rsidP="00614698">
      <w:pPr>
        <w:pStyle w:val="Heading4"/>
      </w:pPr>
      <w:r>
        <w:t>WHO says yes – it supports increasing the availability of generics and limiting TRIPS</w:t>
      </w:r>
    </w:p>
    <w:p w14:paraId="2D20709B" w14:textId="77777777" w:rsidR="00614698" w:rsidRPr="007F404A" w:rsidRDefault="00614698" w:rsidP="00614698">
      <w:pPr>
        <w:rPr>
          <w:rStyle w:val="Style13ptBold"/>
          <w:b w:val="0"/>
          <w:bCs w:val="0"/>
        </w:rPr>
      </w:pPr>
      <w:r>
        <w:rPr>
          <w:rStyle w:val="Style13ptBold"/>
        </w:rPr>
        <w:t xml:space="preserve">Hoen 03 </w:t>
      </w:r>
      <w:r w:rsidRPr="007F404A">
        <w:rPr>
          <w:rStyle w:val="Style13ptBold"/>
          <w:b w:val="0"/>
          <w:bCs w:val="0"/>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val="0"/>
          <w:sz w:val="16"/>
          <w:szCs w:val="16"/>
        </w:rPr>
        <w:t>) “</w:t>
      </w:r>
      <w:r w:rsidRPr="007F404A">
        <w:rPr>
          <w:bCs/>
          <w:szCs w:val="16"/>
        </w:rPr>
        <w:t>TRIPS, Pharmaceutical Patents and Access to Essential Medicines: Seattle, Doha and Beyond,” Chicago Journal of International Law, 2003] JL</w:t>
      </w:r>
    </w:p>
    <w:p w14:paraId="508CA354" w14:textId="77777777" w:rsidR="00614698" w:rsidRPr="007F404A" w:rsidRDefault="00614698" w:rsidP="00614698">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in particular that had a bearing on the debate over TRIPS</w:t>
      </w:r>
      <w:r w:rsidRPr="007F404A">
        <w:rPr>
          <w:sz w:val="12"/>
        </w:rPr>
        <w:t xml:space="preserve"> [30]. </w:t>
      </w:r>
      <w:r w:rsidRPr="007F404A">
        <w:rPr>
          <w:rStyle w:val="StyleUnderline"/>
        </w:rPr>
        <w:t>The resolutions addressed</w:t>
      </w:r>
      <w:r w:rsidRPr="007F404A">
        <w:rPr>
          <w:sz w:val="12"/>
        </w:rPr>
        <w:t>:</w:t>
      </w:r>
    </w:p>
    <w:p w14:paraId="3E62B01F" w14:textId="77777777" w:rsidR="00614698" w:rsidRPr="007F404A" w:rsidRDefault="00614698" w:rsidP="00614698">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to increase the availability of generic drugs</w:t>
      </w:r>
      <w:r w:rsidRPr="007F404A">
        <w:rPr>
          <w:sz w:val="12"/>
        </w:rPr>
        <w:t>;</w:t>
      </w:r>
    </w:p>
    <w:p w14:paraId="6B0B7099" w14:textId="77777777" w:rsidR="00614698" w:rsidRDefault="00614698" w:rsidP="00614698">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30EB8788" w14:textId="77777777" w:rsidR="00614698" w:rsidRDefault="00614698" w:rsidP="00614698">
      <w:pPr>
        <w:rPr>
          <w:rStyle w:val="Emphasis"/>
        </w:rPr>
      </w:pPr>
    </w:p>
    <w:p w14:paraId="56BB4040" w14:textId="77777777" w:rsidR="00614698" w:rsidRDefault="00614698" w:rsidP="00614698">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WTO legitimacy</w:t>
      </w:r>
    </w:p>
    <w:p w14:paraId="689CBAE7" w14:textId="77777777" w:rsidR="00614698" w:rsidRPr="009F03D9" w:rsidRDefault="00614698" w:rsidP="00614698">
      <w:pPr>
        <w:rPr>
          <w:rStyle w:val="Style13ptBold"/>
          <w:b w:val="0"/>
          <w:bCs w:val="0"/>
        </w:rPr>
      </w:pPr>
      <w:r>
        <w:rPr>
          <w:rStyle w:val="Style13ptBold"/>
        </w:rPr>
        <w:t xml:space="preserve">Gostin et al 15 </w:t>
      </w:r>
      <w:r w:rsidRPr="009F03D9">
        <w:rPr>
          <w:rStyle w:val="Style13ptBold"/>
          <w:b w:val="0"/>
          <w:bCs w:val="0"/>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val="0"/>
          <w:sz w:val="16"/>
          <w:szCs w:val="16"/>
        </w:rPr>
        <w:t>) “</w:t>
      </w:r>
      <w:r w:rsidRPr="009F03D9">
        <w:rPr>
          <w:bCs/>
          <w:szCs w:val="16"/>
        </w:rPr>
        <w:t>The Normative Authority of the World Health Organization,” Georgetown University Law Center, 5/2/2015] JL</w:t>
      </w:r>
    </w:p>
    <w:p w14:paraId="5FBB2016" w14:textId="77777777" w:rsidR="00614698" w:rsidRPr="009F03D9" w:rsidRDefault="00614698" w:rsidP="00614698">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28CAC29C" w14:textId="77777777" w:rsidR="00614698" w:rsidRPr="009F03D9" w:rsidRDefault="00614698" w:rsidP="00614698">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0598B39E" w14:textId="77777777" w:rsidR="00614698" w:rsidRPr="009F03D9" w:rsidRDefault="00614698" w:rsidP="00614698">
      <w:pPr>
        <w:rPr>
          <w:sz w:val="12"/>
        </w:rPr>
      </w:pPr>
      <w:r w:rsidRPr="00AE32FC">
        <w:rPr>
          <w:rStyle w:val="Emphasis"/>
          <w:highlight w:val="green"/>
        </w:rPr>
        <w:lastRenderedPageBreak/>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4E2F58D0" w14:textId="77777777" w:rsidR="00614698" w:rsidRDefault="00614698" w:rsidP="00614698">
      <w:pPr>
        <w:pStyle w:val="Heading4"/>
      </w:pPr>
      <w:r>
        <w:t>WHO diplomacy solves great power conflict</w:t>
      </w:r>
    </w:p>
    <w:p w14:paraId="096F080C" w14:textId="77777777" w:rsidR="00614698" w:rsidRPr="00487F05" w:rsidRDefault="00614698" w:rsidP="00614698">
      <w:pPr>
        <w:rPr>
          <w:rStyle w:val="Style13ptBold"/>
          <w:b w:val="0"/>
          <w:bCs w:val="0"/>
        </w:rPr>
      </w:pPr>
      <w:r>
        <w:rPr>
          <w:rStyle w:val="Style13ptBold"/>
        </w:rPr>
        <w:t xml:space="preserve">Murphy 20 </w:t>
      </w:r>
      <w:r w:rsidRPr="00487F05">
        <w:rPr>
          <w:rStyle w:val="Style13ptBold"/>
          <w:b w:val="0"/>
          <w:bCs w:val="0"/>
          <w:sz w:val="16"/>
          <w:szCs w:val="16"/>
        </w:rPr>
        <w:t xml:space="preserve">[(Chris, </w:t>
      </w:r>
      <w:r w:rsidRPr="00487F05">
        <w:rPr>
          <w:bCs/>
          <w:szCs w:val="16"/>
        </w:rPr>
        <w:t>U.S. senator from Connecticut serving on the U.S. Senate Foreign Relations Committee</w:t>
      </w:r>
      <w:r w:rsidRPr="00487F05">
        <w:rPr>
          <w:rStyle w:val="Style13ptBold"/>
          <w:b w:val="0"/>
          <w:bCs w:val="0"/>
          <w:sz w:val="16"/>
          <w:szCs w:val="16"/>
        </w:rPr>
        <w:t>) “</w:t>
      </w:r>
      <w:r w:rsidRPr="00487F05">
        <w:rPr>
          <w:szCs w:val="16"/>
        </w:rPr>
        <w:t>The Answer is to Empower, Not Attack, the World Health Organization,” War on the Rocks, 4/21/2020] JL</w:t>
      </w:r>
    </w:p>
    <w:p w14:paraId="039457BB" w14:textId="77777777" w:rsidR="00614698" w:rsidRPr="00054633" w:rsidRDefault="00614698" w:rsidP="00614698">
      <w:pPr>
        <w:rPr>
          <w:sz w:val="12"/>
        </w:rPr>
      </w:pP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 xml:space="preserve">rganization </w:t>
      </w:r>
      <w:r w:rsidRPr="00A823C9">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6CF64A37" w14:textId="77777777" w:rsidR="00614698" w:rsidRPr="00054633" w:rsidRDefault="00614698" w:rsidP="00614698">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3F8A2368" w14:textId="77777777" w:rsidR="00614698" w:rsidRPr="00054633" w:rsidRDefault="00614698" w:rsidP="00614698">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A823C9">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A823C9">
        <w:rPr>
          <w:rStyle w:val="StyleUnderline"/>
          <w:highlight w:val="green"/>
        </w:rPr>
        <w:t>provides</w:t>
      </w:r>
      <w:r w:rsidRPr="00054633">
        <w:rPr>
          <w:rStyle w:val="StyleUnderline"/>
        </w:rPr>
        <w:t xml:space="preserve"> </w:t>
      </w:r>
      <w:r w:rsidRPr="00A823C9">
        <w:rPr>
          <w:rStyle w:val="StyleUnderline"/>
        </w:rPr>
        <w:t xml:space="preserve">greater </w:t>
      </w:r>
      <w:r w:rsidRPr="00A823C9">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A823C9">
        <w:rPr>
          <w:rStyle w:val="Emphasis"/>
          <w:highlight w:val="green"/>
        </w:rPr>
        <w:t>it is in America’s</w:t>
      </w:r>
      <w:r w:rsidRPr="00A823C9">
        <w:rPr>
          <w:rStyle w:val="Emphasis"/>
        </w:rPr>
        <w:t xml:space="preserve"> national </w:t>
      </w:r>
      <w:r w:rsidRPr="00A823C9">
        <w:rPr>
          <w:rStyle w:val="Emphasis"/>
          <w:highlight w:val="green"/>
        </w:rPr>
        <w:t>security interest</w:t>
      </w:r>
      <w:r w:rsidRPr="00054633">
        <w:rPr>
          <w:rStyle w:val="Emphasis"/>
        </w:rPr>
        <w:t xml:space="preserve"> for countries </w:t>
      </w:r>
      <w:r w:rsidRPr="00A823C9">
        <w:rPr>
          <w:rStyle w:val="Emphasis"/>
          <w:highlight w:val="green"/>
        </w:rPr>
        <w:t>to</w:t>
      </w:r>
      <w:r w:rsidRPr="00054633">
        <w:rPr>
          <w:rStyle w:val="Emphasis"/>
        </w:rPr>
        <w:t xml:space="preserve"> effectively </w:t>
      </w:r>
      <w:r w:rsidRPr="00A823C9">
        <w:rPr>
          <w:rStyle w:val="Emphasis"/>
        </w:rPr>
        <w:t xml:space="preserve">detect and </w:t>
      </w:r>
      <w:r w:rsidRPr="00A823C9">
        <w:rPr>
          <w:rStyle w:val="Emphasis"/>
          <w:highlight w:val="green"/>
        </w:rPr>
        <w:t>respond to</w:t>
      </w:r>
      <w:r w:rsidRPr="00A823C9">
        <w:rPr>
          <w:rStyle w:val="Emphasis"/>
        </w:rPr>
        <w:t xml:space="preserve"> potential </w:t>
      </w:r>
      <w:r w:rsidRPr="00A823C9">
        <w:rPr>
          <w:rStyle w:val="Emphasis"/>
          <w:highlight w:val="green"/>
        </w:rPr>
        <w:t>pandemics</w:t>
      </w:r>
      <w:r w:rsidRPr="00054633">
        <w:rPr>
          <w:sz w:val="12"/>
        </w:rPr>
        <w:t xml:space="preserve"> before they reach our shores.</w:t>
      </w:r>
    </w:p>
    <w:p w14:paraId="317D1756" w14:textId="77777777" w:rsidR="00614698" w:rsidRPr="00054633" w:rsidRDefault="00614698" w:rsidP="00614698">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A823C9">
        <w:rPr>
          <w:rStyle w:val="Emphasis"/>
          <w:highlight w:val="green"/>
        </w:rPr>
        <w:t xml:space="preserve">puts </w:t>
      </w:r>
      <w:r w:rsidRPr="00A823C9">
        <w:rPr>
          <w:rStyle w:val="Emphasis"/>
        </w:rPr>
        <w:t xml:space="preserve">traditional </w:t>
      </w:r>
      <w:r w:rsidRPr="00A823C9">
        <w:rPr>
          <w:rStyle w:val="Emphasis"/>
          <w:highlight w:val="green"/>
        </w:rPr>
        <w:t>adversaries</w:t>
      </w:r>
      <w:r w:rsidRPr="00054633">
        <w:rPr>
          <w:rStyle w:val="StyleUnderline"/>
        </w:rPr>
        <w:t xml:space="preserve"> – like </w:t>
      </w:r>
      <w:r w:rsidRPr="00A823C9">
        <w:rPr>
          <w:rStyle w:val="StyleUnderline"/>
          <w:highlight w:val="green"/>
        </w:rPr>
        <w:t>Russia and the U</w:t>
      </w:r>
      <w:r w:rsidRPr="00054633">
        <w:rPr>
          <w:rStyle w:val="StyleUnderline"/>
        </w:rPr>
        <w:t xml:space="preserve">nited </w:t>
      </w:r>
      <w:r w:rsidRPr="00A823C9">
        <w:rPr>
          <w:rStyle w:val="StyleUnderline"/>
          <w:highlight w:val="green"/>
        </w:rPr>
        <w:t>S</w:t>
      </w:r>
      <w:r w:rsidRPr="00054633">
        <w:rPr>
          <w:rStyle w:val="StyleUnderline"/>
        </w:rPr>
        <w:t xml:space="preserve">tates, </w:t>
      </w:r>
      <w:r w:rsidRPr="00A823C9">
        <w:rPr>
          <w:rStyle w:val="StyleUnderline"/>
          <w:highlight w:val="green"/>
        </w:rPr>
        <w:t>India and Pakistan</w:t>
      </w:r>
      <w:r w:rsidRPr="00054633">
        <w:rPr>
          <w:rStyle w:val="StyleUnderline"/>
        </w:rPr>
        <w:t xml:space="preserve">, or </w:t>
      </w:r>
      <w:r w:rsidRPr="00A823C9">
        <w:rPr>
          <w:rStyle w:val="StyleUnderline"/>
          <w:highlight w:val="green"/>
        </w:rPr>
        <w:t>Iran and Saudi Arabia</w:t>
      </w:r>
      <w:r w:rsidRPr="00054633">
        <w:rPr>
          <w:rStyle w:val="StyleUnderline"/>
        </w:rPr>
        <w:t xml:space="preserve"> – </w:t>
      </w:r>
      <w:r w:rsidRPr="00054633">
        <w:rPr>
          <w:rStyle w:val="Emphasis"/>
        </w:rPr>
        <w:t xml:space="preserve">all </w:t>
      </w:r>
      <w:r w:rsidRPr="00A823C9">
        <w:rPr>
          <w:rStyle w:val="Emphasis"/>
          <w:highlight w:val="green"/>
        </w:rPr>
        <w:t>around the same</w:t>
      </w:r>
      <w:r w:rsidRPr="00054633">
        <w:rPr>
          <w:rStyle w:val="Emphasis"/>
        </w:rPr>
        <w:t xml:space="preserve"> big </w:t>
      </w:r>
      <w:r w:rsidRPr="00A823C9">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A823C9">
        <w:rPr>
          <w:rStyle w:val="Emphasis"/>
          <w:highlight w:val="green"/>
        </w:rPr>
        <w:t>This ability to bridge divides and work across borders cannot be torn down and recreated</w:t>
      </w:r>
      <w:r w:rsidRPr="00054633">
        <w:rPr>
          <w:rStyle w:val="Emphasis"/>
        </w:rPr>
        <w:t xml:space="preserve"> – not </w:t>
      </w:r>
      <w:r w:rsidRPr="00A823C9">
        <w:rPr>
          <w:rStyle w:val="Emphasis"/>
          <w:highlight w:val="green"/>
        </w:rPr>
        <w:t>in today’s</w:t>
      </w:r>
      <w:r w:rsidRPr="00A823C9">
        <w:rPr>
          <w:rStyle w:val="Emphasis"/>
        </w:rPr>
        <w:t xml:space="preserve"> environment </w:t>
      </w:r>
      <w:r w:rsidRPr="00A823C9">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26F50DD1" w14:textId="77777777" w:rsidR="00614698" w:rsidRDefault="00614698" w:rsidP="00614698"/>
    <w:p w14:paraId="221FE105" w14:textId="77777777" w:rsidR="00614698" w:rsidRDefault="00614698" w:rsidP="00614698">
      <w:pPr>
        <w:pStyle w:val="Heading4"/>
      </w:pPr>
      <w:r>
        <w:t>WHO is critical to disease prevention – it is the only international institution that can disperse information, standardize global public health, and facilitate public-private cooperation</w:t>
      </w:r>
    </w:p>
    <w:p w14:paraId="3C084B58" w14:textId="77777777" w:rsidR="00614698" w:rsidRPr="005472CA" w:rsidRDefault="00614698" w:rsidP="00614698">
      <w:pPr>
        <w:rPr>
          <w:rStyle w:val="Style13ptBold"/>
          <w:bCs w:val="0"/>
        </w:rPr>
      </w:pPr>
      <w:r>
        <w:rPr>
          <w:rStyle w:val="Style13ptBold"/>
        </w:rPr>
        <w:t xml:space="preserve">Murtugudde 20 </w:t>
      </w:r>
      <w:r w:rsidRPr="00F20882">
        <w:rPr>
          <w:rStyle w:val="Style13ptBold"/>
          <w:b w:val="0"/>
          <w:bCs w:val="0"/>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253F303C" w14:textId="77777777" w:rsidR="00614698" w:rsidRPr="005472CA" w:rsidRDefault="00614698" w:rsidP="00614698">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itself. In November 2018, </w:t>
      </w:r>
      <w:r w:rsidRPr="005472CA">
        <w:rPr>
          <w:rStyle w:val="StyleUnderline"/>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042A294B" w14:textId="77777777" w:rsidR="00614698" w:rsidRPr="005472CA" w:rsidRDefault="00614698" w:rsidP="00614698">
      <w:pPr>
        <w:rPr>
          <w:sz w:val="12"/>
        </w:rPr>
      </w:pPr>
      <w:r w:rsidRPr="007A4427">
        <w:rPr>
          <w:rStyle w:val="StyleUnderline"/>
        </w:rPr>
        <w:lastRenderedPageBreak/>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Increasing global connectivity simply catalyses this process, as much as it catalyses economic growth.</w:t>
      </w:r>
    </w:p>
    <w:p w14:paraId="607EDE43" w14:textId="77777777" w:rsidR="00614698" w:rsidRPr="005472CA" w:rsidRDefault="00614698" w:rsidP="00614698">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etc. The importance of WHO’s work on </w:t>
      </w:r>
      <w:r w:rsidRPr="005472CA">
        <w:rPr>
          <w:rStyle w:val="Emphasis"/>
        </w:rPr>
        <w:t>immunisation</w:t>
      </w:r>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r w:rsidRPr="0083463D">
        <w:rPr>
          <w:rStyle w:val="Emphasis"/>
          <w:highlight w:val="green"/>
        </w:rPr>
        <w:t>organisations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7E219D22" w14:textId="77777777" w:rsidR="00614698" w:rsidRPr="005472CA" w:rsidRDefault="00614698" w:rsidP="00614698">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6A9617A9" w14:textId="77777777" w:rsidR="00614698" w:rsidRPr="005472CA" w:rsidRDefault="00614698" w:rsidP="00614698">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r w:rsidRPr="0083463D">
        <w:rPr>
          <w:rStyle w:val="Emphasis"/>
          <w:highlight w:val="green"/>
        </w:rPr>
        <w:t>IHR</w:t>
      </w:r>
      <w:r w:rsidRPr="0083463D">
        <w:rPr>
          <w:sz w:val="12"/>
        </w:rPr>
        <w:t>.</w:t>
      </w:r>
    </w:p>
    <w:p w14:paraId="1B16A768" w14:textId="77777777" w:rsidR="00614698" w:rsidRDefault="00614698" w:rsidP="00614698"/>
    <w:p w14:paraId="553A1353" w14:textId="77777777" w:rsidR="00614698" w:rsidRPr="00614698" w:rsidRDefault="00614698" w:rsidP="00614698"/>
    <w:p w14:paraId="5FAA1A7E" w14:textId="0778DC56" w:rsidR="00F80D3B" w:rsidRPr="009718B9" w:rsidRDefault="00F80D3B" w:rsidP="00F80D3B">
      <w:pPr>
        <w:pStyle w:val="Heading2"/>
      </w:pPr>
      <w:r w:rsidRPr="009718B9">
        <w:lastRenderedPageBreak/>
        <w:t>CASE</w:t>
      </w:r>
    </w:p>
    <w:p w14:paraId="42A974DB" w14:textId="77777777" w:rsidR="00F80D3B" w:rsidRPr="009718B9" w:rsidRDefault="00F80D3B" w:rsidP="00F80D3B"/>
    <w:p w14:paraId="7419CA41" w14:textId="4ADB71D0" w:rsidR="00874DD9" w:rsidRPr="009718B9" w:rsidRDefault="00874DD9" w:rsidP="00874DD9">
      <w:pPr>
        <w:pStyle w:val="Heading4"/>
      </w:pPr>
      <w:r w:rsidRPr="009718B9">
        <w:t xml:space="preserve">Use comparative worlds- </w:t>
      </w:r>
    </w:p>
    <w:p w14:paraId="258B5750" w14:textId="7E784998" w:rsidR="00F52E1E" w:rsidRPr="009718B9" w:rsidRDefault="00F52E1E" w:rsidP="00F52E1E">
      <w:pPr>
        <w:pStyle w:val="Heading4"/>
      </w:pPr>
      <w:r w:rsidRPr="009718B9">
        <w:t>[3] Other ROBs open the door for personal lives of debaters to factor into decisions and compare who is more oppressed which causes violence in a space where some people go to escape</w:t>
      </w:r>
    </w:p>
    <w:p w14:paraId="6307674D" w14:textId="1691B2F5" w:rsidR="00874DD9" w:rsidRPr="009718B9" w:rsidRDefault="00874DD9" w:rsidP="00874DD9">
      <w:pPr>
        <w:pStyle w:val="Heading4"/>
      </w:pPr>
      <w:r w:rsidRPr="009718B9">
        <w:t>[4] Topic education – forces them to disprove the plan which is k2 topic ed – outweighs on timeframe and is the only unique impact</w:t>
      </w:r>
    </w:p>
    <w:p w14:paraId="22BFF14C" w14:textId="77777777" w:rsidR="00874DD9" w:rsidRPr="009718B9" w:rsidRDefault="00874DD9" w:rsidP="00874DD9">
      <w:pPr>
        <w:pStyle w:val="Heading4"/>
      </w:pPr>
      <w:r w:rsidRPr="009718B9">
        <w:t xml:space="preserve">[6] Resolved denotes a proposal to be enacted by law </w:t>
      </w:r>
    </w:p>
    <w:p w14:paraId="3898B28C" w14:textId="77777777" w:rsidR="00874DD9" w:rsidRPr="009718B9" w:rsidRDefault="00874DD9" w:rsidP="00874DD9">
      <w:pPr>
        <w:spacing w:line="276" w:lineRule="auto"/>
        <w:rPr>
          <w:color w:val="000000" w:themeColor="text1"/>
        </w:rPr>
      </w:pPr>
      <w:r w:rsidRPr="009718B9">
        <w:rPr>
          <w:rStyle w:val="Heading4Char"/>
          <w:rFonts w:cs="Calibri"/>
          <w:color w:val="000000" w:themeColor="text1"/>
        </w:rPr>
        <w:t>Words and Phrases 1964</w:t>
      </w:r>
      <w:r w:rsidRPr="009718B9">
        <w:rPr>
          <w:b/>
          <w:color w:val="000000" w:themeColor="text1"/>
        </w:rPr>
        <w:t xml:space="preserve"> </w:t>
      </w:r>
      <w:r w:rsidRPr="009718B9">
        <w:rPr>
          <w:color w:val="000000" w:themeColor="text1"/>
        </w:rPr>
        <w:t xml:space="preserve">Permanent Edition </w:t>
      </w:r>
    </w:p>
    <w:p w14:paraId="550678B4" w14:textId="77777777" w:rsidR="00874DD9" w:rsidRPr="009718B9" w:rsidRDefault="00874DD9" w:rsidP="00874DD9">
      <w:pPr>
        <w:spacing w:line="276" w:lineRule="auto"/>
        <w:ind w:right="288"/>
        <w:rPr>
          <w:rFonts w:eastAsia="Times New Roman"/>
          <w:color w:val="000000" w:themeColor="text1"/>
          <w:sz w:val="14"/>
        </w:rPr>
      </w:pPr>
      <w:r w:rsidRPr="009718B9">
        <w:rPr>
          <w:rFonts w:eastAsia="Times New Roman"/>
          <w:color w:val="000000" w:themeColor="text1"/>
          <w:sz w:val="14"/>
        </w:rPr>
        <w:t>Definition of the word “resolve,” given by Webster is “</w:t>
      </w:r>
      <w:r w:rsidRPr="009718B9">
        <w:rPr>
          <w:rFonts w:eastAsia="Times New Roman"/>
          <w:b/>
          <w:color w:val="000000" w:themeColor="text1"/>
          <w:highlight w:val="green"/>
          <w:u w:val="single"/>
        </w:rPr>
        <w:t>to express</w:t>
      </w:r>
      <w:r w:rsidRPr="009718B9">
        <w:rPr>
          <w:rFonts w:eastAsia="Times New Roman"/>
          <w:b/>
          <w:color w:val="000000" w:themeColor="text1"/>
          <w:u w:val="single"/>
        </w:rPr>
        <w:t xml:space="preserve"> an opinion or </w:t>
      </w:r>
      <w:r w:rsidRPr="009718B9">
        <w:rPr>
          <w:rFonts w:eastAsia="Times New Roman"/>
          <w:b/>
          <w:color w:val="000000" w:themeColor="text1"/>
          <w:highlight w:val="green"/>
          <w:u w:val="single"/>
        </w:rPr>
        <w:t xml:space="preserve">determination by resolution or </w:t>
      </w:r>
      <w:r w:rsidRPr="009718B9">
        <w:rPr>
          <w:rFonts w:eastAsia="Times New Roman"/>
          <w:b/>
          <w:color w:val="000000" w:themeColor="text1"/>
          <w:u w:val="single"/>
        </w:rPr>
        <w:t xml:space="preserve">vote; as ‘it was resolved by the </w:t>
      </w:r>
      <w:r w:rsidRPr="009718B9">
        <w:rPr>
          <w:rFonts w:eastAsia="Times New Roman"/>
          <w:b/>
          <w:color w:val="000000" w:themeColor="text1"/>
          <w:highlight w:val="green"/>
          <w:u w:val="single"/>
        </w:rPr>
        <w:t>legislature</w:t>
      </w:r>
      <w:r w:rsidRPr="009718B9">
        <w:rPr>
          <w:rFonts w:eastAsia="Times New Roman"/>
          <w:b/>
          <w:color w:val="000000" w:themeColor="text1"/>
          <w:u w:val="single"/>
        </w:rPr>
        <w:t>;</w:t>
      </w:r>
      <w:r w:rsidRPr="009718B9">
        <w:rPr>
          <w:rFonts w:eastAsia="Times New Roman"/>
          <w:color w:val="000000" w:themeColor="text1"/>
          <w:sz w:val="14"/>
        </w:rPr>
        <w:t xml:space="preserve">” It is of </w:t>
      </w:r>
      <w:r w:rsidRPr="009718B9">
        <w:rPr>
          <w:rFonts w:eastAsia="Times New Roman"/>
          <w:b/>
          <w:color w:val="000000" w:themeColor="text1"/>
          <w:u w:val="single"/>
        </w:rPr>
        <w:t>similar</w:t>
      </w:r>
      <w:r w:rsidRPr="009718B9">
        <w:rPr>
          <w:rFonts w:eastAsia="Times New Roman"/>
          <w:color w:val="000000" w:themeColor="text1"/>
          <w:sz w:val="14"/>
        </w:rPr>
        <w:t xml:space="preserve"> force </w:t>
      </w:r>
      <w:r w:rsidRPr="009718B9">
        <w:rPr>
          <w:rFonts w:eastAsia="Times New Roman"/>
          <w:b/>
          <w:color w:val="000000" w:themeColor="text1"/>
          <w:u w:val="single"/>
        </w:rPr>
        <w:t>to the word “enact,”</w:t>
      </w:r>
      <w:r w:rsidRPr="009718B9">
        <w:rPr>
          <w:rFonts w:eastAsia="Times New Roman"/>
          <w:color w:val="000000" w:themeColor="text1"/>
          <w:sz w:val="14"/>
        </w:rPr>
        <w:t xml:space="preserve"> which is </w:t>
      </w:r>
      <w:r w:rsidRPr="009718B9">
        <w:rPr>
          <w:rFonts w:eastAsia="Times New Roman"/>
          <w:b/>
          <w:color w:val="000000" w:themeColor="text1"/>
          <w:u w:val="single"/>
        </w:rPr>
        <w:t>defined</w:t>
      </w:r>
      <w:r w:rsidRPr="009718B9">
        <w:rPr>
          <w:rFonts w:eastAsia="Times New Roman"/>
          <w:color w:val="000000" w:themeColor="text1"/>
          <w:sz w:val="14"/>
        </w:rPr>
        <w:t xml:space="preserve"> by Bouvier </w:t>
      </w:r>
      <w:r w:rsidRPr="009718B9">
        <w:rPr>
          <w:rFonts w:eastAsia="Times New Roman"/>
          <w:b/>
          <w:color w:val="000000" w:themeColor="text1"/>
          <w:u w:val="single"/>
        </w:rPr>
        <w:t>as</w:t>
      </w:r>
      <w:r w:rsidRPr="009718B9">
        <w:rPr>
          <w:rFonts w:eastAsia="Times New Roman"/>
          <w:color w:val="000000" w:themeColor="text1"/>
          <w:sz w:val="14"/>
        </w:rPr>
        <w:t xml:space="preserve"> meaning “</w:t>
      </w:r>
      <w:r w:rsidRPr="009718B9">
        <w:rPr>
          <w:rFonts w:eastAsia="Times New Roman"/>
          <w:b/>
          <w:color w:val="000000" w:themeColor="text1"/>
          <w:highlight w:val="green"/>
          <w:u w:val="single"/>
        </w:rPr>
        <w:t>to establish by law</w:t>
      </w:r>
      <w:r w:rsidRPr="009718B9">
        <w:rPr>
          <w:color w:val="000000" w:themeColor="text1"/>
          <w:sz w:val="14"/>
        </w:rPr>
        <w:t>”.</w:t>
      </w:r>
    </w:p>
    <w:p w14:paraId="76AF4E1A" w14:textId="7CD9C4E5" w:rsidR="00874DD9" w:rsidRPr="009718B9" w:rsidRDefault="00874DD9" w:rsidP="00874DD9"/>
    <w:p w14:paraId="49638DEF" w14:textId="0B48F6B3" w:rsidR="00753197" w:rsidRPr="009718B9" w:rsidRDefault="00753197" w:rsidP="00874DD9"/>
    <w:p w14:paraId="092CE196" w14:textId="77777777" w:rsidR="00753197" w:rsidRPr="00874DD9" w:rsidRDefault="00753197" w:rsidP="00874DD9"/>
    <w:sectPr w:rsidR="00753197" w:rsidRPr="00874D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24AF5"/>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3977"/>
    <w:rsid w:val="005D2912"/>
    <w:rsid w:val="006065BD"/>
    <w:rsid w:val="00614698"/>
    <w:rsid w:val="00645FA9"/>
    <w:rsid w:val="00647866"/>
    <w:rsid w:val="00665003"/>
    <w:rsid w:val="006A2AD0"/>
    <w:rsid w:val="006C2375"/>
    <w:rsid w:val="006D4ECC"/>
    <w:rsid w:val="00722258"/>
    <w:rsid w:val="007243E5"/>
    <w:rsid w:val="00753197"/>
    <w:rsid w:val="00766EA0"/>
    <w:rsid w:val="007A2226"/>
    <w:rsid w:val="007F5B66"/>
    <w:rsid w:val="00823A1C"/>
    <w:rsid w:val="00845B9D"/>
    <w:rsid w:val="00860984"/>
    <w:rsid w:val="00874DD9"/>
    <w:rsid w:val="008B3ECB"/>
    <w:rsid w:val="008B4E85"/>
    <w:rsid w:val="008C1B2E"/>
    <w:rsid w:val="008E3782"/>
    <w:rsid w:val="008E75ED"/>
    <w:rsid w:val="0091627E"/>
    <w:rsid w:val="0097032B"/>
    <w:rsid w:val="009718B9"/>
    <w:rsid w:val="009D2EAD"/>
    <w:rsid w:val="009D46B5"/>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2790"/>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A7FC6"/>
    <w:rsid w:val="00E15E75"/>
    <w:rsid w:val="00E24AF5"/>
    <w:rsid w:val="00E5262C"/>
    <w:rsid w:val="00EC7DC4"/>
    <w:rsid w:val="00ED30CF"/>
    <w:rsid w:val="00F176EF"/>
    <w:rsid w:val="00F45E10"/>
    <w:rsid w:val="00F52E1E"/>
    <w:rsid w:val="00F6364A"/>
    <w:rsid w:val="00F80D3B"/>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41691"/>
  <w15:chartTrackingRefBased/>
  <w15:docId w15:val="{F6634B60-06AB-4249-BFD8-FC846183A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14698"/>
    <w:rPr>
      <w:rFonts w:ascii="Calibri" w:hAnsi="Calibri"/>
    </w:rPr>
  </w:style>
  <w:style w:type="paragraph" w:styleId="Heading1">
    <w:name w:val="heading 1"/>
    <w:aliases w:val="Pocket"/>
    <w:basedOn w:val="Normal"/>
    <w:next w:val="Normal"/>
    <w:link w:val="Heading1Char"/>
    <w:qFormat/>
    <w:rsid w:val="006146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146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146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1469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146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4698"/>
  </w:style>
  <w:style w:type="character" w:customStyle="1" w:styleId="Heading1Char">
    <w:name w:val="Heading 1 Char"/>
    <w:aliases w:val="Pocket Char"/>
    <w:basedOn w:val="DefaultParagraphFont"/>
    <w:link w:val="Heading1"/>
    <w:rsid w:val="0061469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1469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14698"/>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14698"/>
    <w:rPr>
      <w:rFonts w:ascii="Calibri" w:eastAsiaTheme="majorEastAsia" w:hAnsi="Calibri" w:cstheme="majorBidi"/>
      <w:b/>
      <w:iCs/>
      <w:sz w:val="26"/>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s"/>
    <w:basedOn w:val="DefaultParagraphFont"/>
    <w:link w:val="Emphasize"/>
    <w:uiPriority w:val="7"/>
    <w:qFormat/>
    <w:rsid w:val="0061469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14698"/>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6"/>
    <w:qFormat/>
    <w:rsid w:val="0061469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614698"/>
    <w:rPr>
      <w:color w:val="auto"/>
      <w:u w:val="none"/>
    </w:rPr>
  </w:style>
  <w:style w:type="character" w:styleId="FollowedHyperlink">
    <w:name w:val="FollowedHyperlink"/>
    <w:basedOn w:val="DefaultParagraphFont"/>
    <w:uiPriority w:val="99"/>
    <w:semiHidden/>
    <w:unhideWhenUsed/>
    <w:rsid w:val="00614698"/>
    <w:rPr>
      <w:color w:val="auto"/>
      <w:u w:val="non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E24AF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unhideWhenUsed/>
    <w:qFormat/>
    <w:rsid w:val="00E24AF5"/>
    <w:pPr>
      <w:ind w:left="720"/>
      <w:contextualSpacing/>
    </w:pPr>
  </w:style>
  <w:style w:type="paragraph" w:styleId="NoSpacing">
    <w:name w:val="No Spacing"/>
    <w:aliases w:val="Medium Grid 21,No Spacing41,Note Level 2,No Spacing23,No Spacing111111,Small Text,Tag and Ci,Note Level 21"/>
    <w:basedOn w:val="Heading1"/>
    <w:autoRedefine/>
    <w:uiPriority w:val="99"/>
    <w:qFormat/>
    <w:rsid w:val="00E24AF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sz w:val="24"/>
      <w:szCs w:val="24"/>
    </w:rPr>
  </w:style>
  <w:style w:type="paragraph" w:customStyle="1" w:styleId="Emphasize">
    <w:name w:val="Emphasize"/>
    <w:basedOn w:val="Normal"/>
    <w:link w:val="Emphasis"/>
    <w:uiPriority w:val="7"/>
    <w:qFormat/>
    <w:rsid w:val="00F80D3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753197"/>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21/08/25/what-happens-next-with-biden-infrastructure-budget-bills-in-congress.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ncbi.nlm.nih.gov/pmc/articles/PMC6446569/" TargetMode="External"/><Relationship Id="rId12" Type="http://schemas.openxmlformats.org/officeDocument/2006/relationships/hyperlink" Target="https://www.usatoday.com/story/opinion/todaysdebate/2021/07/20/climate-change-biden-infrastructure-bill-good-start/787711800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princeton.edu/~sjleslie/RoutledgeHandbookEntryGenerics.pdf" TargetMode="External"/><Relationship Id="rId11" Type="http://schemas.openxmlformats.org/officeDocument/2006/relationships/hyperlink" Target="https://www.dailyposter.com/dem-obstructionists-are-bankrolled-by-pharma-and-oil/" TargetMode="External"/><Relationship Id="rId5" Type="http://schemas.openxmlformats.org/officeDocument/2006/relationships/webSettings" Target="webSettings.xml"/><Relationship Id="rId10" Type="http://schemas.openxmlformats.org/officeDocument/2006/relationships/hyperlink" Target="https://endpts.com/how-the-biopharma-industry-is-helping-to-pay-for-the-bipartisan-infrastructure-bill/" TargetMode="External"/><Relationship Id="rId4" Type="http://schemas.openxmlformats.org/officeDocument/2006/relationships/settings" Target="settings.xml"/><Relationship Id="rId9" Type="http://schemas.openxmlformats.org/officeDocument/2006/relationships/hyperlink" Target="https://khn.org/news/senators-who-led-pharma-friendly-patent-reform-also-prime-targets-for-pharma-cash/"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9752</Words>
  <Characters>55590</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8</cp:revision>
  <dcterms:created xsi:type="dcterms:W3CDTF">2021-09-12T00:12:00Z</dcterms:created>
  <dcterms:modified xsi:type="dcterms:W3CDTF">2021-10-16T15:21:00Z</dcterms:modified>
</cp:coreProperties>
</file>