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6A0B7" w14:textId="77777777" w:rsidR="007D201D" w:rsidRDefault="007D201D" w:rsidP="007D201D">
      <w:pPr>
        <w:pStyle w:val="Heading2"/>
      </w:pPr>
      <w:r>
        <w:t>2</w:t>
      </w:r>
    </w:p>
    <w:p w14:paraId="122050BE" w14:textId="77777777" w:rsidR="007D201D" w:rsidRPr="004A02A0" w:rsidRDefault="007D201D" w:rsidP="007D201D">
      <w:pPr>
        <w:pStyle w:val="Heading4"/>
      </w:pPr>
      <w:r w:rsidRPr="004A02A0">
        <w:t>A. Interpretation: If the affirmative differs from the conventional Truth Testing model, they must explicitly specify a comprehensive role of the ballot in the form of a text in the 1AC where they clarify how offense links back to the role of the ballot, such as whether post-fiat offense or pre-fiat offense matters and what constitutes that offense with implications on how to weigh</w:t>
      </w:r>
    </w:p>
    <w:p w14:paraId="7CC64EB4" w14:textId="77777777" w:rsidR="007D201D" w:rsidRPr="004A02A0" w:rsidRDefault="007D201D" w:rsidP="007D201D">
      <w:pPr>
        <w:pStyle w:val="Heading4"/>
      </w:pPr>
      <w:r w:rsidRPr="004A02A0">
        <w:t>Multiple ways the AC violates:</w:t>
      </w:r>
    </w:p>
    <w:p w14:paraId="5EC64CBE" w14:textId="77777777" w:rsidR="007D201D" w:rsidRPr="004A02A0" w:rsidRDefault="007D201D" w:rsidP="007D201D">
      <w:pPr>
        <w:pStyle w:val="Heading4"/>
      </w:pPr>
      <w:r w:rsidRPr="004A02A0">
        <w:t>C. Standards:</w:t>
      </w:r>
    </w:p>
    <w:p w14:paraId="787B10E0" w14:textId="5CDCECB2" w:rsidR="007D201D" w:rsidRDefault="007D201D" w:rsidP="007D201D">
      <w:pPr>
        <w:pStyle w:val="Heading4"/>
      </w:pPr>
      <w:r w:rsidRPr="004A02A0">
        <w:t>Engagement –</w:t>
      </w:r>
    </w:p>
    <w:p w14:paraId="24436B3F" w14:textId="2563E15A" w:rsidR="007D201D" w:rsidRDefault="007D201D" w:rsidP="007D201D">
      <w:pPr>
        <w:pStyle w:val="Heading4"/>
      </w:pPr>
      <w:r w:rsidRPr="004A02A0">
        <w:t>If I don't know how the role of the ballot functions, its impossible for me to engage the aff, since knowing what counts as offense for me is a prerequisite to being able to make meaningful arguments that clash with yours. Knowing what a legitimate advocacy is ensures that I read something that is relevant to your method, and knowing how to weigh gives us a standard for what is relevant, This is true of role of the ballots since there is no norm on what "performative engagement" is in the same way there is for what counts as util offense. Few impacts:</w:t>
      </w:r>
    </w:p>
    <w:p w14:paraId="65CE3B73" w14:textId="72172CE6" w:rsidR="00122EA5" w:rsidRDefault="00990428" w:rsidP="00990428">
      <w:pPr>
        <w:pStyle w:val="Heading4"/>
      </w:pPr>
      <w:r>
        <w:t xml:space="preserve">a) </w:t>
      </w:r>
      <w:r w:rsidR="007D201D" w:rsidRPr="004A02A0">
        <w:t>Education – when two ships pass in the night we don't learn anything, education is derived from analyzing and comparing each other's arguments. This also guts novice inclusion because now they can never learn arguments in round.</w:t>
      </w:r>
      <w:r w:rsidR="00122EA5">
        <w:t xml:space="preserve"> </w:t>
      </w:r>
    </w:p>
    <w:p w14:paraId="50ADC9F9" w14:textId="77777777" w:rsidR="007D201D" w:rsidRPr="004A02A0" w:rsidRDefault="007D201D" w:rsidP="007D201D">
      <w:pPr>
        <w:pStyle w:val="Heading4"/>
      </w:pPr>
      <w:r w:rsidRPr="004A02A0">
        <w:t>b) Link turns your role of the ballot – your impacts are premised on actually having a debate and engaging with issues of oppression. Almost impossible to engage roles of the ballot are uniquely bad since no one will take seriously a position that can't be clashed with, so you harm any progress your position can create.</w:t>
      </w:r>
    </w:p>
    <w:p w14:paraId="362A2DA6" w14:textId="77777777" w:rsidR="007D201D" w:rsidRPr="004A02A0" w:rsidRDefault="007D201D" w:rsidP="007D201D">
      <w:pPr>
        <w:pStyle w:val="Heading4"/>
      </w:pPr>
      <w:r w:rsidRPr="004A02A0">
        <w:t>c) Strategy Skew – You make formulating a strategy impossible since I don't know what links to your evaluative mechanism. My interp means we know what a legitimate neg advocacy is, otherwise you can make up reasons mine doesn't link to the role of the ballot in the next speech, and by specing a weighing mechanism I can know to make the most relevant arguments so you can't arbitrarily preclude them in the next speech.</w:t>
      </w:r>
    </w:p>
    <w:p w14:paraId="0B260B21" w14:textId="77777777" w:rsidR="007D201D" w:rsidRPr="004A02A0" w:rsidRDefault="007D201D" w:rsidP="007D201D">
      <w:pPr>
        <w:pStyle w:val="Heading4"/>
      </w:pPr>
      <w:r w:rsidRPr="004A02A0">
        <w:t>Framing: You can't use your ROB to exclude my shell. My shell allows you to read your role of the ballot, it just functionally constrains how you can do that. Additionally, as long as I win comparative offense to my interp it precludes on a methodological level -my method is your ROTB with specification, your is just the ROTB, so if the former is better it's a reason to vote for me even if method debates in general preclude theory. Also, if they go for the Aff first that proves the abuse of my shell since they should have specified in the AC.</w:t>
      </w:r>
    </w:p>
    <w:p w14:paraId="4D85B1F3" w14:textId="77777777" w:rsidR="007D201D" w:rsidRPr="004A02A0" w:rsidRDefault="007D201D" w:rsidP="007D201D">
      <w:pPr>
        <w:pStyle w:val="Heading4"/>
      </w:pPr>
      <w:r w:rsidRPr="004A02A0">
        <w:lastRenderedPageBreak/>
        <w:t>Voters: Fairness/Edu/DTD/CI/No RVI</w:t>
      </w:r>
    </w:p>
    <w:p w14:paraId="1D08A3A0" w14:textId="77777777" w:rsidR="007D201D" w:rsidRDefault="007D201D" w:rsidP="007D201D"/>
    <w:p w14:paraId="4326B752" w14:textId="3F53AA3F" w:rsidR="007C4B28" w:rsidRDefault="007C4B28" w:rsidP="007C4B28">
      <w:pPr>
        <w:pStyle w:val="Heading2"/>
      </w:pPr>
      <w:r>
        <w:lastRenderedPageBreak/>
        <w:t>1</w:t>
      </w:r>
    </w:p>
    <w:p w14:paraId="2F7AD2DD" w14:textId="024F9C2A" w:rsidR="007C4B28" w:rsidRDefault="007C4B28" w:rsidP="007C4B28">
      <w:pPr>
        <w:pStyle w:val="Heading3"/>
      </w:pPr>
      <w:r>
        <w:lastRenderedPageBreak/>
        <w:t>Framework</w:t>
      </w:r>
    </w:p>
    <w:p w14:paraId="07507BB7" w14:textId="27B6EBA5" w:rsidR="007C4B28" w:rsidRPr="00776884" w:rsidRDefault="007C4B28" w:rsidP="007C4B28">
      <w:pPr>
        <w:pStyle w:val="Heading4"/>
        <w:spacing w:before="0" w:after="80" w:line="276" w:lineRule="auto"/>
      </w:pPr>
      <w:r w:rsidRPr="00776884">
        <w:t>The starting point of morality is practical reason.</w:t>
      </w:r>
    </w:p>
    <w:p w14:paraId="35A6DB65" w14:textId="77777777" w:rsidR="007C4B28" w:rsidRPr="00776884" w:rsidRDefault="007C4B28" w:rsidP="007C4B28">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5D3B8935" w14:textId="77777777" w:rsidR="007C4B28" w:rsidRPr="00776884" w:rsidRDefault="007C4B28" w:rsidP="007C4B28">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500B9616" w14:textId="77777777" w:rsidR="007C4B28" w:rsidRPr="00776884" w:rsidRDefault="007C4B28" w:rsidP="007C4B28">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6789B00B" w14:textId="77777777" w:rsidR="007C4B28" w:rsidRPr="00776884" w:rsidRDefault="007C4B28" w:rsidP="007C4B28">
      <w:pPr>
        <w:pStyle w:val="Heading4"/>
        <w:spacing w:before="0" w:after="80" w:line="276" w:lineRule="auto"/>
      </w:pPr>
      <w:r w:rsidRPr="00776884">
        <w:t>And, reason must be universal –</w:t>
      </w:r>
    </w:p>
    <w:p w14:paraId="28337EF9" w14:textId="77777777" w:rsidR="007C4B28" w:rsidRPr="00776884" w:rsidRDefault="007C4B28" w:rsidP="007C4B28">
      <w:pPr>
        <w:pStyle w:val="Heading4"/>
        <w:spacing w:before="0" w:after="80" w:line="276" w:lineRule="auto"/>
      </w:pPr>
      <w:r w:rsidRPr="00776884">
        <w:t xml:space="preserve"> [A] a reason for one agent is a reason for another agent. I can’t say 2+2=4 is true for me but not for you – that’s incoherent.</w:t>
      </w:r>
    </w:p>
    <w:p w14:paraId="5A9ADC4A" w14:textId="77777777" w:rsidR="007C4B28" w:rsidRPr="00776884" w:rsidRDefault="007C4B28" w:rsidP="007C4B28">
      <w:pPr>
        <w:pStyle w:val="Heading4"/>
      </w:pPr>
      <w:r w:rsidRPr="00776884">
        <w:t xml:space="preserve">[B] any non-universalizable norm justifies someone’s ability to impede on your ends i.e. if I want to eat ice cream, I must recognize that others may affect my pursuit of that end and demand the value of my end be recognized by others, 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0201E7D1" w14:textId="77777777" w:rsidR="007C4B28" w:rsidRPr="00776884" w:rsidRDefault="007C4B28" w:rsidP="007C4B28">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1E26E3BE" w14:textId="77777777" w:rsidR="007C4B28" w:rsidRPr="00776884" w:rsidRDefault="007C4B28" w:rsidP="007C4B28">
      <w:pPr>
        <w:pStyle w:val="Heading4"/>
        <w:spacing w:line="240" w:lineRule="auto"/>
        <w:rPr>
          <w:rFonts w:cs="Calibri"/>
          <w:color w:val="000000" w:themeColor="text1"/>
        </w:rPr>
      </w:pPr>
      <w:r w:rsidRPr="00776884">
        <w:rPr>
          <w:rFonts w:cs="Calibri"/>
          <w:color w:val="000000" w:themeColor="text1"/>
        </w:rPr>
        <w:lastRenderedPageBreak/>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54FBA6F3" w14:textId="77777777" w:rsidR="007C4B28" w:rsidRDefault="007C4B28" w:rsidP="007C4B28">
      <w:pPr>
        <w:pStyle w:val="Heading4"/>
        <w:rPr>
          <w:rFonts w:cs="Calibri"/>
        </w:rPr>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p>
    <w:p w14:paraId="5540883A" w14:textId="77777777" w:rsidR="007C4B28" w:rsidRPr="00856BB2" w:rsidRDefault="007C4B28" w:rsidP="007C4B28">
      <w:pPr>
        <w:pStyle w:val="Heading4"/>
      </w:pPr>
      <w:r>
        <w:t xml:space="preserve">[3]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57843E22" w14:textId="3EEC162A" w:rsidR="007C4B28" w:rsidRDefault="007C4B28" w:rsidP="007C4B28">
      <w:pPr>
        <w:pStyle w:val="Heading3"/>
      </w:pPr>
      <w:r>
        <w:lastRenderedPageBreak/>
        <w:t>Contention</w:t>
      </w:r>
    </w:p>
    <w:p w14:paraId="114BA82D" w14:textId="54518C67" w:rsidR="00F378C8" w:rsidRDefault="00F378C8" w:rsidP="00F378C8">
      <w:pPr>
        <w:pStyle w:val="Heading4"/>
      </w:pPr>
      <w:r>
        <w:t>1]Strikes fail to fulfill duty</w:t>
      </w:r>
    </w:p>
    <w:p w14:paraId="1E7F7A46" w14:textId="77777777" w:rsidR="00F378C8" w:rsidRPr="00F21509" w:rsidRDefault="00F378C8" w:rsidP="00F378C8">
      <w:r w:rsidRPr="00F21509">
        <w:rPr>
          <w:rStyle w:val="Style13ptBold"/>
        </w:rPr>
        <w:t>Fourie 17</w:t>
      </w:r>
      <w:r>
        <w:t xml:space="preserve"> </w:t>
      </w:r>
      <w:r w:rsidRPr="00384BFB">
        <w:rPr>
          <w:sz w:val="16"/>
          <w:szCs w:val="16"/>
        </w:rPr>
        <w:t xml:space="preserve">Johan Fourie 11-30-2017 "Ethicality of Labor-Strike Demonstrates by Social Workers" </w:t>
      </w:r>
      <w:hyperlink r:id="rId6"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1B82A48D" w14:textId="77777777" w:rsidR="00F378C8" w:rsidRDefault="00F378C8" w:rsidP="00F378C8">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The Categorical Imperatives consist of three formulas. Once such a formula is to "act only on the maximum whereby at the same time you can will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well-being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7C0E8C">
        <w:rPr>
          <w:sz w:val="26"/>
          <w:szCs w:val="26"/>
          <w:u w:val="single"/>
        </w:rPr>
        <w:t>.</w:t>
      </w:r>
      <w:r w:rsidRPr="007C0E8C">
        <w:rPr>
          <w:sz w:val="14"/>
          <w:szCs w:val="26"/>
        </w:rPr>
        <w:t xml:space="preserve"> Examples of these </w:t>
      </w:r>
      <w:r w:rsidRPr="007C0E8C">
        <w:rPr>
          <w:sz w:val="26"/>
          <w:szCs w:val="26"/>
          <w:u w:val="single"/>
        </w:rPr>
        <w:t>crucial services that may cause</w:t>
      </w:r>
      <w:r w:rsidRPr="007C0E8C">
        <w:rPr>
          <w:sz w:val="14"/>
          <w:szCs w:val="26"/>
        </w:rPr>
        <w:t xml:space="preserve"> </w:t>
      </w:r>
      <w:r w:rsidRPr="007C0E8C">
        <w:rPr>
          <w:sz w:val="26"/>
          <w:szCs w:val="26"/>
          <w:u w:val="single"/>
        </w:rPr>
        <w:t>significant harm because of its absence due to labor strike action</w:t>
      </w:r>
      <w:r w:rsidRPr="007C0E8C">
        <w:rPr>
          <w:sz w:val="14"/>
          <w:szCs w:val="26"/>
        </w:rPr>
        <w:t xml:space="preserve"> </w:t>
      </w:r>
      <w:r w:rsidRPr="007C0E8C">
        <w:rPr>
          <w:sz w:val="26"/>
          <w:szCs w:val="26"/>
          <w:u w:val="single"/>
        </w:rPr>
        <w:t xml:space="preserve">are </w:t>
      </w:r>
      <w:r w:rsidRPr="007C0E8C">
        <w:rPr>
          <w:b/>
          <w:bCs/>
          <w:sz w:val="26"/>
          <w:szCs w:val="26"/>
          <w:u w:val="single"/>
        </w:rPr>
        <w:t>medical personnel, suicide watch centers, mental health care professionals, law enforcement, court systems</w:t>
      </w:r>
      <w:r w:rsidRPr="007C0E8C">
        <w:rPr>
          <w:sz w:val="26"/>
          <w:szCs w:val="26"/>
          <w:u w:val="single"/>
        </w:rPr>
        <w:t>, municipal service delivery, etc</w:t>
      </w:r>
      <w:r w:rsidRPr="007C0E8C">
        <w:rPr>
          <w:sz w:val="14"/>
          <w:szCs w:val="26"/>
        </w:rPr>
        <w:t xml:space="preserve">. </w:t>
      </w:r>
      <w:r w:rsidRPr="007C0E8C">
        <w:rPr>
          <w:sz w:val="26"/>
          <w:szCs w:val="26"/>
          <w:u w:val="single"/>
        </w:rPr>
        <w:t>With these services not available, social workers will experience</w:t>
      </w:r>
      <w:r w:rsidRPr="00384BFB">
        <w:rPr>
          <w:sz w:val="26"/>
          <w:szCs w:val="26"/>
          <w:u w:val="single"/>
        </w:rPr>
        <w:t xml:space="preserv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7DEF75E2" w14:textId="77777777" w:rsidR="00F378C8" w:rsidRDefault="00F378C8" w:rsidP="00F378C8">
      <w:pPr>
        <w:pStyle w:val="Heading4"/>
      </w:pPr>
      <w:r>
        <w:t>2] Uses others as a mere means to an end</w:t>
      </w:r>
    </w:p>
    <w:p w14:paraId="668A55F0" w14:textId="77777777" w:rsidR="00F378C8" w:rsidRPr="00384BFB" w:rsidRDefault="00F378C8" w:rsidP="00F378C8">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640FB552" w14:textId="77777777" w:rsidR="00F378C8" w:rsidRDefault="00F378C8" w:rsidP="00F378C8">
      <w:pPr>
        <w:rPr>
          <w:sz w:val="26"/>
          <w:szCs w:val="26"/>
          <w:u w:val="single"/>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w:t>
      </w:r>
      <w:r w:rsidRPr="00384BFB">
        <w:rPr>
          <w:sz w:val="26"/>
          <w:szCs w:val="26"/>
          <w:u w:val="single"/>
        </w:rPr>
        <w:lastRenderedPageBreak/>
        <w:t xml:space="preserve">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49AC0286" w14:textId="77777777" w:rsidR="00F378C8" w:rsidRPr="00391B6F" w:rsidRDefault="00F378C8" w:rsidP="00F378C8">
      <w:pPr>
        <w:pStyle w:val="Heading4"/>
      </w:pPr>
      <w:r>
        <w:t>3] Kantianism requires negative responsibility, as anything is legitimate until there is a reason not to allow it. For example, I don’t have to justify why I should be able to toss a pen, I can just do it. This makes prohibiting inaction impossible because it is structurally impossible to be held culpable for omissions under Kant since agents would always be categorically condemned in the instance of tradeoffs. That means even if strikes are good in abstract, governments recognizing them is a positive responsibility which isn’t offense under Kant.</w:t>
      </w:r>
    </w:p>
    <w:p w14:paraId="66E9B28F" w14:textId="77777777" w:rsidR="00F378C8" w:rsidRPr="00244D89" w:rsidRDefault="00F378C8" w:rsidP="00F378C8">
      <w:pPr>
        <w:pStyle w:val="Heading4"/>
      </w:pPr>
      <w:r>
        <w:t>4</w:t>
      </w:r>
      <w:r w:rsidRPr="00244D89">
        <w:t>] The process of strike uses patients or beneficiaries of work as a means to an end</w:t>
      </w:r>
    </w:p>
    <w:p w14:paraId="2E73F6A9" w14:textId="77777777" w:rsidR="00F378C8" w:rsidRPr="00244D89" w:rsidRDefault="00F378C8" w:rsidP="00F378C8">
      <w:pPr>
        <w:rPr>
          <w:sz w:val="18"/>
          <w:szCs w:val="18"/>
        </w:rPr>
      </w:pPr>
      <w:r w:rsidRPr="00244D89">
        <w:rPr>
          <w:rFonts w:eastAsiaTheme="majorEastAsia" w:cstheme="majorBidi"/>
          <w:b/>
          <w:iCs/>
          <w:sz w:val="26"/>
        </w:rPr>
        <w:t>Howard 20</w:t>
      </w:r>
      <w:r w:rsidRPr="00244D89">
        <w:t xml:space="preserve"> </w:t>
      </w:r>
      <w:r w:rsidRPr="00244D89">
        <w:rPr>
          <w:sz w:val="18"/>
          <w:szCs w:val="18"/>
        </w:rPr>
        <w:t xml:space="preserve">[Danielle Howard,, Mar 2020, "What Should Physicians Consider Prior to Unionizing?," Journal of Ethics | American Medical Association, </w:t>
      </w:r>
      <w:hyperlink r:id="rId8" w:history="1">
        <w:r w:rsidRPr="00244D89">
          <w:rPr>
            <w:rStyle w:val="Hyperlink"/>
            <w:sz w:val="18"/>
            <w:szCs w:val="18"/>
          </w:rPr>
          <w:t>https://journalofethics.ama-assn.org/article/what-should-physicians-consider-prior-unionizing/2020-03 //</w:t>
        </w:r>
      </w:hyperlink>
      <w:r w:rsidRPr="00244D89">
        <w:rPr>
          <w:sz w:val="18"/>
          <w:szCs w:val="18"/>
        </w:rPr>
        <w:t xml:space="preserve">  LEX JB]</w:t>
      </w:r>
    </w:p>
    <w:p w14:paraId="31CA7BA6" w14:textId="77777777" w:rsidR="00F378C8" w:rsidRPr="00244D89" w:rsidRDefault="00F378C8" w:rsidP="00F378C8">
      <w:pPr>
        <w:pStyle w:val="ListParagraph"/>
        <w:numPr>
          <w:ilvl w:val="0"/>
          <w:numId w:val="11"/>
        </w:numPr>
        <w:rPr>
          <w:sz w:val="18"/>
          <w:szCs w:val="18"/>
        </w:rPr>
      </w:pPr>
      <w:r w:rsidRPr="00244D89">
        <w:rPr>
          <w:sz w:val="18"/>
          <w:szCs w:val="18"/>
        </w:rPr>
        <w:t xml:space="preserve">Written in the context of doctors, warrant can be used for all jobs </w:t>
      </w:r>
    </w:p>
    <w:p w14:paraId="3FF6695E" w14:textId="77777777" w:rsidR="00F378C8" w:rsidRPr="00244D89" w:rsidRDefault="00F378C8" w:rsidP="00F378C8">
      <w:pPr>
        <w:rPr>
          <w:b/>
          <w:bCs/>
          <w:u w:val="single"/>
        </w:rPr>
      </w:pPr>
      <w:r w:rsidRPr="00244D89">
        <w:rPr>
          <w:b/>
          <w:bCs/>
          <w:highlight w:val="green"/>
          <w:u w:val="single"/>
        </w:rPr>
        <w:t>The</w:t>
      </w:r>
      <w:r w:rsidRPr="00244D89">
        <w:rPr>
          <w:sz w:val="16"/>
        </w:rPr>
        <w:t xml:space="preserve"> possible </w:t>
      </w:r>
      <w:r w:rsidRPr="00244D89">
        <w:rPr>
          <w:b/>
          <w:bCs/>
          <w:highlight w:val="green"/>
          <w:u w:val="single"/>
        </w:rPr>
        <w:t>disadvantage</w:t>
      </w:r>
      <w:r w:rsidRPr="00244D89">
        <w:rPr>
          <w:b/>
          <w:bCs/>
          <w:u w:val="single"/>
        </w:rPr>
        <w:t xml:space="preserve"> to</w:t>
      </w:r>
      <w:r w:rsidRPr="00244D89">
        <w:rPr>
          <w:sz w:val="16"/>
        </w:rPr>
        <w:t xml:space="preserve"> patients highlights the crux </w:t>
      </w:r>
      <w:r w:rsidRPr="00244D89">
        <w:rPr>
          <w:b/>
          <w:bCs/>
          <w:highlight w:val="green"/>
          <w:u w:val="single"/>
        </w:rPr>
        <w:t>of</w:t>
      </w:r>
      <w:r w:rsidRPr="00244D89">
        <w:rPr>
          <w:sz w:val="16"/>
        </w:rPr>
        <w:t xml:space="preserve"> the moral issue of physician </w:t>
      </w:r>
      <w:r w:rsidRPr="00244D89">
        <w:rPr>
          <w:b/>
          <w:bCs/>
          <w:highlight w:val="green"/>
          <w:u w:val="single"/>
        </w:rPr>
        <w:t>strikes. In</w:t>
      </w:r>
      <w:r w:rsidRPr="00244D89">
        <w:rPr>
          <w:sz w:val="16"/>
        </w:rPr>
        <w:t xml:space="preserve"> Immanuel </w:t>
      </w:r>
      <w:r w:rsidRPr="00244D89">
        <w:rPr>
          <w:b/>
          <w:bCs/>
          <w:u w:val="single"/>
        </w:rPr>
        <w:t>Kant’s</w:t>
      </w:r>
      <w:r w:rsidRPr="00244D89">
        <w:rPr>
          <w:sz w:val="16"/>
        </w:rPr>
        <w:t> </w:t>
      </w:r>
      <w:r w:rsidRPr="00244D89">
        <w:rPr>
          <w:i/>
          <w:iCs/>
          <w:sz w:val="16"/>
        </w:rPr>
        <w:t>Groundwork for the Metaphysics of Morals</w:t>
      </w:r>
      <w:r w:rsidRPr="00244D89">
        <w:rPr>
          <w:sz w:val="16"/>
        </w:rPr>
        <w:t xml:space="preserve">, one formulation of </w:t>
      </w:r>
      <w:r w:rsidRPr="00244D89">
        <w:rPr>
          <w:b/>
          <w:bCs/>
          <w:highlight w:val="green"/>
          <w:u w:val="single"/>
        </w:rPr>
        <w:t>the categorical imperative is</w:t>
      </w:r>
      <w:r w:rsidRPr="00244D89">
        <w:rPr>
          <w:b/>
          <w:bCs/>
          <w:u w:val="single"/>
        </w:rPr>
        <w:t xml:space="preserve"> to “Act in such a way as to treat humanity, whether in your own person or in that of anyone else, always as an end and never merely as a means</w:t>
      </w:r>
      <w:r w:rsidRPr="00244D89">
        <w:rPr>
          <w:sz w:val="16"/>
        </w:rPr>
        <w:t>.”</w:t>
      </w:r>
      <w:r w:rsidRPr="00244D89">
        <w:rPr>
          <w:sz w:val="16"/>
          <w:vertAlign w:val="superscript"/>
        </w:rPr>
        <w:t>24</w:t>
      </w:r>
      <w:r w:rsidRPr="00244D89">
        <w:rPr>
          <w:sz w:val="16"/>
        </w:rPr>
        <w:t> </w:t>
      </w:r>
      <w:r w:rsidRPr="00244D89">
        <w:rPr>
          <w:b/>
          <w:bCs/>
          <w:highlight w:val="green"/>
          <w:u w:val="single"/>
        </w:rPr>
        <w:t>When patient care is leveraged</w:t>
      </w:r>
      <w:r w:rsidRPr="00244D89">
        <w:rPr>
          <w:sz w:val="16"/>
        </w:rPr>
        <w:t xml:space="preserve"> by physicians during strikes, </w:t>
      </w:r>
      <w:r w:rsidRPr="00244D89">
        <w:rPr>
          <w:b/>
          <w:bCs/>
          <w:highlight w:val="green"/>
          <w:u w:val="single"/>
        </w:rPr>
        <w:t>patients serve as a means to the union’s ends</w:t>
      </w:r>
      <w:r w:rsidRPr="00244D89">
        <w:rPr>
          <w:sz w:val="16"/>
        </w:rPr>
        <w:t>. Unless physicians act to improve </w:t>
      </w:r>
      <w:r w:rsidRPr="00244D89">
        <w:rPr>
          <w:i/>
          <w:iCs/>
          <w:sz w:val="16"/>
        </w:rPr>
        <w:t>everyone’s </w:t>
      </w:r>
      <w:r w:rsidRPr="00244D89">
        <w:rPr>
          <w:sz w:val="16"/>
        </w:rPr>
        <w:t xml:space="preserve">care, union action—if </w:t>
      </w:r>
      <w:r w:rsidRPr="00244D89">
        <w:rPr>
          <w:b/>
          <w:bCs/>
          <w:highlight w:val="green"/>
          <w:u w:val="single"/>
        </w:rPr>
        <w:t>it jeopardizes</w:t>
      </w:r>
      <w:r w:rsidRPr="00244D89">
        <w:rPr>
          <w:sz w:val="16"/>
        </w:rPr>
        <w:t xml:space="preserve"> the </w:t>
      </w:r>
      <w:r w:rsidRPr="00244D89">
        <w:rPr>
          <w:b/>
          <w:bCs/>
          <w:highlight w:val="green"/>
          <w:u w:val="single"/>
        </w:rPr>
        <w:t>care of some hospitalized patients</w:t>
      </w:r>
      <w:r w:rsidRPr="00244D89">
        <w:rPr>
          <w:sz w:val="16"/>
        </w:rPr>
        <w:t xml:space="preserve">, for example—cannot be ethical. It is for this reason that, in the case of </w:t>
      </w:r>
      <w:r w:rsidRPr="00244D89">
        <w:rPr>
          <w:b/>
          <w:bCs/>
          <w:u w:val="single"/>
        </w:rPr>
        <w:t>physicians looking to form a new union</w:t>
      </w:r>
      <w:r w:rsidRPr="00244D89">
        <w:rPr>
          <w:sz w:val="16"/>
        </w:rPr>
        <w:t xml:space="preserve">, the argument can be made that unionization should be used only as a last resort. Physician union </w:t>
      </w:r>
      <w:r w:rsidRPr="00244D89">
        <w:rPr>
          <w:b/>
          <w:bCs/>
          <w:u w:val="single"/>
        </w:rPr>
        <w:t>members must be prepared to utilize collective action and accept its risks to patient care, but every effort should be made to avoid actions that risk harm to patients.</w:t>
      </w:r>
    </w:p>
    <w:p w14:paraId="6B3521B9" w14:textId="77777777" w:rsidR="00F378C8" w:rsidRPr="00244D89" w:rsidRDefault="00F378C8" w:rsidP="00F378C8">
      <w:pPr>
        <w:pStyle w:val="Heading4"/>
      </w:pPr>
      <w:r>
        <w:t>5</w:t>
      </w:r>
      <w:r w:rsidRPr="00244D89">
        <w:t xml:space="preserve">] Going on strike isn’t universalizable – a) if everyone leaves work then there will be no concept of a job b) everyone means the employer even leaves which is a contradiction in contraception </w:t>
      </w:r>
    </w:p>
    <w:p w14:paraId="078621EF" w14:textId="77777777" w:rsidR="00F378C8" w:rsidRDefault="00F378C8" w:rsidP="00F378C8">
      <w:pPr>
        <w:pStyle w:val="Heading4"/>
      </w:pPr>
      <w:r>
        <w:t>7]Contracts – employers and employees have contracts which do not include / do not grant workers to strike. Granting workers to strike is a violation of those companies’ contracts, which ow under my fwk since it’s a breaking of a contract., that negates under kant b/c breaking a contract is lying which is non universalizable</w:t>
      </w:r>
    </w:p>
    <w:p w14:paraId="07948F6B" w14:textId="77777777" w:rsidR="00F378C8" w:rsidRDefault="00F378C8" w:rsidP="00F378C8">
      <w:pPr>
        <w:pStyle w:val="Heading4"/>
        <w:spacing w:before="0"/>
        <w:rPr>
          <w:rFonts w:ascii="Times New Roman" w:hAnsi="Times New Roman"/>
        </w:rPr>
      </w:pPr>
      <w:r>
        <w:rPr>
          <w:rFonts w:cs="Calibri"/>
        </w:rPr>
        <w:t>9]The right to strike implies a right to coercion which is a contradiction in conception.</w:t>
      </w:r>
    </w:p>
    <w:p w14:paraId="694EA574" w14:textId="77777777" w:rsidR="00F378C8" w:rsidRDefault="00F378C8" w:rsidP="00F378C8">
      <w:pPr>
        <w:pStyle w:val="NormalWeb"/>
        <w:spacing w:before="15" w:beforeAutospacing="0" w:after="180" w:afterAutospacing="0"/>
      </w:pPr>
      <w:r>
        <w:rPr>
          <w:rFonts w:ascii="Calibri" w:hAnsi="Calibri" w:cs="Calibri"/>
          <w:b/>
          <w:bCs/>
          <w:sz w:val="26"/>
          <w:szCs w:val="26"/>
        </w:rPr>
        <w:t>Gourevitch, 16</w:t>
      </w:r>
      <w:r>
        <w:rPr>
          <w:rFonts w:ascii="Calibri" w:hAnsi="Calibri" w:cs="Calibri"/>
          <w:sz w:val="22"/>
        </w:rPr>
        <w:t> </w:t>
      </w:r>
      <w:r>
        <w:rPr>
          <w:rFonts w:ascii="Calibri" w:hAnsi="Calibri" w:cs="Calibri"/>
          <w:b/>
          <w:bCs/>
          <w:sz w:val="20"/>
          <w:szCs w:val="20"/>
        </w:rPr>
        <w:t xml:space="preserve">(Alex Gourevitch, associate professor of political science at Brown University, 6-13-2016, accessed on 10-12-2021, </w:t>
      </w:r>
      <w:r>
        <w:rPr>
          <w:rFonts w:ascii="Calibri" w:hAnsi="Calibri" w:cs="Calibri"/>
          <w:b/>
          <w:bCs/>
          <w:i/>
          <w:iCs/>
          <w:sz w:val="22"/>
        </w:rPr>
        <w:t>Perspectives on Politics</w:t>
      </w:r>
      <w:r>
        <w:rPr>
          <w:rFonts w:ascii="Calibri" w:hAnsi="Calibri" w:cs="Calibri"/>
          <w:b/>
          <w:bCs/>
          <w:sz w:val="20"/>
          <w:szCs w:val="20"/>
        </w:rPr>
        <w:t>, "Quitting Work but Not the Job: Liberty and the Right to Strike", https://sci-hub.se/10.1017/S1537592716000049) //D.Ying</w:t>
      </w:r>
    </w:p>
    <w:p w14:paraId="092E4C14" w14:textId="77777777" w:rsidR="00F378C8" w:rsidRDefault="00F378C8" w:rsidP="00F378C8">
      <w:r w:rsidRPr="001D5262">
        <w:t xml:space="preserve">A second problem follows on the first. </w:t>
      </w:r>
      <w:r w:rsidRPr="00241489">
        <w:rPr>
          <w:rStyle w:val="Emphasis"/>
          <w:highlight w:val="green"/>
        </w:rPr>
        <w:t>If workers have rights to the jobs they are striking</w:t>
      </w:r>
      <w:r w:rsidRPr="00241489">
        <w:rPr>
          <w:rStyle w:val="StyleUnderline"/>
        </w:rPr>
        <w:t xml:space="preserve"> then </w:t>
      </w:r>
      <w:r w:rsidRPr="00241489">
        <w:rPr>
          <w:rStyle w:val="Emphasis"/>
          <w:highlight w:val="green"/>
        </w:rPr>
        <w:t>they must have</w:t>
      </w:r>
      <w:r w:rsidRPr="00241489">
        <w:rPr>
          <w:rStyle w:val="StyleUnderline"/>
        </w:rPr>
        <w:t xml:space="preserve"> some </w:t>
      </w:r>
      <w:r w:rsidRPr="00241489">
        <w:rPr>
          <w:rStyle w:val="Emphasis"/>
          <w:highlight w:val="green"/>
        </w:rPr>
        <w:t>powers to enforce those</w:t>
      </w:r>
      <w:r w:rsidRPr="00241489">
        <w:rPr>
          <w:rStyle w:val="StyleUnderline"/>
        </w:rPr>
        <w:t xml:space="preserve"> rights.</w:t>
      </w:r>
      <w:r w:rsidRPr="001D5262">
        <w:t xml:space="preserve"> </w:t>
      </w:r>
      <w:r w:rsidRPr="002C7188">
        <w:rPr>
          <w:rStyle w:val="StyleUnderline"/>
        </w:rPr>
        <w:t xml:space="preserve">Such </w:t>
      </w:r>
      <w:r w:rsidRPr="002C7188">
        <w:rPr>
          <w:rStyle w:val="Emphasis"/>
          <w:highlight w:val="green"/>
        </w:rPr>
        <w:t>powers</w:t>
      </w:r>
      <w:r w:rsidRPr="002C7188">
        <w:rPr>
          <w:rStyle w:val="StyleUnderline"/>
        </w:rPr>
        <w:t xml:space="preserve"> might </w:t>
      </w:r>
      <w:r w:rsidRPr="002C7188">
        <w:rPr>
          <w:rStyle w:val="Emphasis"/>
          <w:highlight w:val="green"/>
        </w:rPr>
        <w:t>include</w:t>
      </w:r>
      <w:r w:rsidRPr="002C7188">
        <w:rPr>
          <w:rStyle w:val="StyleUnderline"/>
        </w:rPr>
        <w:t xml:space="preserve"> mass picketing, secondary </w:t>
      </w:r>
      <w:r w:rsidRPr="002C7188">
        <w:rPr>
          <w:rStyle w:val="StyleUnderline"/>
        </w:rPr>
        <w:lastRenderedPageBreak/>
        <w:t xml:space="preserve">boycotts, sympathy strikes, </w:t>
      </w:r>
      <w:r w:rsidRPr="002C7188">
        <w:rPr>
          <w:rStyle w:val="Emphasis"/>
          <w:highlight w:val="green"/>
        </w:rPr>
        <w:t>coercion and intimidation of replacement workers</w:t>
      </w:r>
      <w:r w:rsidRPr="002C7188">
        <w:rPr>
          <w:rStyle w:val="StyleUnderline"/>
        </w:rPr>
        <w:t>, even destruction or immobilization of property—the familiar panoply of strike actions.</w:t>
      </w:r>
      <w:r w:rsidRPr="001D5262">
        <w:t xml:space="preserve"> While workers have sometimes defended such actions without using the specifically juridical language of “rights,” in many cases they have used that kind of appeal. 21 Even when they have not employed rights discourse, they have invoked some related notion of demanding fair terms to their job. 22 Each and any of the above listed activities of a strike—pickets, boycotts, sympathy actions—are part of the way workers not only press their demands but claim their right to the job. </w:t>
      </w:r>
      <w:r w:rsidRPr="002C7188">
        <w:rPr>
          <w:rStyle w:val="Emphasis"/>
          <w:highlight w:val="green"/>
        </w:rPr>
        <w:t>Strikers</w:t>
      </w:r>
      <w:r w:rsidRPr="002C7188">
        <w:rPr>
          <w:rStyle w:val="StyleUnderline"/>
        </w:rPr>
        <w:t xml:space="preserve"> regularly </w:t>
      </w:r>
      <w:r w:rsidRPr="002C7188">
        <w:rPr>
          <w:rStyle w:val="Emphasis"/>
          <w:highlight w:val="green"/>
        </w:rPr>
        <w:t>implore other workers not to cross picket lines</w:t>
      </w:r>
      <w:r w:rsidRPr="002C7188">
        <w:rPr>
          <w:rStyle w:val="StyleUnderline"/>
        </w:rPr>
        <w:t xml:space="preserve"> and take struck jobs.</w:t>
      </w:r>
      <w:r w:rsidRPr="001D5262">
        <w:t xml:space="preserve"> These are more than speech acts. At the outer edges, they amount to intimidation and coercion. </w:t>
      </w:r>
      <w:r w:rsidRPr="002C7188">
        <w:rPr>
          <w:rStyle w:val="StyleUnderline"/>
        </w:rPr>
        <w:t xml:space="preserve">Or at least, </w:t>
      </w:r>
      <w:r w:rsidRPr="002C7188">
        <w:rPr>
          <w:rStyle w:val="Emphasis"/>
          <w:highlight w:val="green"/>
        </w:rPr>
        <w:t>workers claim the right to</w:t>
      </w:r>
      <w:r w:rsidRPr="002C7188">
        <w:rPr>
          <w:rStyle w:val="StyleUnderline"/>
        </w:rPr>
        <w:t xml:space="preserve"> intimidate and </w:t>
      </w:r>
      <w:r w:rsidRPr="002C7188">
        <w:rPr>
          <w:rStyle w:val="Emphasis"/>
          <w:highlight w:val="green"/>
        </w:rPr>
        <w:t>coerce if the state will not itself enforce this aspect</w:t>
      </w:r>
      <w:r w:rsidRPr="002C7188">
        <w:rPr>
          <w:rStyle w:val="StyleUnderline"/>
        </w:rPr>
        <w:t xml:space="preserve"> of their right to strike. </w:t>
      </w:r>
      <w:r w:rsidRPr="001D5262">
        <w:t xml:space="preserve">Liberal societies rarely permit a group of individuals powers that come close and even cross over into rights of private coercion. It is no surprise that regulation and repression of these strike activities have been the source of some of the most serious episodes of labor-related violence in U.S. and European history. 23 </w:t>
      </w:r>
      <w:r w:rsidRPr="002C7188">
        <w:rPr>
          <w:rStyle w:val="StyleUnderline"/>
        </w:rPr>
        <w:t xml:space="preserve">So, alongside the unclear basis for the strikers’ rights to their jobs, </w:t>
      </w:r>
      <w:r w:rsidRPr="002C7188">
        <w:rPr>
          <w:rStyle w:val="Emphasis"/>
          <w:highlight w:val="green"/>
        </w:rPr>
        <w:t>the problem</w:t>
      </w:r>
      <w:r w:rsidRPr="002C7188">
        <w:rPr>
          <w:rStyle w:val="StyleUnderline"/>
        </w:rPr>
        <w:t xml:space="preserve"> for a liberal society </w:t>
      </w:r>
      <w:r w:rsidRPr="002C7188">
        <w:rPr>
          <w:rStyle w:val="Emphasis"/>
          <w:highlight w:val="green"/>
        </w:rPr>
        <w:t>is that this right seems to include</w:t>
      </w:r>
      <w:r w:rsidRPr="002C7188">
        <w:rPr>
          <w:rStyle w:val="StyleUnderline"/>
        </w:rPr>
        <w:t xml:space="preserve"> private rights of </w:t>
      </w:r>
      <w:r w:rsidRPr="002C7188">
        <w:rPr>
          <w:rStyle w:val="Emphasis"/>
          <w:highlight w:val="green"/>
        </w:rPr>
        <w:t>coercion</w:t>
      </w:r>
      <w:r w:rsidRPr="002C7188">
        <w:rPr>
          <w:rStyle w:val="StyleUnderline"/>
        </w:rPr>
        <w:t xml:space="preserve"> or at least troubling forms of social pressure.</w:t>
      </w:r>
    </w:p>
    <w:p w14:paraId="16BD26C0" w14:textId="77777777" w:rsidR="00F378C8" w:rsidRDefault="00F378C8" w:rsidP="00F378C8">
      <w:pPr>
        <w:pStyle w:val="Heading4"/>
        <w:spacing w:before="0"/>
        <w:rPr>
          <w:rFonts w:cs="Calibri"/>
        </w:rPr>
      </w:pPr>
      <w:r>
        <w:rPr>
          <w:rFonts w:cs="Calibri"/>
        </w:rPr>
        <w:t>11]Prohibiting coercion doesn’t solve- It makes the right to strike conditional.</w:t>
      </w:r>
    </w:p>
    <w:p w14:paraId="6145886D" w14:textId="13CD0954" w:rsidR="00A95652" w:rsidRDefault="00A95652" w:rsidP="00B55AD5"/>
    <w:p w14:paraId="54259312" w14:textId="7A534379" w:rsidR="00E64B95" w:rsidRDefault="00E64B95" w:rsidP="00E64B95">
      <w:pPr>
        <w:pStyle w:val="Heading2"/>
      </w:pPr>
      <w:r>
        <w:lastRenderedPageBreak/>
        <w:t>Case</w:t>
      </w:r>
    </w:p>
    <w:p w14:paraId="67506646" w14:textId="685F0763" w:rsidR="00E64B95" w:rsidRDefault="00E64B95" w:rsidP="00E64B95">
      <w:r>
        <w:t>OV:</w:t>
      </w:r>
    </w:p>
    <w:p w14:paraId="20AB4DEA" w14:textId="0EB85914" w:rsidR="00E64B95" w:rsidRDefault="00E64B95" w:rsidP="00E64B95">
      <w:r>
        <w:t>P and p negate</w:t>
      </w:r>
    </w:p>
    <w:p w14:paraId="513E16E0" w14:textId="5CB69E7A" w:rsidR="00E64B95" w:rsidRDefault="00E64B95" w:rsidP="00E64B95">
      <w:r>
        <w:t>Obligations</w:t>
      </w:r>
    </w:p>
    <w:p w14:paraId="6A44C9AA" w14:textId="7BCDDA08" w:rsidR="00E64B95" w:rsidRDefault="00E64B95" w:rsidP="00E64B95">
      <w:r>
        <w:t>More often false</w:t>
      </w:r>
    </w:p>
    <w:p w14:paraId="233252AE" w14:textId="3D83AB45" w:rsidR="00E64B95" w:rsidRPr="00E64B95" w:rsidRDefault="00E64B95" w:rsidP="00E64B95">
      <w:r>
        <w:t>Infinitely false</w:t>
      </w:r>
    </w:p>
    <w:sectPr w:rsidR="00E64B95" w:rsidRPr="00E64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760991"/>
    <w:multiLevelType w:val="hybridMultilevel"/>
    <w:tmpl w:val="514AD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5F591D"/>
    <w:multiLevelType w:val="hybridMultilevel"/>
    <w:tmpl w:val="74185C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378C8"/>
    <w:rsid w:val="000139A3"/>
    <w:rsid w:val="00097E78"/>
    <w:rsid w:val="000B2398"/>
    <w:rsid w:val="00100833"/>
    <w:rsid w:val="00104529"/>
    <w:rsid w:val="00105942"/>
    <w:rsid w:val="00107396"/>
    <w:rsid w:val="00122EA5"/>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4741"/>
    <w:rsid w:val="00407037"/>
    <w:rsid w:val="004605D6"/>
    <w:rsid w:val="004A02A0"/>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4B28"/>
    <w:rsid w:val="007D201D"/>
    <w:rsid w:val="007F5B66"/>
    <w:rsid w:val="00823A1C"/>
    <w:rsid w:val="00845B9D"/>
    <w:rsid w:val="00860984"/>
    <w:rsid w:val="008B3ECB"/>
    <w:rsid w:val="008B4E85"/>
    <w:rsid w:val="008C1B2E"/>
    <w:rsid w:val="0091627E"/>
    <w:rsid w:val="0097032B"/>
    <w:rsid w:val="00990428"/>
    <w:rsid w:val="00992A0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4B8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0CC2"/>
    <w:rsid w:val="00E5262C"/>
    <w:rsid w:val="00E64B95"/>
    <w:rsid w:val="00EC7DC4"/>
    <w:rsid w:val="00ED30CF"/>
    <w:rsid w:val="00EF0D7C"/>
    <w:rsid w:val="00F176EF"/>
    <w:rsid w:val="00F378C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9B38C"/>
  <w15:chartTrackingRefBased/>
  <w15:docId w15:val="{1FE86B27-1D05-4A4D-AFFD-5024C63BE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78C8"/>
    <w:rPr>
      <w:rFonts w:ascii="Calibri" w:hAnsi="Calibri"/>
    </w:rPr>
  </w:style>
  <w:style w:type="paragraph" w:styleId="Heading1">
    <w:name w:val="heading 1"/>
    <w:aliases w:val="Pocket"/>
    <w:basedOn w:val="Normal"/>
    <w:next w:val="Normal"/>
    <w:link w:val="Heading1Char"/>
    <w:qFormat/>
    <w:rsid w:val="00F378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78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78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F378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78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78C8"/>
  </w:style>
  <w:style w:type="character" w:customStyle="1" w:styleId="Heading1Char">
    <w:name w:val="Heading 1 Char"/>
    <w:aliases w:val="Pocket Char"/>
    <w:basedOn w:val="DefaultParagraphFont"/>
    <w:link w:val="Heading1"/>
    <w:rsid w:val="00F378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78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78C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F378C8"/>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7"/>
    <w:qFormat/>
    <w:rsid w:val="00F378C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F378C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378C8"/>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378C8"/>
    <w:rPr>
      <w:color w:val="auto"/>
      <w:u w:val="none"/>
    </w:rPr>
  </w:style>
  <w:style w:type="character" w:styleId="FollowedHyperlink">
    <w:name w:val="FollowedHyperlink"/>
    <w:basedOn w:val="DefaultParagraphFont"/>
    <w:uiPriority w:val="99"/>
    <w:semiHidden/>
    <w:unhideWhenUsed/>
    <w:rsid w:val="00F378C8"/>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No Spacing111"/>
    <w:basedOn w:val="Heading1"/>
    <w:link w:val="Hyperlink"/>
    <w:autoRedefine/>
    <w:uiPriority w:val="99"/>
    <w:qFormat/>
    <w:rsid w:val="00F378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F378C8"/>
    <w:pPr>
      <w:ind w:left="720"/>
      <w:contextualSpacing/>
    </w:pPr>
  </w:style>
  <w:style w:type="paragraph" w:customStyle="1" w:styleId="textbold">
    <w:name w:val="text bold"/>
    <w:basedOn w:val="Normal"/>
    <w:link w:val="Emphasis"/>
    <w:uiPriority w:val="7"/>
    <w:qFormat/>
    <w:rsid w:val="00F378C8"/>
    <w:pPr>
      <w:ind w:left="720"/>
      <w:jc w:val="both"/>
    </w:pPr>
    <w:rPr>
      <w:b/>
      <w:iCs/>
      <w:u w:val="single"/>
    </w:rPr>
  </w:style>
  <w:style w:type="paragraph" w:styleId="NormalWeb">
    <w:name w:val="Normal (Web)"/>
    <w:basedOn w:val="Normal"/>
    <w:uiPriority w:val="99"/>
    <w:unhideWhenUsed/>
    <w:rsid w:val="00F378C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ofethics.ama-assn.org/article/what-should-physicians-consider-prior-unionizing/2020-03%20//" TargetMode="External"/><Relationship Id="rId3" Type="http://schemas.openxmlformats.org/officeDocument/2006/relationships/styles" Target="styles.xml"/><Relationship Id="rId7" Type="http://schemas.openxmlformats.org/officeDocument/2006/relationships/hyperlink" Target="https://www.otherpapers.com/essay/Ethicality-of-Labor-Strike-Demonstrates-by-Social-Workers/6269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therpapers.com/essay/Ethicality-of-Labor-Strike-Demonstrates-by-Social-Workers/62694.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2138</Words>
  <Characters>12189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8</cp:revision>
  <dcterms:created xsi:type="dcterms:W3CDTF">2021-11-20T23:07:00Z</dcterms:created>
  <dcterms:modified xsi:type="dcterms:W3CDTF">2021-11-21T14:48:00Z</dcterms:modified>
</cp:coreProperties>
</file>