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C225F" w14:textId="1CE2E205" w:rsidR="00BE1819" w:rsidRPr="00035DF1" w:rsidRDefault="00BE1819" w:rsidP="00BE1819">
      <w:pPr>
        <w:pStyle w:val="Heading2"/>
        <w:rPr>
          <w:rFonts w:asciiTheme="minorHAnsi" w:hAnsiTheme="minorHAnsi" w:cstheme="minorHAnsi"/>
        </w:rPr>
      </w:pPr>
      <w:r>
        <w:rPr>
          <w:rFonts w:asciiTheme="minorHAnsi" w:hAnsiTheme="minorHAnsi" w:cstheme="minorHAnsi"/>
        </w:rPr>
        <w:t>1AC – Framing</w:t>
      </w:r>
    </w:p>
    <w:p w14:paraId="1A5F78E5" w14:textId="77777777" w:rsidR="00BE1819" w:rsidRPr="00735682" w:rsidRDefault="00BE1819" w:rsidP="00BE1819">
      <w:pPr>
        <w:pStyle w:val="Heading4"/>
      </w:pPr>
      <w:r w:rsidRPr="00735682">
        <w:t xml:space="preserve">The meta-ethic is </w:t>
      </w:r>
      <w:r w:rsidRPr="00CC645D">
        <w:rPr>
          <w:u w:val="single"/>
        </w:rPr>
        <w:t>Procedural Moral Realism</w:t>
      </w:r>
    </w:p>
    <w:p w14:paraId="5BADAF9F" w14:textId="77777777" w:rsidR="00BE1819" w:rsidRPr="00735682" w:rsidRDefault="00BE1819" w:rsidP="00BE1819">
      <w:pPr>
        <w:pStyle w:val="Heading4"/>
      </w:pPr>
      <w:r w:rsidRPr="00735682">
        <w:t>This entails that moral facts stem from procedures while substantive realism holds that moral truths exist independently of that in the empirical world. Prefer procedural realism –</w:t>
      </w:r>
    </w:p>
    <w:p w14:paraId="31375D13" w14:textId="77777777" w:rsidR="00BE1819" w:rsidRPr="00735682" w:rsidRDefault="00BE1819" w:rsidP="00BE1819">
      <w:pPr>
        <w:pStyle w:val="Heading4"/>
      </w:pPr>
      <w:r w:rsidRPr="00735682">
        <w:t>1</w:t>
      </w:r>
      <w:r>
        <w:t>.</w:t>
      </w:r>
      <w:r w:rsidRPr="00735682">
        <w:t xml:space="preserve"> </w:t>
      </w:r>
      <w:r w:rsidRPr="008814F5">
        <w:rPr>
          <w:u w:val="single"/>
        </w:rPr>
        <w:t>Collapses</w:t>
      </w:r>
      <w:r w:rsidRPr="00735682">
        <w:t xml:space="preserve"> – the only way to verify whether something is a moral fact is by using procedures to warrant it.</w:t>
      </w:r>
    </w:p>
    <w:p w14:paraId="33FA7479" w14:textId="77777777" w:rsidR="00BE1819" w:rsidRPr="00735682" w:rsidRDefault="00BE1819" w:rsidP="00BE1819">
      <w:pPr>
        <w:pStyle w:val="Heading4"/>
      </w:pPr>
      <w:r w:rsidRPr="00735682">
        <w:t>2</w:t>
      </w:r>
      <w:r>
        <w:t>.</w:t>
      </w:r>
      <w:r w:rsidRPr="00735682">
        <w:t xml:space="preserve"> </w:t>
      </w:r>
      <w:r w:rsidRPr="008814F5">
        <w:rPr>
          <w:u w:val="single"/>
        </w:rPr>
        <w:t>Uncertainty</w:t>
      </w:r>
      <w:r w:rsidRPr="00735682">
        <w:t xml:space="preserve"> – our experiences are inaccessible to others which allows people to say they don’t experience the same, however a priori principles are universally applied to all agents.</w:t>
      </w:r>
    </w:p>
    <w:p w14:paraId="2A53263E" w14:textId="77777777" w:rsidR="00BE1819" w:rsidRDefault="00BE1819" w:rsidP="00BE1819">
      <w:pPr>
        <w:pStyle w:val="Heading4"/>
      </w:pPr>
      <w:r w:rsidRPr="00735682">
        <w:t>3</w:t>
      </w:r>
      <w:r>
        <w:t>.</w:t>
      </w:r>
      <w:r w:rsidRPr="00735682">
        <w:t xml:space="preserve"> </w:t>
      </w:r>
      <w:r w:rsidRPr="008814F5">
        <w:rPr>
          <w:u w:val="single"/>
        </w:rPr>
        <w:t>Is/Ought Gap</w:t>
      </w:r>
      <w:r w:rsidRPr="00735682">
        <w:t xml:space="preserve"> – we can only perceive what is, not what ought to be. It’s impossible to derive an ought statement from descriptive facts about the world, necessitating a priori premises.</w:t>
      </w:r>
    </w:p>
    <w:p w14:paraId="52EEDBA9" w14:textId="77777777" w:rsidR="00BE1819" w:rsidRPr="00B147DE" w:rsidRDefault="00BE1819" w:rsidP="00BE1819"/>
    <w:p w14:paraId="306DB2A5" w14:textId="77777777" w:rsidR="00BE1819" w:rsidRDefault="00BE1819" w:rsidP="00BE1819">
      <w:pPr>
        <w:pStyle w:val="Heading4"/>
      </w:pPr>
      <w:r w:rsidRPr="00F833F8">
        <w:rPr>
          <w:rFonts w:cs="Times New Roman"/>
          <w:u w:val="single"/>
        </w:rPr>
        <w:t>Practical reason is that procedure</w:t>
      </w:r>
      <w:r w:rsidRPr="00261088">
        <w:rPr>
          <w:rFonts w:cs="Times New Roman"/>
        </w:rPr>
        <w:t xml:space="preserve"> – </w:t>
      </w:r>
      <w:r>
        <w:t xml:space="preserve">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7B6B2C05" w14:textId="77777777" w:rsidR="00BE1819" w:rsidRPr="00E66DEA" w:rsidRDefault="00BE1819" w:rsidP="00BE1819"/>
    <w:p w14:paraId="5984B1FA" w14:textId="77777777" w:rsidR="00BE1819" w:rsidRPr="00B147DE" w:rsidRDefault="00BE1819" w:rsidP="00BE1819"/>
    <w:p w14:paraId="52ACAEE4" w14:textId="77777777" w:rsidR="00BE1819" w:rsidRPr="000A293D" w:rsidRDefault="00BE1819" w:rsidP="00BE1819">
      <w:pPr>
        <w:pStyle w:val="Heading4"/>
        <w:rPr>
          <w:color w:val="000000" w:themeColor="text1"/>
        </w:rPr>
      </w:pPr>
      <w:r w:rsidRPr="00F833F8">
        <w:rPr>
          <w:rFonts w:cs="Times New Roman"/>
          <w:u w:val="single"/>
        </w:rPr>
        <w:t>Moral law must be universal</w:t>
      </w:r>
      <w:r w:rsidRPr="00261088">
        <w:rPr>
          <w:rFonts w:cs="Times New Roman"/>
        </w:rPr>
        <w:t xml:space="preserve"> </w:t>
      </w:r>
      <w:r w:rsidRPr="000A5608">
        <w:t xml:space="preserve">— </w:t>
      </w:r>
      <w:r w:rsidRPr="001D4AA4">
        <w:t xml:space="preserve">A priori principles like reason definitionally apply to everyone since they are independent of human experience therefore ethics is universal. </w:t>
      </w:r>
    </w:p>
    <w:p w14:paraId="45BE5052" w14:textId="77777777" w:rsidR="00BE1819" w:rsidRPr="00B147DE" w:rsidRDefault="00BE1819" w:rsidP="00BE1819"/>
    <w:p w14:paraId="2393668A" w14:textId="35CB6DB8" w:rsidR="00BE1819" w:rsidRPr="00AD462F" w:rsidRDefault="00BE1819" w:rsidP="00BE1819">
      <w:pPr>
        <w:pStyle w:val="Heading4"/>
        <w:rPr>
          <w:color w:val="000000" w:themeColor="text1"/>
        </w:rPr>
      </w:pPr>
      <w:r w:rsidRPr="00F833F8">
        <w:rPr>
          <w:u w:val="single"/>
        </w:rPr>
        <w:t>That means we must universally will maxims</w:t>
      </w:r>
      <w:r w:rsidRPr="000A293D">
        <w:t xml:space="preserve"> </w:t>
      </w:r>
      <w:r w:rsidRPr="00735682">
        <w:t xml:space="preserve">— </w:t>
      </w:r>
      <w:r>
        <w:t xml:space="preserve">[A] </w:t>
      </w:r>
      <w:r w:rsidRPr="000A5608">
        <w:t xml:space="preserve">our judgements are authoritative and can’t only apply to ourselves any more than 2+2=4 can be true only for me. </w:t>
      </w:r>
      <w:r>
        <w:t>[B] Any non-universal norm justifies someone’s ability to impede on your ends.</w:t>
      </w:r>
    </w:p>
    <w:p w14:paraId="68D1838A" w14:textId="77777777" w:rsidR="00BE1819" w:rsidRPr="00F833F8" w:rsidRDefault="00BE1819" w:rsidP="00BE1819"/>
    <w:p w14:paraId="48B022F1" w14:textId="77777777" w:rsidR="00BE1819" w:rsidRPr="00735682" w:rsidRDefault="00BE1819" w:rsidP="00BE1819">
      <w:pPr>
        <w:pStyle w:val="Heading4"/>
      </w:pPr>
      <w:r w:rsidRPr="00735682">
        <w:lastRenderedPageBreak/>
        <w:t xml:space="preserve">Thus, the standard is </w:t>
      </w:r>
      <w:r w:rsidRPr="00F833F8">
        <w:rPr>
          <w:u w:val="single"/>
        </w:rPr>
        <w:t>consistency with the categorical imperative.</w:t>
      </w:r>
    </w:p>
    <w:p w14:paraId="28396147" w14:textId="77777777" w:rsidR="00BE1819" w:rsidRPr="00735682" w:rsidRDefault="00BE1819" w:rsidP="00BE1819">
      <w:pPr>
        <w:pStyle w:val="Heading4"/>
      </w:pPr>
      <w:r w:rsidRPr="00735682">
        <w:t>Prefer –</w:t>
      </w:r>
    </w:p>
    <w:p w14:paraId="3C559F95" w14:textId="77777777" w:rsidR="00BE1819" w:rsidRPr="00735682" w:rsidRDefault="00BE1819" w:rsidP="00BE1819">
      <w:pPr>
        <w:pStyle w:val="Heading4"/>
      </w:pPr>
      <w:r w:rsidRPr="00735682">
        <w:t>1</w:t>
      </w:r>
      <w:r>
        <w:t>.</w:t>
      </w:r>
      <w:r w:rsidRPr="00735682">
        <w:t xml:space="preserve"> </w:t>
      </w:r>
      <w:r w:rsidRPr="00F833F8">
        <w:rPr>
          <w:u w:val="single"/>
        </w:rPr>
        <w:t>Performativity</w:t>
      </w:r>
      <w:r>
        <w:t xml:space="preserve"> </w:t>
      </w:r>
      <w:r w:rsidRPr="00735682">
        <w:t>—</w:t>
      </w:r>
      <w:r>
        <w:t xml:space="preserve"> </w:t>
      </w:r>
      <w:r w:rsidRPr="00735682">
        <w:t>freedom is the key to the process of justification of arguments. Willing that we should abide by their ethical theory presupposes that we own ourselves in the first place.</w:t>
      </w:r>
    </w:p>
    <w:p w14:paraId="3BD7F936" w14:textId="39D58361" w:rsidR="00BE1819" w:rsidRDefault="00BE1819" w:rsidP="00BE1819">
      <w:pPr>
        <w:pStyle w:val="Heading4"/>
      </w:pPr>
      <w:r w:rsidRPr="00735682">
        <w:t>2</w:t>
      </w:r>
      <w:r>
        <w:t>.</w:t>
      </w:r>
      <w:r w:rsidRPr="00735682">
        <w:t xml:space="preserve"> </w:t>
      </w:r>
      <w:r w:rsidRPr="00F833F8">
        <w:rPr>
          <w:u w:val="single"/>
        </w:rPr>
        <w:t>Resource disparity</w:t>
      </w:r>
      <w:r>
        <w:t xml:space="preserve"> –</w:t>
      </w:r>
      <w:r w:rsidRPr="00735682">
        <w:t xml:space="preserve"> a</w:t>
      </w:r>
      <w:r>
        <w:t xml:space="preserve"> </w:t>
      </w:r>
      <w:r w:rsidRPr="00735682">
        <w:t>focus on evidence and statistics privileges debaters with the most preround prep which excludes lone-wolfs who lack huge evidence files. A Kantian debate can easily be won without any prep since only analytical arguments are required which o/w accessibility.</w:t>
      </w:r>
    </w:p>
    <w:p w14:paraId="56768CC2" w14:textId="77777777" w:rsidR="0006015D" w:rsidRPr="001D4AA4" w:rsidRDefault="0006015D" w:rsidP="0006015D">
      <w:pPr>
        <w:pStyle w:val="Heading4"/>
        <w:rPr>
          <w:rFonts w:asciiTheme="minorHAnsi" w:hAnsiTheme="minorHAnsi" w:cstheme="minorHAnsi"/>
        </w:rPr>
      </w:pPr>
      <w:r>
        <w:t xml:space="preserve">3. </w:t>
      </w:r>
      <w:r w:rsidRPr="001D4AA4">
        <w:rPr>
          <w:rFonts w:asciiTheme="minorHAnsi" w:hAnsiTheme="minorHAnsi" w:cstheme="minorHAnsi"/>
          <w:u w:val="single"/>
        </w:rPr>
        <w:t>Motivation</w:t>
      </w:r>
      <w:r w:rsidRPr="001D4AA4">
        <w:rPr>
          <w:rFonts w:asciiTheme="minorHAnsi" w:hAnsiTheme="minorHAnsi" w:cstheme="minorHAnsi"/>
        </w:rPr>
        <w:t xml:space="preserve">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1B05BC2" w14:textId="0E6DC3EA" w:rsidR="00BE1819" w:rsidRDefault="00E5117A" w:rsidP="00BE1819">
      <w:pPr>
        <w:pStyle w:val="Heading4"/>
        <w:rPr>
          <w:rFonts w:cs="Calibri"/>
        </w:rPr>
      </w:pPr>
      <w:r>
        <w:rPr>
          <w:rFonts w:cs="Calibri"/>
        </w:rPr>
        <w:t>4</w:t>
      </w:r>
      <w:r w:rsidR="00BE1819" w:rsidRPr="005F24DA">
        <w:rPr>
          <w:rFonts w:cs="Calibri"/>
        </w:rPr>
        <w:t>.</w:t>
      </w:r>
      <w:r w:rsidR="00BE1819" w:rsidRPr="00C11C20">
        <w:rPr>
          <w:rFonts w:cs="Calibri"/>
        </w:rPr>
        <w:t xml:space="preserve"> </w:t>
      </w:r>
      <w:r w:rsidR="00BE1819" w:rsidRPr="00A32F8E">
        <w:rPr>
          <w:rFonts w:cs="Calibri"/>
          <w:u w:val="single"/>
        </w:rPr>
        <w:t>Consequences Fail</w:t>
      </w:r>
      <w:r w:rsidR="00BE1819" w:rsidRPr="005B0098">
        <w:rPr>
          <w:rFonts w:cs="Calibri"/>
        </w:rPr>
        <w:t xml:space="preserve"> </w:t>
      </w:r>
      <w:r w:rsidR="0006015D">
        <w:rPr>
          <w:rFonts w:cs="Calibri"/>
        </w:rPr>
        <w:t xml:space="preserve">– [A] </w:t>
      </w:r>
      <w:r w:rsidR="00BE1819" w:rsidRPr="005B0098">
        <w:rPr>
          <w:rFonts w:cs="Calibri"/>
        </w:rPr>
        <w:t xml:space="preserve">Every action has infinite stemming consequences, because every consequence can cause another consequence. [B] </w:t>
      </w:r>
      <w:r w:rsidR="00BE1819" w:rsidRPr="00A32F8E">
        <w:rPr>
          <w:rFonts w:cs="Calibri"/>
          <w:u w:val="single"/>
        </w:rPr>
        <w:t>Induction is circular</w:t>
      </w:r>
      <w:r w:rsidR="00BE1819" w:rsidRPr="005B0098">
        <w:rPr>
          <w:rFonts w:cs="Calibri"/>
        </w:rPr>
        <w:t xml:space="preserve"> because it relies on the assumption that nature will hold uniform and we could only reach that conclusion through inductive reasoning based on observation of past events. [C] </w:t>
      </w:r>
      <w:r w:rsidR="00BE1819" w:rsidRPr="00A32F8E">
        <w:rPr>
          <w:rFonts w:cs="Calibri"/>
          <w:u w:val="single"/>
        </w:rPr>
        <w:t>Aggregation Fails</w:t>
      </w:r>
      <w:r w:rsidR="00BE1819" w:rsidRPr="005B0098">
        <w:rPr>
          <w:rFonts w:cs="Calibri"/>
        </w:rPr>
        <w:t xml:space="preserve"> </w:t>
      </w:r>
      <w:r w:rsidR="00BE1819">
        <w:rPr>
          <w:rFonts w:cs="Calibri"/>
        </w:rPr>
        <w:t>–</w:t>
      </w:r>
      <w:r w:rsidR="00BE1819" w:rsidRPr="005B0098">
        <w:rPr>
          <w:rFonts w:cs="Calibri"/>
        </w:rPr>
        <w:t xml:space="preserve"> suffering is not additive can’t compare between one migraine and 10 headaches</w:t>
      </w:r>
      <w:r w:rsidR="00BE1819">
        <w:rPr>
          <w:rFonts w:cs="Calibri"/>
        </w:rPr>
        <w:t xml:space="preserve"> [D] </w:t>
      </w:r>
      <w:r w:rsidR="00BE1819" w:rsidRPr="00A32F8E">
        <w:rPr>
          <w:rFonts w:cs="Calibri"/>
          <w:u w:val="single"/>
        </w:rPr>
        <w:t>Predictions are impossible</w:t>
      </w:r>
      <w:r w:rsidR="00BE1819">
        <w:rPr>
          <w:rFonts w:cs="Calibri"/>
        </w:rPr>
        <w:t xml:space="preserve"> because anything could lead to a butterfly effect of unexpected consequences i.e. sneezing becoming a tornado and killing thousands</w:t>
      </w:r>
    </w:p>
    <w:p w14:paraId="6CC51512" w14:textId="6B9D41EE" w:rsidR="005B7C7F" w:rsidRPr="001D4AA4" w:rsidRDefault="005B7C7F" w:rsidP="005B7C7F">
      <w:pPr>
        <w:pStyle w:val="Heading4"/>
        <w:rPr>
          <w:rFonts w:asciiTheme="minorHAnsi" w:hAnsiTheme="minorHAnsi" w:cstheme="minorHAnsi"/>
        </w:rPr>
      </w:pPr>
      <w:r>
        <w:rPr>
          <w:rFonts w:asciiTheme="minorHAnsi" w:hAnsiTheme="minorHAnsi" w:cstheme="minorHAnsi"/>
        </w:rPr>
        <w:t>5.</w:t>
      </w:r>
      <w:r w:rsidRPr="001D4AA4">
        <w:rPr>
          <w:rFonts w:asciiTheme="minorHAnsi" w:hAnsiTheme="minorHAnsi" w:cstheme="minorHAnsi"/>
        </w:rPr>
        <w:t xml:space="preserve"> </w:t>
      </w:r>
      <w:r w:rsidRPr="001D4AA4">
        <w:rPr>
          <w:rFonts w:asciiTheme="minorHAnsi" w:hAnsiTheme="minorHAnsi" w:cstheme="minorHAnsi"/>
          <w:u w:val="single"/>
        </w:rPr>
        <w:t>Resolvability</w:t>
      </w:r>
      <w:r w:rsidRPr="001D4AA4">
        <w:rPr>
          <w:rFonts w:asciiTheme="minorHAnsi" w:hAnsiTheme="minorHAnsi" w:cstheme="minorHAnsi"/>
        </w:rPr>
        <w:t xml:space="preserve">: Clarity of weighing under our framework: perfect duties above imperfect duties. Duties in right. Explicit categories that supersede other categories. All other FWs are consequentialist that use unquantifiable prob, mag, or prob x mag. </w:t>
      </w:r>
    </w:p>
    <w:p w14:paraId="5FC63EAF" w14:textId="383C8479" w:rsidR="005B7C7F" w:rsidRPr="001D4AA4" w:rsidRDefault="005B7C7F" w:rsidP="005B7C7F">
      <w:pPr>
        <w:pStyle w:val="Heading4"/>
        <w:rPr>
          <w:rFonts w:asciiTheme="minorHAnsi" w:hAnsiTheme="minorHAnsi" w:cstheme="minorHAnsi"/>
        </w:rPr>
      </w:pPr>
      <w:r>
        <w:rPr>
          <w:rFonts w:asciiTheme="minorHAnsi" w:hAnsiTheme="minorHAnsi" w:cstheme="minorHAnsi"/>
        </w:rPr>
        <w:t>6.</w:t>
      </w:r>
      <w:r w:rsidRPr="001D4AA4">
        <w:rPr>
          <w:rFonts w:asciiTheme="minorHAnsi" w:hAnsiTheme="minorHAnsi" w:cstheme="minorHAnsi"/>
        </w:rPr>
        <w:t xml:space="preserve"> There is an </w:t>
      </w:r>
      <w:r w:rsidRPr="001D4AA4">
        <w:rPr>
          <w:rFonts w:asciiTheme="minorHAnsi" w:hAnsiTheme="minorHAnsi" w:cstheme="minorHAnsi"/>
          <w:u w:val="single"/>
        </w:rPr>
        <w:t>intent-foresight distinction</w:t>
      </w:r>
      <w:r w:rsidRPr="001D4AA4">
        <w:rPr>
          <w:rFonts w:asciiTheme="minorHAnsi" w:hAnsiTheme="minorHAnsi" w:cstheme="minorHAnsi"/>
        </w:rPr>
        <w:t xml:space="preserve">. Multiple people can intend the same action looking for different consequences i.e. going home to avoid work vs to see family </w:t>
      </w:r>
    </w:p>
    <w:p w14:paraId="24019BDC" w14:textId="77777777" w:rsidR="005B7C7F" w:rsidRPr="005B7C7F" w:rsidRDefault="005B7C7F" w:rsidP="005B7C7F"/>
    <w:p w14:paraId="0720F416" w14:textId="77777777" w:rsidR="00BE1819" w:rsidRPr="001D4AA4" w:rsidRDefault="00BE1819" w:rsidP="00BE1819">
      <w:pPr>
        <w:pStyle w:val="Heading2"/>
        <w:rPr>
          <w:rFonts w:asciiTheme="minorHAnsi" w:hAnsiTheme="minorHAnsi" w:cstheme="minorHAnsi"/>
        </w:rPr>
      </w:pPr>
      <w:r w:rsidRPr="001D4AA4">
        <w:rPr>
          <w:rFonts w:asciiTheme="minorHAnsi" w:hAnsiTheme="minorHAnsi" w:cstheme="minorHAnsi"/>
        </w:rPr>
        <w:lastRenderedPageBreak/>
        <w:t xml:space="preserve">1AC – Contention </w:t>
      </w:r>
    </w:p>
    <w:p w14:paraId="1640A3D8" w14:textId="77777777" w:rsidR="00BE1819" w:rsidRPr="001D4AA4" w:rsidRDefault="00BE1819" w:rsidP="00BE1819">
      <w:pPr>
        <w:pStyle w:val="Heading4"/>
        <w:rPr>
          <w:rFonts w:asciiTheme="minorHAnsi" w:hAnsiTheme="minorHAnsi" w:cstheme="minorHAnsi"/>
        </w:rPr>
      </w:pPr>
      <w:bookmarkStart w:id="0" w:name="_Hlk88600067"/>
      <w:r w:rsidRPr="001D4AA4">
        <w:rPr>
          <w:rFonts w:asciiTheme="minorHAnsi" w:hAnsiTheme="minorHAnsi" w:cstheme="minorHAnsi"/>
        </w:rPr>
        <w:t>I affirm; A just government ought to recognize an unconditional right of workers to strike.</w:t>
      </w:r>
    </w:p>
    <w:p w14:paraId="48DA639E" w14:textId="77777777" w:rsidR="00BE1819" w:rsidRPr="001D4AA4" w:rsidRDefault="00BE1819" w:rsidP="00BE1819">
      <w:pPr>
        <w:rPr>
          <w:rFonts w:asciiTheme="minorHAnsi" w:hAnsiTheme="minorHAnsi" w:cstheme="minorHAnsi"/>
        </w:rPr>
      </w:pPr>
    </w:p>
    <w:p w14:paraId="7D2C8F8B" w14:textId="77777777" w:rsidR="00BE1819" w:rsidRPr="001D4AA4" w:rsidRDefault="00BE1819" w:rsidP="00BE1819">
      <w:pPr>
        <w:pStyle w:val="Heading4"/>
        <w:rPr>
          <w:rFonts w:asciiTheme="minorHAnsi" w:hAnsiTheme="minorHAnsi" w:cstheme="minorHAnsi"/>
        </w:rPr>
      </w:pPr>
      <w:bookmarkStart w:id="1" w:name="_Hlk88600043"/>
      <w:r w:rsidRPr="001D4AA4">
        <w:rPr>
          <w:rFonts w:asciiTheme="minorHAnsi" w:hAnsiTheme="minorHAnsi" w:cstheme="minorHAnsi"/>
        </w:rPr>
        <w:t>[1] Right to Strike defends liberty for workers to both set and pursue their own ends and resist coercion from others, Gourevitch ’18:</w:t>
      </w:r>
    </w:p>
    <w:p w14:paraId="318BBDF5" w14:textId="77777777" w:rsidR="00BE1819" w:rsidRPr="001D4AA4" w:rsidRDefault="00BE1819" w:rsidP="00BE1819">
      <w:pPr>
        <w:rPr>
          <w:rFonts w:asciiTheme="minorHAnsi" w:hAnsiTheme="minorHAnsi" w:cstheme="minorHAnsi"/>
        </w:rPr>
      </w:pPr>
      <w:r w:rsidRPr="001D4AA4">
        <w:rPr>
          <w:rFonts w:asciiTheme="minorHAnsi" w:hAnsiTheme="minorHAnsi" w:cstheme="minorHAnsi"/>
        </w:rPr>
        <w:t xml:space="preserve">Gourevitch, Alex. “A Radical Defense of the Right to Strike.” </w:t>
      </w:r>
      <w:r w:rsidRPr="001D4AA4">
        <w:rPr>
          <w:rFonts w:asciiTheme="minorHAnsi" w:hAnsiTheme="minorHAnsi" w:cstheme="minorHAnsi"/>
          <w:i/>
          <w:iCs/>
        </w:rPr>
        <w:t>Jacobin</w:t>
      </w:r>
      <w:r w:rsidRPr="001D4AA4">
        <w:rPr>
          <w:rFonts w:asciiTheme="minorHAnsi" w:hAnsiTheme="minorHAnsi" w:cstheme="minorHAnsi"/>
        </w:rPr>
        <w:t xml:space="preserve"> 2018. https://jacobinmag.com/2018/07/right-to-strike-freedom-civil-liberties-oppression</w:t>
      </w:r>
    </w:p>
    <w:p w14:paraId="59034096" w14:textId="77777777" w:rsidR="00BE1819" w:rsidRPr="0026307D" w:rsidRDefault="00BE1819" w:rsidP="00BE1819">
      <w:pPr>
        <w:shd w:val="clear" w:color="auto" w:fill="FFFFFF"/>
        <w:spacing w:after="240" w:line="408" w:lineRule="atLeast"/>
        <w:rPr>
          <w:rStyle w:val="Emphasis"/>
        </w:rPr>
      </w:pPr>
      <w:r w:rsidRPr="001D4AA4">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liberty interest in a double sense</w:t>
      </w:r>
      <w:r w:rsidRPr="001D4AA4">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1D4AA4">
        <w:rPr>
          <w:rStyle w:val="StyleUnderline"/>
          <w:rFonts w:asciiTheme="minorHAnsi" w:hAnsiTheme="minorHAnsi" w:cstheme="minorHAnsi"/>
        </w:rPr>
        <w:t xml:space="preserve"> Whatever the concrete set of issues, </w:t>
      </w:r>
      <w:r w:rsidRPr="00F9073F">
        <w:rPr>
          <w:rStyle w:val="StyleUnderline"/>
          <w:rFonts w:asciiTheme="minorHAnsi" w:hAnsiTheme="minorHAnsi" w:cstheme="minorHAnsi"/>
          <w:highlight w:val="green"/>
        </w:rPr>
        <w:t>workers’ strike demands are always also a demand for control over portions of one’s life</w:t>
      </w:r>
      <w:r w:rsidRPr="001D4AA4">
        <w:rPr>
          <w:rFonts w:asciiTheme="minorHAnsi" w:hAnsiTheme="minorHAnsi" w:cstheme="minorHAnsi"/>
          <w:color w:val="191919"/>
          <w:sz w:val="16"/>
          <w:szCs w:val="27"/>
        </w:rPr>
        <w:t xml:space="preserve"> that they do not yet enjoy. Second, </w:t>
      </w:r>
      <w:r w:rsidRPr="00F9073F">
        <w:rPr>
          <w:rStyle w:val="StyleUnderline"/>
          <w:rFonts w:asciiTheme="minorHAnsi" w:hAnsiTheme="minorHAnsi" w:cstheme="minorHAnsi"/>
          <w:highlight w:val="green"/>
        </w:rPr>
        <w:t>strikes</w:t>
      </w:r>
      <w:r w:rsidRPr="001D4AA4">
        <w:rPr>
          <w:rFonts w:asciiTheme="minorHAnsi" w:hAnsiTheme="minorHAnsi" w:cstheme="minorHAnsi"/>
          <w:color w:val="191919"/>
          <w:sz w:val="16"/>
          <w:szCs w:val="27"/>
        </w:rPr>
        <w:t xml:space="preserve"> don’t just aim at winning more freedom — they </w:t>
      </w:r>
      <w:r w:rsidRPr="001D4AA4">
        <w:rPr>
          <w:rStyle w:val="StyleUnderline"/>
          <w:rFonts w:asciiTheme="minorHAnsi" w:hAnsiTheme="minorHAnsi" w:cstheme="minorHAnsi"/>
        </w:rPr>
        <w:t>are themselves expressions of freedom</w:t>
      </w:r>
      <w:r w:rsidRPr="001D4AA4">
        <w:rPr>
          <w:rFonts w:asciiTheme="minorHAnsi" w:hAnsiTheme="minorHAnsi" w:cstheme="minorHAnsi"/>
          <w:color w:val="191919"/>
          <w:sz w:val="16"/>
          <w:szCs w:val="27"/>
        </w:rPr>
        <w:t xml:space="preserve">. When workers walk out, </w:t>
      </w:r>
      <w:r w:rsidRPr="001D4AA4">
        <w:rPr>
          <w:rStyle w:val="StyleUnderline"/>
          <w:rFonts w:asciiTheme="minorHAnsi" w:hAnsiTheme="minorHAnsi" w:cstheme="minorHAnsi"/>
        </w:rPr>
        <w:t xml:space="preserve">they’re </w:t>
      </w:r>
      <w:r w:rsidRPr="00F9073F">
        <w:rPr>
          <w:rStyle w:val="StyleUnderline"/>
          <w:rFonts w:asciiTheme="minorHAnsi" w:hAnsiTheme="minorHAnsi" w:cstheme="minorHAnsi"/>
          <w:highlight w:val="green"/>
        </w:rPr>
        <w:t>using their own individual and collective agency to win the liberties</w:t>
      </w:r>
      <w:r w:rsidRPr="001D4AA4">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1D4AA4">
        <w:rPr>
          <w:rFonts w:asciiTheme="minorHAnsi" w:hAnsiTheme="minorHAnsi" w:cstheme="minorHAnsi"/>
          <w:color w:val="191919"/>
          <w:sz w:val="16"/>
          <w:szCs w:val="27"/>
        </w:rPr>
        <w:t xml:space="preserve"> Freedom, not industrial stability or simply higher living standards, is the name of their desire. Put differently, the right to strike has both an intrinsic and instrumental relation to freedom. </w:t>
      </w:r>
      <w:r w:rsidRPr="00F9073F">
        <w:rPr>
          <w:rStyle w:val="StyleUnderline"/>
          <w:rFonts w:asciiTheme="minorHAnsi" w:hAnsiTheme="minorHAnsi" w:cstheme="minorHAnsi"/>
          <w:highlight w:val="green"/>
        </w:rPr>
        <w:t>It has intrinsic value as an</w:t>
      </w:r>
      <w:r w:rsidRPr="001D4AA4">
        <w:rPr>
          <w:rFonts w:asciiTheme="minorHAnsi" w:hAnsiTheme="minorHAnsi" w:cstheme="minorHAnsi"/>
          <w:color w:val="191919"/>
          <w:sz w:val="16"/>
          <w:szCs w:val="27"/>
        </w:rPr>
        <w:t xml:space="preserve"> (at least implicit) </w:t>
      </w:r>
      <w:r w:rsidRPr="00F9073F">
        <w:rPr>
          <w:rStyle w:val="StyleUnderline"/>
          <w:rFonts w:asciiTheme="minorHAnsi" w:hAnsiTheme="minorHAnsi" w:cstheme="minorHAnsi"/>
          <w:highlight w:val="green"/>
        </w:rPr>
        <w:t>demand for self-emancipation</w:t>
      </w:r>
      <w:r w:rsidRPr="001D4AA4">
        <w:rPr>
          <w:rStyle w:val="StyleUnderline"/>
          <w:rFonts w:asciiTheme="minorHAnsi" w:hAnsiTheme="minorHAnsi" w:cstheme="minorHAnsi"/>
        </w:rPr>
        <w:t>. And it has instrumental value insofar as the strike is an effective means for resisting the oppressiveness of a class society</w:t>
      </w:r>
      <w:r w:rsidRPr="001D4AA4">
        <w:rPr>
          <w:rFonts w:asciiTheme="minorHAnsi" w:hAnsiTheme="minorHAnsi" w:cstheme="minorHAnsi"/>
          <w:color w:val="191919"/>
          <w:sz w:val="16"/>
          <w:szCs w:val="27"/>
        </w:rPr>
        <w:t xml:space="preserve"> and achieving new freedoms. But if all this is correct, and the right to strike is something that we should defend, then it also has to be </w:t>
      </w:r>
      <w:r w:rsidRPr="001D4AA4">
        <w:rPr>
          <w:rFonts w:asciiTheme="minorHAnsi" w:hAnsiTheme="minorHAnsi" w:cstheme="minorHAnsi"/>
          <w:i/>
          <w:iCs/>
          <w:color w:val="191919"/>
          <w:sz w:val="16"/>
          <w:szCs w:val="27"/>
        </w:rPr>
        <w:t>meaningful</w:t>
      </w:r>
      <w:r w:rsidRPr="001D4AA4">
        <w:rPr>
          <w:rFonts w:asciiTheme="minorHAnsi" w:hAnsiTheme="minorHAnsi" w:cstheme="minorHAnsi"/>
          <w:color w:val="191919"/>
          <w:sz w:val="16"/>
          <w:szCs w:val="27"/>
        </w:rPr>
        <w:t xml:space="preserve">. </w:t>
      </w:r>
      <w:r w:rsidRPr="001D4AA4">
        <w:rPr>
          <w:rStyle w:val="StyleUnderline"/>
          <w:rFonts w:asciiTheme="minorHAnsi" w:hAnsiTheme="minorHAnsi" w:cstheme="minorHAnsi"/>
        </w:rPr>
        <w:t>The right loses its connection to workers’ freedom if they have little chance of exercising it effectively. Otherwise they’re simply engaging in a symbolic act of defiance</w:t>
      </w:r>
      <w:r w:rsidRPr="001D4AA4">
        <w:rPr>
          <w:rFonts w:asciiTheme="minorHAnsi" w:hAnsiTheme="minorHAnsi" w:cstheme="minorHAnsi"/>
          <w:color w:val="191919"/>
          <w:sz w:val="16"/>
          <w:szCs w:val="27"/>
        </w:rPr>
        <w:t xml:space="preserve"> — laudable, perhaps, but not a tangible means of fighting oppression. </w:t>
      </w:r>
      <w:r w:rsidRPr="00F9073F">
        <w:rPr>
          <w:rStyle w:val="StyleUnderline"/>
          <w:rFonts w:asciiTheme="minorHAnsi" w:hAnsiTheme="minorHAnsi" w:cstheme="minorHAnsi"/>
          <w:highlight w:val="green"/>
        </w:rPr>
        <w:t xml:space="preserve">The right to strike must therefore cover at least </w:t>
      </w:r>
      <w:r w:rsidRPr="00F9073F">
        <w:rPr>
          <w:rStyle w:val="StyleUnderline"/>
          <w:rFonts w:asciiTheme="minorHAnsi" w:eastAsiaTheme="majorEastAsia" w:hAnsiTheme="minorHAnsi" w:cstheme="minorHAnsi"/>
          <w:highlight w:val="green"/>
        </w:rPr>
        <w:t>some</w:t>
      </w:r>
      <w:r w:rsidRPr="00F9073F">
        <w:rPr>
          <w:rStyle w:val="StyleUnderline"/>
          <w:rFonts w:asciiTheme="minorHAnsi" w:hAnsiTheme="minorHAnsi" w:cstheme="minorHAnsi"/>
          <w:highlight w:val="green"/>
        </w:rPr>
        <w:t xml:space="preserve"> of the coercive tactics that make strikes potent, like sit-downs and mass pickets.</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1D4AA4">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1D4AA4">
        <w:rPr>
          <w:rFonts w:asciiTheme="minorHAnsi" w:hAnsiTheme="minorHAnsi" w:cstheme="minorHAnsi"/>
          <w:i/>
          <w:iCs/>
          <w:color w:val="191919"/>
          <w:sz w:val="16"/>
          <w:szCs w:val="27"/>
        </w:rPr>
        <w:t xml:space="preserve">because </w:t>
      </w:r>
      <w:r w:rsidRPr="001D4AA4">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1D4AA4">
        <w:rPr>
          <w:rStyle w:val="StyleUnderline"/>
          <w:rFonts w:asciiTheme="minorHAnsi" w:hAnsiTheme="minorHAnsi" w:cstheme="minorHAnsi"/>
        </w:rPr>
        <w:t xml:space="preserve">The right to strike has a stronger claim to be protecting a zone of activity that serves the aims of justice </w:t>
      </w:r>
      <w:r w:rsidRPr="001D4AA4">
        <w:rPr>
          <w:rStyle w:val="StyleUnderline"/>
          <w:rFonts w:asciiTheme="minorHAnsi" w:hAnsiTheme="minorHAnsi" w:cstheme="minorHAnsi"/>
        </w:rPr>
        <w:lastRenderedPageBreak/>
        <w:t>itself — coercing people into relations of less oppressive social cooperation</w:t>
      </w:r>
      <w:r w:rsidRPr="001D4AA4">
        <w:rPr>
          <w:rFonts w:asciiTheme="minorHAnsi" w:hAnsiTheme="minorHAnsi" w:cstheme="minorHAnsi"/>
          <w:color w:val="191919"/>
          <w:sz w:val="16"/>
          <w:szCs w:val="27"/>
        </w:rPr>
        <w:t xml:space="preserve">. Simply put, to argue for the right to strike </w:t>
      </w:r>
      <w:r w:rsidRPr="0026307D">
        <w:rPr>
          <w:rStyle w:val="StyleUnderline"/>
        </w:rPr>
        <w:t>is to prioritize democratic freedoms over property rights.</w:t>
      </w:r>
    </w:p>
    <w:bookmarkEnd w:id="1"/>
    <w:p w14:paraId="6CD19980" w14:textId="679BC718" w:rsidR="00BE1819" w:rsidRPr="001D4AA4" w:rsidRDefault="00BE1819" w:rsidP="00BE1819">
      <w:pPr>
        <w:pStyle w:val="Heading4"/>
        <w:rPr>
          <w:rFonts w:asciiTheme="minorHAnsi" w:hAnsiTheme="minorHAnsi" w:cstheme="minorHAnsi"/>
        </w:rPr>
      </w:pPr>
      <w:r w:rsidRPr="001D4AA4">
        <w:rPr>
          <w:rFonts w:asciiTheme="minorHAnsi" w:hAnsiTheme="minorHAnsi" w:cstheme="minorHAnsi"/>
        </w:rPr>
        <w:t>[2] The right to strike is consistent with negative rights – otherwise it requires direct government intervention to break the negotiation process that is already skewed towards employers</w:t>
      </w:r>
    </w:p>
    <w:p w14:paraId="3FFAA9A1" w14:textId="77777777" w:rsidR="00BE1819" w:rsidRPr="001D4AA4" w:rsidRDefault="00BE1819" w:rsidP="00BE1819">
      <w:pPr>
        <w:rPr>
          <w:rFonts w:asciiTheme="minorHAnsi" w:hAnsiTheme="minorHAnsi" w:cstheme="minorHAnsi"/>
        </w:rPr>
      </w:pPr>
      <w:r w:rsidRPr="001D4AA4">
        <w:rPr>
          <w:rFonts w:asciiTheme="minorHAnsi" w:hAnsiTheme="minorHAnsi" w:cstheme="minorHAnsi"/>
        </w:rPr>
        <w:t>Terry Sheppard, "Liberalism and the Charter: Freedom of Association and the Right to Strike" (1996) 5 Dal J Leg Stud 117. Yoaks</w:t>
      </w:r>
    </w:p>
    <w:p w14:paraId="0E4A4F25" w14:textId="77777777" w:rsidR="00BE1819" w:rsidRPr="001D4AA4" w:rsidRDefault="00BE1819" w:rsidP="00BE1819">
      <w:pPr>
        <w:rPr>
          <w:rFonts w:asciiTheme="minorHAnsi" w:hAnsiTheme="minorHAnsi" w:cstheme="minorHAnsi"/>
        </w:rPr>
      </w:pPr>
    </w:p>
    <w:p w14:paraId="53CB071F" w14:textId="77777777" w:rsidR="00BE1819" w:rsidRPr="001D4AA4" w:rsidRDefault="00BE1819" w:rsidP="00BE1819">
      <w:pPr>
        <w:rPr>
          <w:rFonts w:asciiTheme="minorHAnsi" w:hAnsiTheme="minorHAnsi" w:cstheme="minorHAnsi"/>
          <w:sz w:val="16"/>
        </w:rPr>
      </w:pPr>
      <w:r w:rsidRPr="001D4AA4">
        <w:rPr>
          <w:rFonts w:asciiTheme="minorHAnsi" w:hAnsiTheme="minorHAnsi" w:cstheme="minorHAnsi"/>
          <w:sz w:val="16"/>
        </w:rPr>
        <w:t xml:space="preserve">The simplest way to differentiate these two concepts of rights and freedoms, which are often taken as synonymous, is to say that a right is a right to something while </w:t>
      </w:r>
      <w:r w:rsidRPr="001D4AA4">
        <w:rPr>
          <w:rStyle w:val="StyleUnderline"/>
          <w:rFonts w:asciiTheme="minorHAnsi" w:hAnsiTheme="minorHAnsi" w:cstheme="minorHAnsi"/>
        </w:rPr>
        <w:t>a freedom</w:t>
      </w:r>
      <w:r w:rsidRPr="001D4AA4">
        <w:rPr>
          <w:rFonts w:asciiTheme="minorHAnsi" w:hAnsiTheme="minorHAnsi" w:cstheme="minorHAnsi"/>
          <w:sz w:val="16"/>
        </w:rPr>
        <w:t xml:space="preserve"> </w:t>
      </w:r>
      <w:r w:rsidRPr="001D4AA4">
        <w:rPr>
          <w:rStyle w:val="StyleUnderline"/>
          <w:rFonts w:asciiTheme="minorHAnsi" w:hAnsiTheme="minorHAnsi" w:cstheme="minorHAnsi"/>
        </w:rPr>
        <w:t>is a freedom from</w:t>
      </w:r>
      <w:r w:rsidRPr="001D4AA4">
        <w:rPr>
          <w:rFonts w:asciiTheme="minorHAnsi" w:hAnsiTheme="minorHAnsi" w:cstheme="minorHAnsi"/>
          <w:sz w:val="16"/>
        </w:rPr>
        <w:t xml:space="preserve"> something, usually government i</w:t>
      </w:r>
      <w:r w:rsidRPr="001D4AA4">
        <w:rPr>
          <w:rStyle w:val="StyleUnderline"/>
          <w:rFonts w:asciiTheme="minorHAnsi" w:hAnsiTheme="minorHAnsi" w:cstheme="minorHAnsi"/>
        </w:rPr>
        <w:t>nterference</w:t>
      </w:r>
      <w:r w:rsidRPr="001D4AA4">
        <w:rPr>
          <w:rFonts w:asciiTheme="minorHAnsi" w:hAnsiTheme="minorHAnsi" w:cstheme="minorHAnsi"/>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F9073F">
        <w:rPr>
          <w:rStyle w:val="StyleUnderline"/>
          <w:rFonts w:asciiTheme="minorHAnsi" w:hAnsiTheme="minorHAnsi" w:cstheme="minorHAnsi"/>
          <w:highlight w:val="green"/>
        </w:rPr>
        <w:t>There is no set wage or benefits package that is morally justifiable outside the turbulent give and take of the free market</w:t>
      </w:r>
      <w:r w:rsidRPr="001D4AA4">
        <w:rPr>
          <w:rFonts w:asciiTheme="minorHAnsi" w:hAnsiTheme="minorHAnsi" w:cstheme="minorHAnsi"/>
          <w:sz w:val="16"/>
        </w:rPr>
        <w:t xml:space="preserve">. In contrast to socialists, liberals do not believe that one end result is any more just than another. </w:t>
      </w:r>
      <w:r w:rsidRPr="001D4AA4">
        <w:rPr>
          <w:rStyle w:val="StyleUnderline"/>
          <w:rFonts w:asciiTheme="minorHAnsi" w:hAnsiTheme="minorHAnsi" w:cstheme="minorHAnsi"/>
        </w:rPr>
        <w:t>As long as the rules of the game are just, the results will be just</w:t>
      </w:r>
      <w:r w:rsidRPr="001D4AA4">
        <w:rPr>
          <w:rFonts w:asciiTheme="minorHAnsi" w:hAnsiTheme="minorHAnsi" w:cstheme="minorHAnsi"/>
          <w:sz w:val="16"/>
        </w:rPr>
        <w:t xml:space="preserve">. This is how liberals justify the often severe inequality present in a liberal society and attack socialists for wanting to change the outcome. The analogy that is often used focuses upon the rules of a game. </w:t>
      </w:r>
      <w:r w:rsidRPr="001D4AA4">
        <w:rPr>
          <w:rStyle w:val="StyleUnderline"/>
          <w:rFonts w:asciiTheme="minorHAnsi" w:hAnsiTheme="minorHAnsi" w:cstheme="minorHAnsi"/>
        </w:rPr>
        <w:t>It would make little sense to criticize the score of a hockey game even if the home team is defeated soundly. As long as all the rules apply equally to both teams, the final score is just.</w:t>
      </w:r>
      <w:r w:rsidRPr="001D4AA4">
        <w:rPr>
          <w:rFonts w:asciiTheme="minorHAnsi" w:hAnsiTheme="minorHAnsi" w:cstheme="minorHAnsi"/>
          <w:sz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F9073F">
        <w:rPr>
          <w:rStyle w:val="StyleUnderline"/>
          <w:rFonts w:asciiTheme="minorHAnsi" w:hAnsiTheme="minorHAnsi" w:cstheme="minorHAnsi"/>
          <w:highlight w:val="green"/>
        </w:rPr>
        <w:t>Liberals cannot complain that a union receives too much in labour negotiations simply because it has the bargaining power to exact a generous contract</w:t>
      </w:r>
      <w:r w:rsidRPr="001D4AA4">
        <w:rPr>
          <w:rStyle w:val="StyleUnderline"/>
          <w:rFonts w:asciiTheme="minorHAnsi" w:hAnsiTheme="minorHAnsi" w:cstheme="minorHAnsi"/>
        </w:rPr>
        <w:t>.</w:t>
      </w:r>
      <w:r w:rsidRPr="001D4AA4">
        <w:rPr>
          <w:rFonts w:asciiTheme="minorHAnsi" w:hAnsiTheme="minorHAnsi" w:cstheme="minorHAnsi"/>
          <w:sz w:val="16"/>
        </w:rPr>
        <w:t xml:space="preserve"> Likewise, socialists cannot complain if the union failed to have its demands met. </w:t>
      </w:r>
      <w:r w:rsidRPr="00F9073F">
        <w:rPr>
          <w:rStyle w:val="StyleUnderline"/>
          <w:rFonts w:asciiTheme="minorHAnsi" w:hAnsiTheme="minorHAnsi" w:cstheme="minorHAnsi"/>
          <w:highlight w:val="green"/>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1D4AA4">
        <w:rPr>
          <w:rFonts w:asciiTheme="minorHAnsi" w:hAnsiTheme="minorHAnsi" w:cstheme="minorHAnsi"/>
          <w:sz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1D4AA4">
        <w:rPr>
          <w:rStyle w:val="StyleUnderline"/>
          <w:rFonts w:asciiTheme="minorHAnsi" w:hAnsiTheme="minorHAnsi" w:cstheme="minorHAnsi"/>
        </w:rPr>
        <w:t>The fact that some unions did strike, and strike successfully, does not mean that unions had the legal freedom to strike.</w:t>
      </w:r>
      <w:r w:rsidRPr="001D4AA4">
        <w:rPr>
          <w:rFonts w:asciiTheme="minorHAnsi" w:hAnsiTheme="minorHAnsi" w:cstheme="minorHAnsi"/>
          <w:sz w:val="16"/>
        </w:rPr>
        <w:t xml:space="preserve"> Even after this decision, some unions will still strike. </w:t>
      </w:r>
      <w:r w:rsidRPr="001D4AA4">
        <w:rPr>
          <w:rStyle w:val="StyleUnderline"/>
          <w:rFonts w:asciiTheme="minorHAnsi" w:hAnsiTheme="minorHAnsi" w:cstheme="minorHAnsi"/>
        </w:rPr>
        <w:t>The conclusion that the freedom to strike is not compromised because the government allows some strikes to go on is a non sequitur</w:t>
      </w:r>
      <w:r w:rsidRPr="001D4AA4">
        <w:rPr>
          <w:rFonts w:asciiTheme="minorHAnsi" w:hAnsiTheme="minorHAnsi" w:cstheme="minorHAnsi"/>
          <w:sz w:val="16"/>
        </w:rPr>
        <w:t xml:space="preserve">. A totalitarian regime may allow certain religions to practice but ban all others. Could this regime be said to have freedom of religion? </w:t>
      </w:r>
      <w:r w:rsidRPr="00F9073F">
        <w:rPr>
          <w:rStyle w:val="StyleUnderline"/>
          <w:rFonts w:asciiTheme="minorHAnsi" w:hAnsiTheme="minorHAnsi" w:cstheme="minorHAnsi"/>
          <w:highlight w:val="green"/>
        </w:rPr>
        <w:t>What the Supreme Court did in failing to recognize a constitutional freedom to strike was to allow the government to step into any labour dispute and order the union back to work, which, in effect, enervates the freedom to strike</w:t>
      </w:r>
      <w:r w:rsidRPr="00F9073F">
        <w:rPr>
          <w:rFonts w:asciiTheme="minorHAnsi" w:hAnsiTheme="minorHAnsi" w:cstheme="minorHAnsi"/>
          <w:sz w:val="16"/>
          <w:highlight w:val="green"/>
        </w:rPr>
        <w:t>.</w:t>
      </w:r>
      <w:r w:rsidRPr="001D4AA4">
        <w:rPr>
          <w:rFonts w:asciiTheme="minorHAnsi" w:hAnsiTheme="minorHAnsi" w:cstheme="minorHAnsi"/>
          <w:sz w:val="16"/>
        </w:rPr>
        <w:t xml:space="preserve"> Mcintyre J. believes that in denying unions the freedom to strike he was remaining impartial in the </w:t>
      </w:r>
      <w:r w:rsidRPr="001D4AA4">
        <w:rPr>
          <w:rFonts w:asciiTheme="minorHAnsi" w:hAnsiTheme="minorHAnsi" w:cstheme="minorHAnsi"/>
          <w:sz w:val="16"/>
        </w:rPr>
        <w:lastRenderedPageBreak/>
        <w:t xml:space="preserve">field of labour relations. In fact, he believes that if unions were granted this freedom, he would be "freezing" the "process of evolution" by giving unions an unfair advantage. In its present form, </w:t>
      </w:r>
      <w:r w:rsidRPr="001D4AA4">
        <w:rPr>
          <w:rStyle w:val="StyleUnderline"/>
          <w:rFonts w:asciiTheme="minorHAnsi" w:hAnsiTheme="minorHAnsi" w:cstheme="minorHAnsi"/>
        </w:rPr>
        <w:t xml:space="preserve">the </w:t>
      </w:r>
      <w:r w:rsidRPr="00F9073F">
        <w:rPr>
          <w:rStyle w:val="StyleUnderline"/>
          <w:rFonts w:asciiTheme="minorHAnsi" w:hAnsiTheme="minorHAnsi" w:cstheme="minorHAnsi"/>
          <w:highlight w:val="green"/>
        </w:rPr>
        <w:t>labour negotiation process is generally to the advantage of the employer</w:t>
      </w:r>
      <w:r w:rsidRPr="001D4AA4">
        <w:rPr>
          <w:rFonts w:asciiTheme="minorHAnsi" w:hAnsiTheme="minorHAnsi" w:cstheme="minorHAnsi"/>
          <w:sz w:val="16"/>
        </w:rPr>
        <w:t>. Obviously, some unions have more bargaining power than others. However, this power rarely exceeds that of their employer. For many reasons, u</w:t>
      </w:r>
      <w:r w:rsidRPr="001D4AA4">
        <w:rPr>
          <w:rStyle w:val="StyleUnderline"/>
          <w:rFonts w:asciiTheme="minorHAnsi" w:hAnsiTheme="minorHAnsi" w:cstheme="minorHAnsi"/>
        </w:rPr>
        <w:t>nions are reluctant to launch a strike and once they do strike, there are pressures on a union to settle quickly</w:t>
      </w:r>
      <w:r w:rsidRPr="001D4AA4">
        <w:rPr>
          <w:rFonts w:asciiTheme="minorHAnsi" w:hAnsiTheme="minorHAnsi" w:cstheme="minorHAnsi"/>
          <w:sz w:val="16"/>
        </w:rPr>
        <w:t xml:space="preserve">. First, as Smith pointed out, the effects of a labour dispute are more immediate to the workers than to management: </w:t>
      </w:r>
      <w:r w:rsidRPr="001D4AA4">
        <w:rPr>
          <w:rStyle w:val="StyleUnderline"/>
          <w:rFonts w:asciiTheme="minorHAnsi" w:hAnsiTheme="minorHAnsi" w:cstheme="minorHAnsi"/>
        </w:rPr>
        <w:t>A landowner</w:t>
      </w:r>
      <w:r w:rsidRPr="001D4AA4">
        <w:rPr>
          <w:rFonts w:asciiTheme="minorHAnsi" w:hAnsiTheme="minorHAnsi" w:cstheme="minorHAnsi"/>
          <w:sz w:val="16"/>
        </w:rPr>
        <w:t>, a farmer, a master manufacturer, or merchant, though they did not employ a single workman</w:t>
      </w:r>
      <w:r w:rsidRPr="001D4AA4">
        <w:rPr>
          <w:rStyle w:val="StyleUnderline"/>
          <w:rFonts w:asciiTheme="minorHAnsi" w:hAnsiTheme="minorHAnsi" w:cstheme="minorHAnsi"/>
        </w:rPr>
        <w:t>, could live a year or two upon</w:t>
      </w:r>
      <w:r w:rsidRPr="001D4AA4">
        <w:rPr>
          <w:rFonts w:asciiTheme="minorHAnsi" w:hAnsiTheme="minorHAnsi" w:cstheme="minorHAnsi"/>
          <w:sz w:val="16"/>
        </w:rPr>
        <w:t xml:space="preserve"> the </w:t>
      </w:r>
      <w:r w:rsidRPr="001D4AA4">
        <w:rPr>
          <w:rStyle w:val="StyleUnderline"/>
          <w:rFonts w:asciiTheme="minorHAnsi" w:hAnsiTheme="minorHAnsi" w:cstheme="minorHAnsi"/>
        </w:rPr>
        <w:t>stocks</w:t>
      </w:r>
      <w:r w:rsidRPr="001D4AA4">
        <w:rPr>
          <w:rFonts w:asciiTheme="minorHAnsi" w:hAnsiTheme="minorHAnsi" w:cstheme="minorHAnsi"/>
          <w:sz w:val="16"/>
        </w:rPr>
        <w:t xml:space="preserve"> which they have already acquired. Many </w:t>
      </w:r>
      <w:r w:rsidRPr="00F9073F">
        <w:rPr>
          <w:rStyle w:val="StyleUnderline"/>
          <w:rFonts w:asciiTheme="minorHAnsi" w:hAnsiTheme="minorHAnsi" w:cstheme="minorHAnsi"/>
          <w:highlight w:val="green"/>
        </w:rPr>
        <w:t>workmen could not subsist a week</w:t>
      </w:r>
      <w:r w:rsidRPr="001D4AA4">
        <w:rPr>
          <w:rFonts w:asciiTheme="minorHAnsi" w:hAnsiTheme="minorHAnsi" w:cstheme="minorHAnsi"/>
          <w:sz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1D4AA4">
        <w:rPr>
          <w:rStyle w:val="StyleUnderline"/>
          <w:rFonts w:asciiTheme="minorHAnsi" w:hAnsiTheme="minorHAnsi" w:cstheme="minorHAnsi"/>
        </w:rPr>
        <w:t>many companies will have a reserve of their product on hand</w:t>
      </w:r>
      <w:r w:rsidRPr="001D4AA4">
        <w:rPr>
          <w:rFonts w:asciiTheme="minorHAnsi" w:hAnsiTheme="minorHAnsi" w:cstheme="minorHAnsi"/>
          <w:sz w:val="16"/>
        </w:rPr>
        <w:t xml:space="preserve">, especially if they have anticipated labour trouble, which will see them through the initial strike period. </w:t>
      </w:r>
      <w:r w:rsidRPr="001D4AA4">
        <w:rPr>
          <w:rStyle w:val="StyleUnderline"/>
          <w:rFonts w:asciiTheme="minorHAnsi" w:hAnsiTheme="minorHAnsi" w:cstheme="minorHAnsi"/>
        </w:rPr>
        <w:t>Workers</w:t>
      </w:r>
      <w:r w:rsidRPr="001D4AA4">
        <w:rPr>
          <w:rFonts w:asciiTheme="minorHAnsi" w:hAnsiTheme="minorHAnsi" w:cstheme="minorHAnsi"/>
          <w:sz w:val="16"/>
        </w:rPr>
        <w:t xml:space="preserve">, on the other hand, </w:t>
      </w:r>
      <w:r w:rsidRPr="001D4AA4">
        <w:rPr>
          <w:rStyle w:val="StyleUnderline"/>
          <w:rFonts w:asciiTheme="minorHAnsi" w:hAnsiTheme="minorHAnsi" w:cstheme="minorHAnsi"/>
        </w:rPr>
        <w:t>may have limited savings</w:t>
      </w:r>
      <w:r w:rsidRPr="001D4AA4">
        <w:rPr>
          <w:rFonts w:asciiTheme="minorHAnsi" w:hAnsiTheme="minorHAnsi" w:cstheme="minorHAnsi"/>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1D4AA4">
        <w:rPr>
          <w:rStyle w:val="StyleUnderline"/>
          <w:rFonts w:asciiTheme="minorHAnsi" w:hAnsiTheme="minorHAnsi" w:cstheme="minorHAnsi"/>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1D4AA4">
        <w:rPr>
          <w:rFonts w:asciiTheme="minorHAnsi" w:hAnsiTheme="minorHAnsi" w:cstheme="minorHAnsi"/>
          <w:sz w:val="16"/>
        </w:rPr>
        <w:t xml:space="preserve"> It is difficult to maintain that the Supreme Court's decision is neutral. The government only rarely intervenes on behalf of the unions. None of Canada's major political parties have a great track record on protecting unions. </w:t>
      </w:r>
    </w:p>
    <w:p w14:paraId="2EDD1172" w14:textId="77777777" w:rsidR="00BE1819" w:rsidRPr="001D4AA4" w:rsidRDefault="00BE1819" w:rsidP="00BE1819">
      <w:pPr>
        <w:rPr>
          <w:rFonts w:asciiTheme="minorHAnsi" w:hAnsiTheme="minorHAnsi" w:cstheme="minorHAnsi"/>
        </w:rPr>
      </w:pPr>
    </w:p>
    <w:p w14:paraId="71F30C71" w14:textId="77777777" w:rsidR="00BE1819" w:rsidRPr="001D4AA4" w:rsidRDefault="00BE1819" w:rsidP="00BE1819">
      <w:pPr>
        <w:pStyle w:val="Heading4"/>
        <w:rPr>
          <w:rFonts w:asciiTheme="minorHAnsi" w:hAnsiTheme="minorHAnsi" w:cstheme="minorHAnsi"/>
        </w:rPr>
      </w:pPr>
      <w:r w:rsidRPr="001D4AA4">
        <w:rPr>
          <w:rFonts w:asciiTheme="minorHAnsi" w:hAnsiTheme="minorHAnsi" w:cstheme="minorHAnsi"/>
        </w:rPr>
        <w:t>[3] Right to strike ensures a process of collective bargaining – absent a right to strike it would literally force workers to work against their will, violating freedom, Croucher ’11:</w:t>
      </w:r>
    </w:p>
    <w:p w14:paraId="14313693" w14:textId="77777777" w:rsidR="00BE1819" w:rsidRPr="001D4AA4" w:rsidRDefault="00BE1819" w:rsidP="00BE1819">
      <w:pPr>
        <w:rPr>
          <w:rFonts w:asciiTheme="minorHAnsi" w:hAnsiTheme="minorHAnsi" w:cstheme="minorHAnsi"/>
        </w:rPr>
      </w:pPr>
      <w:r w:rsidRPr="001D4AA4">
        <w:rPr>
          <w:rFonts w:asciiTheme="minorHAnsi" w:hAnsiTheme="minorHAnsi" w:cstheme="minorHAnsi"/>
          <w:color w:val="222222"/>
          <w:sz w:val="20"/>
          <w:szCs w:val="20"/>
          <w:shd w:val="clear" w:color="auto" w:fill="FFFFFF"/>
        </w:rPr>
        <w:t>Croucher, Richard, Mark Kely, and Lilian Miles. "A Rawlsian basis for core labor rights." </w:t>
      </w:r>
      <w:r w:rsidRPr="001D4AA4">
        <w:rPr>
          <w:rFonts w:asciiTheme="minorHAnsi" w:hAnsiTheme="minorHAnsi" w:cstheme="minorHAnsi"/>
          <w:i/>
          <w:iCs/>
          <w:color w:val="222222"/>
          <w:sz w:val="20"/>
          <w:szCs w:val="20"/>
          <w:shd w:val="clear" w:color="auto" w:fill="FFFFFF"/>
        </w:rPr>
        <w:t>Comp. Lab. L. &amp; Pol'y J.</w:t>
      </w:r>
      <w:r w:rsidRPr="001D4AA4">
        <w:rPr>
          <w:rFonts w:asciiTheme="minorHAnsi" w:hAnsiTheme="minorHAnsi" w:cstheme="minorHAnsi"/>
          <w:color w:val="222222"/>
          <w:sz w:val="20"/>
          <w:szCs w:val="20"/>
          <w:shd w:val="clear" w:color="auto" w:fill="FFFFFF"/>
        </w:rPr>
        <w:t> 33 (2011): 297. Yoaks</w:t>
      </w:r>
    </w:p>
    <w:p w14:paraId="3F07720E" w14:textId="77777777" w:rsidR="00BE1819" w:rsidRPr="001D4AA4" w:rsidRDefault="00BE1819" w:rsidP="00BE1819">
      <w:pPr>
        <w:rPr>
          <w:rFonts w:asciiTheme="minorHAnsi" w:hAnsiTheme="minorHAnsi" w:cstheme="minorHAnsi"/>
        </w:rPr>
      </w:pPr>
    </w:p>
    <w:p w14:paraId="1BAF55F6" w14:textId="77777777" w:rsidR="00BE1819" w:rsidRPr="001D4AA4" w:rsidRDefault="00BE1819" w:rsidP="00BE1819">
      <w:pPr>
        <w:rPr>
          <w:rFonts w:asciiTheme="minorHAnsi" w:hAnsiTheme="minorHAnsi" w:cstheme="minorHAnsi"/>
          <w:sz w:val="16"/>
        </w:rPr>
      </w:pPr>
      <w:r w:rsidRPr="001D4AA4">
        <w:rPr>
          <w:rFonts w:asciiTheme="minorHAnsi" w:hAnsiTheme="minorHAnsi" w:cstheme="minorHAnsi"/>
          <w:sz w:val="16"/>
        </w:rPr>
        <w:t xml:space="preserve">There is another right for us to address here under the first principle. Even the right to bargain collectively as asserted by the ILO is, taken in isolation, a hollow right. </w:t>
      </w:r>
      <w:r w:rsidRPr="00F9073F">
        <w:rPr>
          <w:rStyle w:val="StyleUnderline"/>
          <w:rFonts w:asciiTheme="minorHAnsi" w:hAnsiTheme="minorHAnsi" w:cstheme="minorHAnsi"/>
          <w:highlight w:val="green"/>
        </w:rPr>
        <w:t>It is necessary to have</w:t>
      </w:r>
      <w:r w:rsidRPr="001D4AA4">
        <w:rPr>
          <w:rStyle w:val="StyleUnderline"/>
          <w:rFonts w:asciiTheme="minorHAnsi" w:hAnsiTheme="minorHAnsi" w:cstheme="minorHAnsi"/>
        </w:rPr>
        <w:t xml:space="preserve"> the possibility of </w:t>
      </w:r>
      <w:r w:rsidRPr="00F9073F">
        <w:rPr>
          <w:rStyle w:val="StyleUnderline"/>
          <w:rFonts w:asciiTheme="minorHAnsi" w:hAnsiTheme="minorHAnsi" w:cstheme="minorHAnsi"/>
          <w:highlight w:val="green"/>
        </w:rPr>
        <w:t>recourse to industrial action</w:t>
      </w:r>
      <w:r w:rsidRPr="001D4AA4">
        <w:rPr>
          <w:rStyle w:val="StyleUnderline"/>
          <w:rFonts w:asciiTheme="minorHAnsi" w:hAnsiTheme="minorHAnsi" w:cstheme="minorHAnsi"/>
        </w:rPr>
        <w:t xml:space="preserve"> in some form to back one’s bargaining position in order for a right to bargain to be substantive</w:t>
      </w:r>
      <w:r w:rsidRPr="001D4AA4">
        <w:rPr>
          <w:rFonts w:asciiTheme="minorHAnsi" w:hAnsiTheme="minorHAnsi" w:cstheme="minorHAnsi"/>
          <w:sz w:val="16"/>
        </w:rPr>
        <w:t xml:space="preserve">. If it is illegal for workers to take any action opposing an employer’s interests, then the right to bargain is meaningless, since the employer is free to ignore workers’ attempts to negotiate. </w:t>
      </w:r>
      <w:r w:rsidRPr="00F9073F">
        <w:rPr>
          <w:rStyle w:val="StyleUnderline"/>
          <w:rFonts w:asciiTheme="minorHAnsi" w:hAnsiTheme="minorHAnsi" w:cstheme="minorHAnsi"/>
          <w:highlight w:val="green"/>
        </w:rPr>
        <w:t>We therefore must consider not only the rights to organise and bargain collectively, but also the right of labour to act collectively.</w:t>
      </w:r>
      <w:r w:rsidRPr="001D4AA4">
        <w:rPr>
          <w:rFonts w:asciiTheme="minorHAnsi" w:hAnsiTheme="minorHAnsi" w:cstheme="minorHAnsi"/>
          <w:sz w:val="16"/>
        </w:rPr>
        <w:t xml:space="preserve"> The paradigmatic form of such a right of labour, the one most often discussed, is </w:t>
      </w:r>
      <w:r w:rsidRPr="00F9073F">
        <w:rPr>
          <w:rStyle w:val="StyleUnderline"/>
          <w:rFonts w:asciiTheme="minorHAnsi" w:hAnsiTheme="minorHAnsi" w:cstheme="minorHAnsi"/>
          <w:highlight w:val="green"/>
        </w:rPr>
        <w:t>the right to strike</w:t>
      </w:r>
      <w:r w:rsidRPr="001D4AA4">
        <w:rPr>
          <w:rFonts w:asciiTheme="minorHAnsi" w:hAnsiTheme="minorHAnsi" w:cstheme="minorHAnsi"/>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1D4AA4">
        <w:rPr>
          <w:rStyle w:val="StyleUnderline"/>
          <w:rFonts w:asciiTheme="minorHAnsi" w:hAnsiTheme="minorHAnsi" w:cstheme="minorHAnsi"/>
        </w:rPr>
        <w:t>to</w:t>
      </w:r>
      <w:r w:rsidRPr="001D4AA4">
        <w:rPr>
          <w:rFonts w:asciiTheme="minorHAnsi" w:hAnsiTheme="minorHAnsi" w:cstheme="minorHAnsi"/>
          <w:sz w:val="16"/>
        </w:rPr>
        <w:t xml:space="preserve"> conduct industrial action is in effect that to </w:t>
      </w:r>
      <w:r w:rsidRPr="001D4AA4">
        <w:rPr>
          <w:rStyle w:val="StyleUnderline"/>
          <w:rFonts w:asciiTheme="minorHAnsi" w:hAnsiTheme="minorHAnsi" w:cstheme="minorHAnsi"/>
        </w:rPr>
        <w:t>withdraw their labour in some way</w:t>
      </w:r>
      <w:r w:rsidRPr="001D4AA4">
        <w:rPr>
          <w:rFonts w:asciiTheme="minorHAnsi" w:hAnsiTheme="minorHAnsi" w:cstheme="minorHAnsi"/>
          <w:sz w:val="16"/>
        </w:rPr>
        <w:t xml:space="preserve"> (quitting, striking, going slow) </w:t>
      </w:r>
      <w:r w:rsidRPr="001D4AA4">
        <w:rPr>
          <w:rStyle w:val="StyleUnderline"/>
          <w:rFonts w:asciiTheme="minorHAnsi" w:hAnsiTheme="minorHAnsi" w:cstheme="minorHAnsi"/>
        </w:rPr>
        <w:t xml:space="preserve">unless collective demands are met. As individuals, every worker, </w:t>
      </w:r>
      <w:r w:rsidRPr="001D4AA4">
        <w:rPr>
          <w:rFonts w:asciiTheme="minorHAnsi" w:hAnsiTheme="minorHAnsi" w:cstheme="minorHAnsi"/>
          <w:sz w:val="16"/>
        </w:rPr>
        <w:t xml:space="preserve">if they are not a slave (and slavery is explicitly not permitted under Rawls’s first principle) </w:t>
      </w:r>
      <w:r w:rsidRPr="001D4AA4">
        <w:rPr>
          <w:rStyle w:val="StyleUnderline"/>
          <w:rFonts w:asciiTheme="minorHAnsi" w:hAnsiTheme="minorHAnsi" w:cstheme="minorHAnsi"/>
        </w:rPr>
        <w:t xml:space="preserve">has a right to withdraw their own labour, and might of course threaten this in individual negotiations with their employer. </w:t>
      </w:r>
      <w:r w:rsidRPr="001D4AA4">
        <w:rPr>
          <w:rFonts w:asciiTheme="minorHAnsi" w:hAnsiTheme="minorHAnsi" w:cstheme="minorHAnsi"/>
          <w:sz w:val="16"/>
        </w:rPr>
        <w:t xml:space="preserve">Effectively, </w:t>
      </w:r>
      <w:r w:rsidRPr="001D4AA4">
        <w:rPr>
          <w:rStyle w:val="StyleUnderline"/>
          <w:rFonts w:asciiTheme="minorHAnsi" w:hAnsiTheme="minorHAnsi" w:cstheme="minorHAnsi"/>
        </w:rPr>
        <w:t>what occurs in industrial action is a pooling of individual rights into collective rights</w:t>
      </w:r>
      <w:r w:rsidRPr="001D4AA4">
        <w:rPr>
          <w:rFonts w:asciiTheme="minorHAnsi" w:hAnsiTheme="minorHAnsi" w:cstheme="minorHAnsi"/>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w:t>
      </w:r>
      <w:r w:rsidRPr="001D4AA4">
        <w:rPr>
          <w:rFonts w:asciiTheme="minorHAnsi" w:hAnsiTheme="minorHAnsi" w:cstheme="minorHAnsi"/>
          <w:sz w:val="16"/>
        </w:rPr>
        <w:lastRenderedPageBreak/>
        <w:t xml:space="preserve">breach of contract. However, </w:t>
      </w:r>
      <w:r w:rsidRPr="00F9073F">
        <w:rPr>
          <w:rStyle w:val="StyleUnderline"/>
          <w:rFonts w:asciiTheme="minorHAnsi" w:hAnsiTheme="minorHAnsi" w:cstheme="minorHAnsi"/>
          <w:highlight w:val="green"/>
        </w:rPr>
        <w:t>no contract can literally force labour – if it did that, it would breach the right to freedom from slavery</w:t>
      </w:r>
      <w:r w:rsidRPr="001D4AA4">
        <w:rPr>
          <w:rFonts w:asciiTheme="minorHAnsi" w:hAnsiTheme="minorHAnsi" w:cstheme="minorHAnsi"/>
          <w:sz w:val="16"/>
        </w:rPr>
        <w:t xml:space="preserve">. Rather, it can only schedule penalties, typically financial, where labour is not performed. </w:t>
      </w:r>
      <w:r w:rsidRPr="00F9073F">
        <w:rPr>
          <w:rStyle w:val="StyleUnderline"/>
          <w:rFonts w:asciiTheme="minorHAnsi" w:hAnsiTheme="minorHAnsi" w:cstheme="minorHAnsi"/>
          <w:highlight w:val="green"/>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1D4AA4">
        <w:rPr>
          <w:rFonts w:asciiTheme="minorHAnsi" w:hAnsiTheme="minorHAnsi" w:cstheme="minorHAnsi"/>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30816DCC" w14:textId="77777777" w:rsidR="00BE1819" w:rsidRPr="001D4AA4" w:rsidRDefault="00BE1819" w:rsidP="00BE1819">
      <w:pPr>
        <w:rPr>
          <w:rFonts w:asciiTheme="minorHAnsi" w:hAnsiTheme="minorHAnsi" w:cstheme="minorHAnsi"/>
        </w:rPr>
      </w:pPr>
    </w:p>
    <w:p w14:paraId="705E041F" w14:textId="77777777" w:rsidR="00BE1819" w:rsidRPr="001D4AA4" w:rsidRDefault="00BE1819" w:rsidP="00BE1819">
      <w:pPr>
        <w:pStyle w:val="Heading4"/>
        <w:rPr>
          <w:rFonts w:asciiTheme="minorHAnsi" w:hAnsiTheme="minorHAnsi" w:cstheme="minorHAnsi"/>
        </w:rPr>
      </w:pPr>
      <w:r w:rsidRPr="001D4AA4">
        <w:rPr>
          <w:rFonts w:asciiTheme="minorHAnsi" w:hAnsiTheme="minorHAnsi" w:cstheme="minorHAnsi"/>
        </w:rP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61D1115F" w14:textId="77777777" w:rsidR="00BE1819" w:rsidRPr="001D4AA4" w:rsidRDefault="00BE1819" w:rsidP="00BE1819">
      <w:pPr>
        <w:pStyle w:val="Heading4"/>
        <w:rPr>
          <w:rFonts w:asciiTheme="minorHAnsi" w:hAnsiTheme="minorHAnsi" w:cstheme="minorHAnsi"/>
        </w:rPr>
      </w:pPr>
      <w:r w:rsidRPr="001D4AA4">
        <w:rPr>
          <w:rFonts w:asciiTheme="minorHAnsi" w:hAnsiTheme="minorHAnsi" w:cstheme="minorHAnsi"/>
        </w:rPr>
        <w:t>[5] Strikes prevent workers from being used as a means</w:t>
      </w:r>
    </w:p>
    <w:p w14:paraId="2C9449F2" w14:textId="77777777" w:rsidR="00BE1819" w:rsidRPr="001D4AA4" w:rsidRDefault="00BE1819" w:rsidP="00BE1819">
      <w:pPr>
        <w:spacing w:after="0" w:line="240" w:lineRule="auto"/>
        <w:rPr>
          <w:rFonts w:asciiTheme="minorHAnsi" w:eastAsia="Times New Roman" w:hAnsiTheme="minorHAnsi" w:cstheme="minorHAnsi"/>
          <w:sz w:val="16"/>
        </w:rPr>
      </w:pPr>
      <w:r w:rsidRPr="001D4AA4">
        <w:rPr>
          <w:rFonts w:asciiTheme="minorHAnsi" w:eastAsia="Times New Roman" w:hAnsiTheme="minorHAnsi" w:cstheme="minorHAnsi"/>
          <w:b/>
          <w:bCs/>
          <w:sz w:val="24"/>
        </w:rPr>
        <w:t>Lofaso 17</w:t>
      </w:r>
      <w:r w:rsidRPr="001D4AA4">
        <w:rPr>
          <w:rFonts w:asciiTheme="minorHAnsi" w:eastAsia="Times New Roman" w:hAnsiTheme="minorHAnsi" w:cstheme="minorHAnsi"/>
          <w:sz w:val="24"/>
        </w:rPr>
        <w:t xml:space="preserve"> </w:t>
      </w:r>
      <w:r w:rsidRPr="001D4AA4">
        <w:rPr>
          <w:rFonts w:asciiTheme="minorHAnsi" w:eastAsia="Times New Roman" w:hAnsiTheme="minorHAnsi" w:cstheme="minorHAnsi"/>
          <w:sz w:val="16"/>
        </w:rPr>
        <w:t>Anne Marie Lofaso, Workers’ Rights as Natural Human Rights, 71 U. Miami L. Rev. 565 (2017) Available at: https://repository.law.miami.edu/umlr/vol71/iss3/3  [Anne Marie Lofaso is Associate Dean for Faculty Research and Development and a professor at the West Virginia University College of Law. In 2010, she was named WVU College of Law Professor of the Year.]</w:t>
      </w:r>
    </w:p>
    <w:p w14:paraId="4FE599FC" w14:textId="77777777" w:rsidR="00BE1819" w:rsidRPr="001D4AA4" w:rsidRDefault="00BE1819" w:rsidP="00BE1819">
      <w:pPr>
        <w:spacing w:after="0" w:line="240" w:lineRule="auto"/>
        <w:rPr>
          <w:rFonts w:asciiTheme="minorHAnsi" w:eastAsia="Times New Roman" w:hAnsiTheme="minorHAnsi" w:cstheme="minorHAnsi"/>
          <w:sz w:val="16"/>
        </w:rPr>
      </w:pPr>
    </w:p>
    <w:p w14:paraId="365146EB" w14:textId="77777777" w:rsidR="00BE1819" w:rsidRPr="001D4AA4" w:rsidRDefault="00BE1819" w:rsidP="00BE1819">
      <w:pPr>
        <w:spacing w:after="0" w:line="240" w:lineRule="auto"/>
        <w:rPr>
          <w:rFonts w:asciiTheme="minorHAnsi" w:eastAsia="Times New Roman" w:hAnsiTheme="minorHAnsi" w:cstheme="minorHAnsi"/>
          <w:sz w:val="16"/>
        </w:rPr>
      </w:pPr>
      <w:r w:rsidRPr="001D4AA4">
        <w:rPr>
          <w:rFonts w:asciiTheme="minorHAnsi" w:eastAsia="Times New Roman" w:hAnsiTheme="minorHAnsi" w:cstheme="minorHAnsi"/>
          <w:color w:val="000000"/>
          <w:sz w:val="16"/>
        </w:rPr>
        <w:t xml:space="preserve">It is the categorical imperative’s second formulation, known as the principle of ends, the principle of dignity, or the humanity principle, where Kant seems to add something more.202 </w:t>
      </w:r>
      <w:r w:rsidRPr="001D4AA4">
        <w:rPr>
          <w:rStyle w:val="StyleUnderline"/>
          <w:rFonts w:asciiTheme="minorHAnsi" w:hAnsiTheme="minorHAnsi" w:cstheme="minorHAnsi"/>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9073F">
        <w:rPr>
          <w:rStyle w:val="StyleUnderline"/>
          <w:rFonts w:asciiTheme="minorHAnsi" w:hAnsiTheme="minorHAnsi" w:cstheme="minorHAnsi"/>
          <w:highlight w:val="green"/>
        </w:rPr>
        <w:t>The humanity principle forbids us to act in ways that exploit human beings or at least in ways that merely exploit human beings</w:t>
      </w:r>
      <w:r w:rsidRPr="001D4AA4">
        <w:rPr>
          <w:rStyle w:val="StyleUnderline"/>
          <w:rFonts w:asciiTheme="minorHAnsi" w:hAnsiTheme="minorHAnsi" w:cstheme="minorHAnsi"/>
        </w:rPr>
        <w:t xml:space="preserve">.204 Presumably, hiring workers per se does not violate the CI even though the employer uses its workers in furtherance of its purposes. </w:t>
      </w:r>
      <w:r w:rsidRPr="00F9073F">
        <w:rPr>
          <w:rStyle w:val="StyleUnderline"/>
          <w:rFonts w:asciiTheme="minorHAnsi" w:hAnsiTheme="minorHAnsi" w:cstheme="minorHAnsi"/>
          <w:highlight w:val="green"/>
        </w:rPr>
        <w:t xml:space="preserve">The moral question inherent </w:t>
      </w:r>
      <w:r w:rsidRPr="001D4AA4">
        <w:rPr>
          <w:rStyle w:val="StyleUnderline"/>
          <w:rFonts w:asciiTheme="minorHAnsi" w:hAnsiTheme="minorHAnsi" w:cstheme="minorHAnsi"/>
        </w:rPr>
        <w:t xml:space="preserve">in a natural human rights approach to workers’ rights </w:t>
      </w:r>
      <w:r w:rsidRPr="00F9073F">
        <w:rPr>
          <w:rStyle w:val="StyleUnderline"/>
          <w:rFonts w:asciiTheme="minorHAnsi" w:hAnsiTheme="minorHAnsi" w:cstheme="minorHAnsi"/>
          <w:highlight w:val="green"/>
        </w:rPr>
        <w:t xml:space="preserve">is whether </w:t>
      </w:r>
      <w:r w:rsidRPr="001D4AA4">
        <w:rPr>
          <w:rStyle w:val="StyleUnderline"/>
          <w:rFonts w:asciiTheme="minorHAnsi" w:hAnsiTheme="minorHAnsi" w:cstheme="minorHAnsi"/>
        </w:rPr>
        <w:t xml:space="preserve">these </w:t>
      </w:r>
      <w:r w:rsidRPr="00F9073F">
        <w:rPr>
          <w:rStyle w:val="StyleUnderline"/>
          <w:rFonts w:asciiTheme="minorHAnsi" w:hAnsiTheme="minorHAnsi" w:cstheme="minorHAnsi"/>
          <w:highlight w:val="green"/>
        </w:rPr>
        <w:t>workers are being used merely as a means</w:t>
      </w:r>
      <w:r w:rsidRPr="001D4AA4">
        <w:rPr>
          <w:rStyle w:val="StyleUnderline"/>
          <w:rFonts w:asciiTheme="minorHAnsi" w:hAnsiTheme="minorHAnsi" w:cstheme="minorHAnsi"/>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9073F">
        <w:rPr>
          <w:rStyle w:val="StyleUnderline"/>
          <w:rFonts w:asciiTheme="minorHAnsi" w:hAnsiTheme="minorHAnsi" w:cstheme="minorHAnsi"/>
          <w:highlight w:val="green"/>
        </w:rPr>
        <w:t xml:space="preserve">It is also a </w:t>
      </w:r>
      <w:r w:rsidRPr="001D4AA4">
        <w:rPr>
          <w:rStyle w:val="StyleUnderline"/>
          <w:rFonts w:asciiTheme="minorHAnsi" w:hAnsiTheme="minorHAnsi" w:cstheme="minorHAnsi"/>
        </w:rPr>
        <w:t xml:space="preserve">legal </w:t>
      </w:r>
      <w:r w:rsidRPr="00F9073F">
        <w:rPr>
          <w:rStyle w:val="StyleUnderline"/>
          <w:rFonts w:asciiTheme="minorHAnsi" w:hAnsiTheme="minorHAnsi" w:cstheme="minorHAnsi"/>
          <w:highlight w:val="green"/>
        </w:rPr>
        <w:t xml:space="preserve">strategy for developing positive labor standards, which reflect a particular conception of human dignity and autonomy </w:t>
      </w:r>
      <w:r w:rsidRPr="001D4AA4">
        <w:rPr>
          <w:rStyle w:val="StyleUnderline"/>
          <w:rFonts w:asciiTheme="minorHAnsi" w:hAnsiTheme="minorHAnsi" w:cstheme="minorHAnsi"/>
        </w:rPr>
        <w:t>while minimizing the impact of state and business coercion of workers</w:t>
      </w:r>
      <w:r w:rsidRPr="001D4AA4">
        <w:rPr>
          <w:rFonts w:asciiTheme="minorHAnsi" w:eastAsia="Times New Roman" w:hAnsiTheme="minorHAnsi" w:cstheme="minorHAnsi"/>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671A6E33" w14:textId="77777777" w:rsidR="00BE1819" w:rsidRPr="001D4AA4" w:rsidRDefault="00BE1819" w:rsidP="00BE1819">
      <w:pPr>
        <w:rPr>
          <w:rFonts w:asciiTheme="minorHAnsi" w:hAnsiTheme="minorHAnsi" w:cstheme="minorHAnsi"/>
        </w:rPr>
      </w:pPr>
    </w:p>
    <w:p w14:paraId="7C0289A5" w14:textId="77777777" w:rsidR="00BE1819" w:rsidRPr="001D4AA4" w:rsidRDefault="00BE1819" w:rsidP="00BE1819">
      <w:pPr>
        <w:pStyle w:val="Heading4"/>
        <w:rPr>
          <w:rFonts w:asciiTheme="minorHAnsi" w:hAnsiTheme="minorHAnsi" w:cstheme="minorHAnsi"/>
        </w:rPr>
      </w:pPr>
      <w:r w:rsidRPr="001D4AA4">
        <w:rPr>
          <w:rFonts w:asciiTheme="minorHAnsi" w:hAnsiTheme="minorHAnsi" w:cstheme="minorHAnsi"/>
        </w:rPr>
        <w:t>[6] Put away your turns: strikes are an omission of action</w:t>
      </w:r>
    </w:p>
    <w:p w14:paraId="08676718" w14:textId="77777777" w:rsidR="00BE1819" w:rsidRPr="001D4AA4" w:rsidRDefault="00BE1819" w:rsidP="00BE1819">
      <w:pPr>
        <w:rPr>
          <w:rStyle w:val="Style13ptBold"/>
          <w:rFonts w:asciiTheme="minorHAnsi" w:hAnsiTheme="minorHAnsi" w:cstheme="minorHAnsi"/>
          <w:b w:val="0"/>
          <w:sz w:val="16"/>
        </w:rPr>
      </w:pPr>
      <w:r w:rsidRPr="001D4AA4">
        <w:rPr>
          <w:rFonts w:asciiTheme="minorHAnsi" w:hAnsiTheme="minorHAnsi" w:cstheme="minorHAnsi"/>
          <w:b/>
          <w:bCs/>
        </w:rPr>
        <w:t>Benjamin 78</w:t>
      </w:r>
      <w:r w:rsidRPr="001D4AA4">
        <w:rPr>
          <w:rFonts w:asciiTheme="minorHAnsi" w:hAnsiTheme="minorHAnsi" w:cstheme="minorHAnsi"/>
        </w:rPr>
        <w:t xml:space="preserve"> </w:t>
      </w:r>
      <w:r w:rsidRPr="001D4AA4">
        <w:rPr>
          <w:rFonts w:asciiTheme="minorHAnsi" w:hAnsiTheme="minorHAnsi" w:cstheme="minorHAnsi"/>
          <w:sz w:val="16"/>
        </w:rPr>
        <w:t>Walter Benjamin, On Violence, Reflections: Essays, Aphorisms, Autobiographical Writings [Walter Bendix Schönflies Benjamin was a German Jewish philosopher, cultural critic and essayist]</w:t>
      </w:r>
    </w:p>
    <w:p w14:paraId="01EAC9C8" w14:textId="77777777" w:rsidR="00BE1819" w:rsidRPr="001D4AA4" w:rsidRDefault="00BE1819" w:rsidP="00BE1819">
      <w:pPr>
        <w:rPr>
          <w:rFonts w:asciiTheme="minorHAnsi" w:hAnsiTheme="minorHAnsi" w:cstheme="minorHAnsi"/>
          <w:sz w:val="16"/>
        </w:rPr>
      </w:pPr>
      <w:r w:rsidRPr="001D4AA4">
        <w:rPr>
          <w:rFonts w:asciiTheme="minorHAnsi" w:hAnsiTheme="minorHAnsi" w:cstheme="minorHAnsi"/>
          <w:sz w:val="16"/>
        </w:rPr>
        <w:t xml:space="preserve">This is above all the case in the class struggle, in the form of the workers' guaranteed right to strike. </w:t>
      </w:r>
      <w:r w:rsidRPr="001D4AA4">
        <w:rPr>
          <w:rStyle w:val="StyleUnderline"/>
          <w:rFonts w:asciiTheme="minorHAnsi" w:hAnsiTheme="minorHAnsi" w:cstheme="minorHAnsi"/>
        </w:rPr>
        <w:t xml:space="preserve">Organized labor is, apart from the state, probably today the only legal subject en­titled to exercise violence. Against this view there is certainly the objection that </w:t>
      </w:r>
      <w:r w:rsidRPr="00F9073F">
        <w:rPr>
          <w:rStyle w:val="StyleUnderline"/>
          <w:rFonts w:asciiTheme="minorHAnsi" w:hAnsiTheme="minorHAnsi" w:cstheme="minorHAnsi"/>
          <w:highlight w:val="green"/>
        </w:rPr>
        <w:t>an omission of actions</w:t>
      </w:r>
      <w:r w:rsidRPr="001D4AA4">
        <w:rPr>
          <w:rStyle w:val="StyleUnderline"/>
          <w:rFonts w:asciiTheme="minorHAnsi" w:hAnsiTheme="minorHAnsi" w:cstheme="minorHAnsi"/>
        </w:rPr>
        <w:t xml:space="preserve">, a nonaction, </w:t>
      </w:r>
      <w:r w:rsidRPr="00F9073F">
        <w:rPr>
          <w:rStyle w:val="StyleUnderline"/>
          <w:rFonts w:asciiTheme="minorHAnsi" w:hAnsiTheme="minorHAnsi" w:cstheme="minorHAnsi"/>
          <w:highlight w:val="green"/>
        </w:rPr>
        <w:t>which a strike really is, cannot be described as violence</w:t>
      </w:r>
      <w:r w:rsidRPr="001D4AA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1D4AA4">
        <w:rPr>
          <w:rStyle w:val="StyleUnderline"/>
          <w:rFonts w:asciiTheme="minorHAnsi" w:hAnsiTheme="minorHAnsi" w:cstheme="minorHAnsi"/>
        </w:rPr>
        <w:t xml:space="preserve">And as in the view of the state, or the </w:t>
      </w:r>
      <w:r w:rsidRPr="001D4AA4">
        <w:rPr>
          <w:rStyle w:val="StyleUnderline"/>
          <w:rFonts w:asciiTheme="minorHAnsi" w:hAnsiTheme="minorHAnsi" w:cstheme="minorHAnsi"/>
        </w:rPr>
        <w:lastRenderedPageBreak/>
        <w:t xml:space="preserve">law, </w:t>
      </w:r>
      <w:r w:rsidRPr="00F9073F">
        <w:rPr>
          <w:rStyle w:val="StyleUnderline"/>
          <w:rFonts w:asciiTheme="minorHAnsi" w:hAnsiTheme="minorHAnsi" w:cstheme="minorHAnsi"/>
          <w:highlight w:val="green"/>
        </w:rPr>
        <w:t>the right</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to strike conceded to labor is certainly not a right to exercise violence but</w:t>
      </w:r>
      <w:r w:rsidRPr="001D4AA4">
        <w:rPr>
          <w:rStyle w:val="StyleUnderline"/>
          <w:rFonts w:asciiTheme="minorHAnsi" w:hAnsiTheme="minorHAnsi" w:cstheme="minorHAnsi"/>
        </w:rPr>
        <w:t xml:space="preserve">, rather, </w:t>
      </w:r>
      <w:r w:rsidRPr="00F9073F">
        <w:rPr>
          <w:rStyle w:val="StyleUnderline"/>
          <w:rFonts w:asciiTheme="minorHAnsi" w:hAnsiTheme="minorHAnsi" w:cstheme="minorHAnsi"/>
          <w:highlight w:val="green"/>
        </w:rPr>
        <w:t>to escape from a violence indirectly exercised by the employer</w:t>
      </w:r>
      <w:r w:rsidRPr="001D4AA4">
        <w:rPr>
          <w:rFonts w:asciiTheme="minorHAnsi" w:hAnsiTheme="minorHAnsi" w:cstheme="minorHAnsi"/>
          <w:sz w:val="16"/>
        </w:rPr>
        <w:t xml:space="preserve">, </w:t>
      </w:r>
      <w:r w:rsidRPr="00F9073F">
        <w:rPr>
          <w:rStyle w:val="StyleUnderline"/>
          <w:rFonts w:asciiTheme="minorHAnsi" w:hAnsiTheme="minorHAnsi" w:cstheme="minorHAnsi"/>
          <w:highlight w:val="green"/>
        </w:rPr>
        <w:t>strikes</w:t>
      </w:r>
      <w:r w:rsidRPr="001D4AA4">
        <w:rPr>
          <w:rStyle w:val="StyleUnderline"/>
          <w:rFonts w:asciiTheme="minorHAnsi" w:hAnsiTheme="minorHAnsi" w:cstheme="minorHAnsi"/>
        </w:rPr>
        <w:t xml:space="preserve"> conforming to this </w:t>
      </w:r>
      <w:r w:rsidRPr="00F9073F">
        <w:rPr>
          <w:rStyle w:val="StyleUnderline"/>
          <w:rFonts w:asciiTheme="minorHAnsi" w:hAnsiTheme="minorHAnsi" w:cstheme="minorHAnsi"/>
          <w:highlight w:val="green"/>
        </w:rPr>
        <w:t>may undoubtedly occur from time to time and involve only a "withdrawal" or "estrangement" from the employer</w:t>
      </w:r>
      <w:r w:rsidRPr="001D4AA4">
        <w:rPr>
          <w:rStyle w:val="StyleUnderline"/>
          <w:rFonts w:asciiTheme="minorHAnsi" w:hAnsiTheme="minorHAnsi" w:cstheme="minorHAnsi"/>
        </w:rPr>
        <w:t xml:space="preserve">. </w:t>
      </w:r>
      <w:r w:rsidRPr="001D4AA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0"/>
    <w:p w14:paraId="24B8206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1819"/>
    <w:rsid w:val="000139A3"/>
    <w:rsid w:val="0006015D"/>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8E2"/>
    <w:rsid w:val="0057268A"/>
    <w:rsid w:val="005B7C7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43E3"/>
    <w:rsid w:val="00AD462F"/>
    <w:rsid w:val="00B33C6D"/>
    <w:rsid w:val="00B4508F"/>
    <w:rsid w:val="00B55AD5"/>
    <w:rsid w:val="00B8057C"/>
    <w:rsid w:val="00BD6238"/>
    <w:rsid w:val="00BE181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117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D6AD6"/>
  <w15:chartTrackingRefBased/>
  <w15:docId w15:val="{089F036D-FECB-4205-B9AF-403EBC0D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1819"/>
    <w:rPr>
      <w:rFonts w:ascii="Calibri" w:hAnsi="Calibri"/>
    </w:rPr>
  </w:style>
  <w:style w:type="paragraph" w:styleId="Heading1">
    <w:name w:val="heading 1"/>
    <w:aliases w:val="Pocket"/>
    <w:basedOn w:val="Normal"/>
    <w:next w:val="Normal"/>
    <w:link w:val="Heading1Char"/>
    <w:qFormat/>
    <w:rsid w:val="00BE18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18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18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BE18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1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819"/>
  </w:style>
  <w:style w:type="character" w:customStyle="1" w:styleId="Heading1Char">
    <w:name w:val="Heading 1 Char"/>
    <w:aliases w:val="Pocket Char"/>
    <w:basedOn w:val="DefaultParagraphFont"/>
    <w:link w:val="Heading1"/>
    <w:rsid w:val="00BE18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18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181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BE181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BE181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181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E1819"/>
    <w:rPr>
      <w:b w:val="0"/>
      <w:sz w:val="22"/>
      <w:u w:val="single"/>
    </w:rPr>
  </w:style>
  <w:style w:type="character" w:styleId="Hyperlink">
    <w:name w:val="Hyperlink"/>
    <w:basedOn w:val="DefaultParagraphFont"/>
    <w:uiPriority w:val="99"/>
    <w:semiHidden/>
    <w:unhideWhenUsed/>
    <w:rsid w:val="00BE1819"/>
    <w:rPr>
      <w:color w:val="auto"/>
      <w:u w:val="none"/>
    </w:rPr>
  </w:style>
  <w:style w:type="character" w:styleId="FollowedHyperlink">
    <w:name w:val="FollowedHyperlink"/>
    <w:basedOn w:val="DefaultParagraphFont"/>
    <w:uiPriority w:val="99"/>
    <w:semiHidden/>
    <w:unhideWhenUsed/>
    <w:rsid w:val="00BE1819"/>
    <w:rPr>
      <w:color w:val="auto"/>
      <w:u w:val="none"/>
    </w:rPr>
  </w:style>
  <w:style w:type="paragraph" w:customStyle="1" w:styleId="textbold">
    <w:name w:val="text bold"/>
    <w:basedOn w:val="Normal"/>
    <w:link w:val="Emphasis"/>
    <w:uiPriority w:val="7"/>
    <w:qFormat/>
    <w:rsid w:val="00BE1819"/>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3411</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2021-12-03T21:17:00Z</dcterms:created>
  <dcterms:modified xsi:type="dcterms:W3CDTF">2021-12-03T21:30:00Z</dcterms:modified>
</cp:coreProperties>
</file>