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85C1D" w14:textId="77777777" w:rsidR="00C412FF" w:rsidRDefault="00C412FF" w:rsidP="00C412FF">
      <w:pPr>
        <w:pStyle w:val="Heading2"/>
      </w:pPr>
      <w:r>
        <w:t xml:space="preserve">1AC – Framing </w:t>
      </w:r>
    </w:p>
    <w:p w14:paraId="2922ADF6" w14:textId="0BC3E8BA" w:rsidR="00C412FF" w:rsidRDefault="00C412FF" w:rsidP="00C412FF">
      <w:pPr>
        <w:pStyle w:val="Heading4"/>
        <w:spacing w:before="0" w:after="80" w:line="276" w:lineRule="auto"/>
      </w:pPr>
      <w:r w:rsidRPr="00776884">
        <w:t>The starting point of</w:t>
      </w:r>
      <w:r w:rsidR="00CF510E">
        <w:t xml:space="preserve"> morality and justice </w:t>
      </w:r>
      <w:r w:rsidRPr="00776884">
        <w:t>is practical reason.</w:t>
      </w:r>
    </w:p>
    <w:p w14:paraId="32787FB9" w14:textId="38029194" w:rsidR="00C412FF" w:rsidRPr="00776884" w:rsidRDefault="00C412FF" w:rsidP="00C412FF">
      <w:pPr>
        <w:pStyle w:val="Heading4"/>
        <w:spacing w:before="0" w:after="80" w:line="276" w:lineRule="auto"/>
      </w:pPr>
      <w:r w:rsidRPr="00776884">
        <w:t xml:space="preserve">1] </w:t>
      </w:r>
      <w:r w:rsidRPr="00E71C3D">
        <w:rPr>
          <w:u w:val="single"/>
        </w:rPr>
        <w:t>Bindingness:</w:t>
      </w:r>
      <w:r w:rsidRPr="00776884">
        <w:t xml:space="preserve"> A theory is only binding when you can answer the question “why should I do this?” and not continue to ask “why”. Only practical reason provides a deductive foundation for ethics since the question “why should I be rational” already concedes the authoritative power of agency </w:t>
      </w:r>
      <w:r>
        <w:t>and reason since you use your reason</w:t>
      </w:r>
      <w:r w:rsidRPr="00776884">
        <w:t xml:space="preserve"> </w:t>
      </w:r>
    </w:p>
    <w:p w14:paraId="53C8AF60" w14:textId="77777777" w:rsidR="00C412FF" w:rsidRPr="00776884" w:rsidRDefault="00C412FF" w:rsidP="00C412FF">
      <w:pPr>
        <w:pStyle w:val="Heading4"/>
        <w:spacing w:before="0" w:after="80" w:line="276" w:lineRule="auto"/>
      </w:pPr>
      <w:r w:rsidRPr="00776884">
        <w:t xml:space="preserve">2] </w:t>
      </w:r>
      <w:r w:rsidRPr="00E71C3D">
        <w:rPr>
          <w:u w:val="single"/>
        </w:rPr>
        <w:t>Action theory:</w:t>
      </w:r>
      <w:r w:rsidRPr="00776884">
        <w:t xml:space="preserve">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16BF0CD8" w14:textId="77777777" w:rsidR="00406AB1" w:rsidRDefault="00C412FF" w:rsidP="00406AB1">
      <w:pPr>
        <w:pStyle w:val="Heading4"/>
      </w:pPr>
      <w:r w:rsidRPr="00776884">
        <w:rPr>
          <w:rFonts w:cs="Calibri"/>
        </w:rPr>
        <w:t xml:space="preserve">3] </w:t>
      </w:r>
      <w:r w:rsidR="00406AB1" w:rsidRPr="00406AB1">
        <w:rPr>
          <w:u w:val="single"/>
        </w:rPr>
        <w:t>External World Fallacy</w:t>
      </w:r>
      <w:r w:rsidR="00406AB1">
        <w:t xml:space="preserve">- Only internal knowledge can be trusted. Experience is corrupt – we could be dreaming or hallucinating. </w:t>
      </w:r>
    </w:p>
    <w:p w14:paraId="3A5C81F3" w14:textId="4D8CCE1E" w:rsidR="00406AB1" w:rsidRDefault="00406AB1" w:rsidP="00406AB1">
      <w:pPr>
        <w:pStyle w:val="Heading4"/>
      </w:pPr>
      <w:r>
        <w:t>4]</w:t>
      </w:r>
      <w:r>
        <w:t xml:space="preserve"> </w:t>
      </w:r>
      <w:r w:rsidRPr="00406AB1">
        <w:rPr>
          <w:u w:val="single"/>
        </w:rPr>
        <w:t>C</w:t>
      </w:r>
      <w:proofErr w:type="spellStart"/>
      <w:r w:rsidRPr="00406AB1">
        <w:rPr>
          <w:u w:val="single"/>
        </w:rPr>
        <w:t>onstitutivism</w:t>
      </w:r>
      <w:proofErr w:type="spellEnd"/>
      <w:r>
        <w:t>- Only a priori knowledge exists across all subjects, empirics vary.</w:t>
      </w:r>
    </w:p>
    <w:p w14:paraId="54FCE78A" w14:textId="5BE6416A" w:rsidR="00C412FF" w:rsidRPr="00406AB1" w:rsidRDefault="00406AB1" w:rsidP="00C412FF">
      <w:pPr>
        <w:pStyle w:val="Heading4"/>
      </w:pPr>
      <w:r>
        <w:t>5]</w:t>
      </w:r>
      <w:r>
        <w:t xml:space="preserve"> </w:t>
      </w:r>
      <w:r w:rsidRPr="00406AB1">
        <w:rPr>
          <w:u w:val="single"/>
        </w:rPr>
        <w:t>Is/ought gap</w:t>
      </w:r>
      <w:r>
        <w:t xml:space="preserve">- Empirics tell us what is, not what ought to be. Descriptions can’t prove ought statements; only internal knowledge can prove </w:t>
      </w:r>
      <w:proofErr w:type="spellStart"/>
      <w:r>
        <w:t>oughts</w:t>
      </w:r>
      <w:proofErr w:type="spellEnd"/>
      <w:r>
        <w:t>.</w:t>
      </w:r>
    </w:p>
    <w:p w14:paraId="054B8808" w14:textId="3715D702" w:rsidR="00C412FF" w:rsidRDefault="00406AB1" w:rsidP="00C412FF">
      <w:pPr>
        <w:pStyle w:val="Heading4"/>
      </w:pPr>
      <w:r>
        <w:t>6</w:t>
      </w:r>
      <w:r w:rsidR="00C412FF" w:rsidRPr="00E71C3D">
        <w:t>]</w:t>
      </w:r>
      <w:r w:rsidR="00C412FF" w:rsidRPr="00E71C3D">
        <w:rPr>
          <w:u w:val="single"/>
        </w:rPr>
        <w:t xml:space="preserve"> </w:t>
      </w:r>
      <w:r w:rsidR="00C412FF" w:rsidRPr="003B2604">
        <w:rPr>
          <w:u w:val="single"/>
        </w:rPr>
        <w:t>All arguments by definition appeal to reason</w:t>
      </w:r>
      <w:r w:rsidR="00C412FF">
        <w:t xml:space="preserve"> – </w:t>
      </w:r>
      <w:r w:rsidR="00C412FF" w:rsidRPr="003771C0">
        <w:t>otherwise</w:t>
      </w:r>
      <w:r w:rsidR="00C412FF">
        <w:t xml:space="preserve"> </w:t>
      </w:r>
      <w:r w:rsidR="00C412FF" w:rsidRPr="003771C0">
        <w:t>you are conceding they have no warrant to structure them and are by definition baseless. Thus reason is an epistemic constraint on evaluating neg arguments.</w:t>
      </w:r>
    </w:p>
    <w:p w14:paraId="3DAE47CA" w14:textId="77777777" w:rsidR="00C412FF" w:rsidRPr="00E71C3D" w:rsidRDefault="00C412FF" w:rsidP="00C412FF"/>
    <w:p w14:paraId="6204E2A7" w14:textId="77777777" w:rsidR="00C412FF" w:rsidRDefault="00C412FF" w:rsidP="00C412FF">
      <w:pPr>
        <w:pStyle w:val="Heading4"/>
        <w:spacing w:line="240" w:lineRule="auto"/>
        <w:rPr>
          <w:rFonts w:cs="Times New Roman"/>
          <w:color w:val="000000" w:themeColor="text1"/>
        </w:rPr>
      </w:pPr>
      <w:r w:rsidRPr="00925D23">
        <w:rPr>
          <w:rFonts w:cs="Calibri"/>
        </w:rPr>
        <w:t xml:space="preserve">Next, the relevant feature of reason is </w:t>
      </w:r>
      <w:r w:rsidRPr="00A32F8E">
        <w:rPr>
          <w:rFonts w:cs="Calibri"/>
          <w:u w:val="single"/>
        </w:rPr>
        <w:t>universality</w:t>
      </w:r>
      <w:r w:rsidRPr="00925D23">
        <w:rPr>
          <w:rFonts w:cs="Calibri"/>
        </w:rPr>
        <w:t xml:space="preserve"> </w:t>
      </w:r>
      <w:r>
        <w:rPr>
          <w:rFonts w:cs="Calibri"/>
        </w:rPr>
        <w:t>–</w:t>
      </w:r>
      <w:r>
        <w:rPr>
          <w:rFonts w:cs="Times New Roman"/>
          <w:color w:val="000000" w:themeColor="text1"/>
        </w:rPr>
        <w:t xml:space="preserve"> 3 warrants:</w:t>
      </w:r>
    </w:p>
    <w:p w14:paraId="70780B70" w14:textId="7BDE1554" w:rsidR="00C412FF" w:rsidRDefault="00C412FF" w:rsidP="00C412FF">
      <w:pPr>
        <w:pStyle w:val="Heading4"/>
        <w:spacing w:line="276" w:lineRule="auto"/>
      </w:pPr>
      <w:r>
        <w:t>1]</w:t>
      </w:r>
      <w:r w:rsidRPr="008328CA">
        <w:t xml:space="preserve"> </w:t>
      </w:r>
      <w:r>
        <w:t>A</w:t>
      </w:r>
      <w:r w:rsidRPr="008328CA">
        <w:t xml:space="preserve">bsent universal ethics, morality becomes arbitrary and fails to guide action, which means that ethics is rendered useless. </w:t>
      </w:r>
    </w:p>
    <w:p w14:paraId="485BC1AC" w14:textId="77777777" w:rsidR="00C412FF" w:rsidRDefault="00C412FF" w:rsidP="00C412FF">
      <w:pPr>
        <w:pStyle w:val="Heading4"/>
        <w:spacing w:line="276" w:lineRule="auto"/>
        <w:rPr>
          <w:rFonts w:cs="Times New Roman"/>
          <w:color w:val="000000" w:themeColor="text1"/>
        </w:rPr>
      </w:pPr>
      <w:r>
        <w:t>2] A</w:t>
      </w:r>
      <w:r w:rsidRPr="008328CA">
        <w:t xml:space="preserve"> </w:t>
      </w:r>
      <w:r w:rsidRPr="008328CA">
        <w:rPr>
          <w:rFonts w:cs="Times New Roman"/>
          <w:color w:val="000000" w:themeColor="text1"/>
        </w:rPr>
        <w:t xml:space="preserve">priori principles </w:t>
      </w:r>
      <w:r>
        <w:rPr>
          <w:rFonts w:cs="Times New Roman"/>
          <w:color w:val="000000" w:themeColor="text1"/>
        </w:rPr>
        <w:t xml:space="preserve">like reason </w:t>
      </w:r>
      <w:r w:rsidRPr="008328CA">
        <w:rPr>
          <w:rFonts w:cs="Times New Roman"/>
          <w:color w:val="000000" w:themeColor="text1"/>
        </w:rPr>
        <w:t xml:space="preserve">definitionally apply to everyone since they are </w:t>
      </w:r>
      <w:r>
        <w:rPr>
          <w:rFonts w:cs="Times New Roman"/>
          <w:color w:val="000000" w:themeColor="text1"/>
        </w:rPr>
        <w:t>definition</w:t>
      </w:r>
      <w:r w:rsidRPr="008328CA">
        <w:rPr>
          <w:rFonts w:cs="Times New Roman"/>
          <w:color w:val="000000" w:themeColor="text1"/>
        </w:rPr>
        <w:t xml:space="preserve">ally independent of human experience therefore ethics is universal. </w:t>
      </w:r>
    </w:p>
    <w:p w14:paraId="0321B23D" w14:textId="4F37F3D9" w:rsidR="00C412FF" w:rsidRDefault="00C412FF" w:rsidP="00C412FF">
      <w:pPr>
        <w:pStyle w:val="Heading4"/>
        <w:spacing w:line="276" w:lineRule="auto"/>
        <w:rPr>
          <w:rFonts w:cs="Times New Roman"/>
          <w:color w:val="000000" w:themeColor="text1"/>
          <w:szCs w:val="16"/>
        </w:rPr>
      </w:pPr>
      <w:r>
        <w:rPr>
          <w:rFonts w:cs="Times New Roman"/>
          <w:color w:val="000000" w:themeColor="text1"/>
          <w:szCs w:val="16"/>
        </w:rPr>
        <w:t>3] Any</w:t>
      </w:r>
      <w:r w:rsidRPr="008328CA">
        <w:rPr>
          <w:rFonts w:cs="Times New Roman"/>
          <w:color w:val="000000" w:themeColor="text1"/>
          <w:szCs w:val="16"/>
        </w:rPr>
        <w:t xml:space="preserve"> </w:t>
      </w:r>
      <w:r>
        <w:rPr>
          <w:rFonts w:cs="Times New Roman"/>
          <w:color w:val="000000" w:themeColor="text1"/>
          <w:szCs w:val="16"/>
        </w:rPr>
        <w:t xml:space="preserve">non-universal </w:t>
      </w:r>
      <w:r w:rsidRPr="008328CA">
        <w:rPr>
          <w:rFonts w:cs="Times New Roman"/>
          <w:color w:val="000000" w:themeColor="text1"/>
          <w:szCs w:val="16"/>
        </w:rPr>
        <w:t xml:space="preserve">norm </w:t>
      </w:r>
      <w:r>
        <w:rPr>
          <w:rFonts w:cs="Times New Roman"/>
          <w:color w:val="000000" w:themeColor="text1"/>
          <w:szCs w:val="16"/>
        </w:rPr>
        <w:t xml:space="preserve">is contradictory as it </w:t>
      </w:r>
      <w:r w:rsidRPr="008328CA">
        <w:rPr>
          <w:rFonts w:cs="Times New Roman"/>
          <w:color w:val="000000" w:themeColor="text1"/>
          <w:szCs w:val="16"/>
        </w:rPr>
        <w:t>justifies someone’s ability to impede on your ends, which also means universalizability acts as a side constraint on ends-based frameworks</w:t>
      </w:r>
      <w:r>
        <w:rPr>
          <w:rFonts w:cs="Times New Roman"/>
          <w:color w:val="000000" w:themeColor="text1"/>
          <w:szCs w:val="16"/>
        </w:rPr>
        <w:t>.</w:t>
      </w:r>
    </w:p>
    <w:p w14:paraId="3EBF7DF7" w14:textId="77777777" w:rsidR="00C412FF" w:rsidRPr="009A5F96" w:rsidRDefault="00C412FF" w:rsidP="00C412FF"/>
    <w:p w14:paraId="49097F37" w14:textId="77777777" w:rsidR="00C412FF" w:rsidRPr="00813C4D" w:rsidRDefault="00C412FF" w:rsidP="00C412FF"/>
    <w:p w14:paraId="0C623A26" w14:textId="6048EC8A" w:rsidR="00C412FF" w:rsidRPr="004C6058" w:rsidRDefault="00C412FF" w:rsidP="00C412FF">
      <w:pPr>
        <w:pStyle w:val="Heading4"/>
      </w:pPr>
      <w:r>
        <w:lastRenderedPageBreak/>
        <w:t xml:space="preserve">Thus, the standard is </w:t>
      </w:r>
      <w:r>
        <w:t>consistency with a system of equal and outer freedom.</w:t>
      </w:r>
    </w:p>
    <w:p w14:paraId="2F5D7D20" w14:textId="77777777" w:rsidR="00C412FF" w:rsidRPr="00776884" w:rsidRDefault="00C412FF" w:rsidP="00C412FF">
      <w:pPr>
        <w:pStyle w:val="Heading4"/>
        <w:rPr>
          <w:rFonts w:cs="Calibri"/>
        </w:rPr>
      </w:pPr>
      <w:r w:rsidRPr="00776884">
        <w:rPr>
          <w:rFonts w:cs="Calibri"/>
        </w:rPr>
        <w:t xml:space="preserve"> Prefer:</w:t>
      </w:r>
    </w:p>
    <w:p w14:paraId="30960CBE" w14:textId="77777777" w:rsidR="00C412FF" w:rsidRPr="00776884" w:rsidRDefault="00C412FF" w:rsidP="00C412FF">
      <w:pPr>
        <w:pStyle w:val="Heading4"/>
        <w:spacing w:line="240" w:lineRule="auto"/>
        <w:rPr>
          <w:rFonts w:cs="Calibri"/>
          <w:color w:val="000000" w:themeColor="text1"/>
        </w:rPr>
      </w:pPr>
      <w:r w:rsidRPr="00776884">
        <w:rPr>
          <w:rFonts w:cs="Calibri"/>
          <w:color w:val="000000" w:themeColor="text1"/>
        </w:rPr>
        <w:t xml:space="preserve">[1] </w:t>
      </w:r>
      <w:r w:rsidRPr="00E71C3D">
        <w:rPr>
          <w:rFonts w:cs="Calibri"/>
          <w:color w:val="000000" w:themeColor="text1"/>
          <w:u w:val="single"/>
        </w:rPr>
        <w:t>Performativity</w:t>
      </w:r>
      <w:r w:rsidRPr="00776884">
        <w:rPr>
          <w:rFonts w:cs="Calibri"/>
          <w:color w:val="000000" w:themeColor="text1"/>
        </w:rPr>
        <w:t xml:space="preserve">—freedom is the key to the process of justification of arguments. </w:t>
      </w:r>
      <w:bookmarkStart w:id="0"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0"/>
    <w:p w14:paraId="06FDF0C2" w14:textId="77777777" w:rsidR="00C412FF" w:rsidRPr="0089001B" w:rsidRDefault="00C412FF" w:rsidP="00C412FF"/>
    <w:p w14:paraId="5709EFA8" w14:textId="77777777" w:rsidR="00C412FF" w:rsidRDefault="00C412FF" w:rsidP="00C412FF">
      <w:pPr>
        <w:pStyle w:val="Heading2"/>
      </w:pPr>
      <w:r>
        <w:lastRenderedPageBreak/>
        <w:t xml:space="preserve">1AC – Contention </w:t>
      </w:r>
    </w:p>
    <w:p w14:paraId="333BEE2D" w14:textId="77777777" w:rsidR="00C412FF" w:rsidRDefault="00C412FF" w:rsidP="00C412FF">
      <w:pPr>
        <w:pStyle w:val="Heading4"/>
      </w:pPr>
      <w:r w:rsidRPr="00113923">
        <w:t>I affirm; A just government ought to recognize an unconditional right of workers to strike.</w:t>
      </w:r>
    </w:p>
    <w:p w14:paraId="1D2D0EA4" w14:textId="77777777" w:rsidR="00C412FF" w:rsidRPr="004A589A" w:rsidRDefault="00C412FF" w:rsidP="00C412FF"/>
    <w:p w14:paraId="64975855" w14:textId="7D595C51" w:rsidR="00C412FF" w:rsidRDefault="00C412FF" w:rsidP="00C412FF">
      <w:pPr>
        <w:pStyle w:val="Heading4"/>
      </w:pPr>
      <w:r>
        <w:t xml:space="preserve">[1] Right to Strike defends liberty for workers to both set and pursue their own ends and resist coercion from others, </w:t>
      </w:r>
      <w:proofErr w:type="spellStart"/>
      <w:r>
        <w:t>Gourevitch</w:t>
      </w:r>
      <w:proofErr w:type="spellEnd"/>
      <w:r>
        <w:t xml:space="preserve"> ’18:</w:t>
      </w:r>
    </w:p>
    <w:p w14:paraId="1D249BE8" w14:textId="77777777" w:rsidR="00C412FF" w:rsidRPr="00D76DC6" w:rsidRDefault="00C412FF" w:rsidP="00C412FF">
      <w:proofErr w:type="spellStart"/>
      <w:r>
        <w:t>Gourevitch</w:t>
      </w:r>
      <w:proofErr w:type="spellEnd"/>
      <w:r>
        <w:t xml:space="preserve">, Alex. “A Radical Defense of the Right to Strike.” </w:t>
      </w:r>
      <w:r>
        <w:rPr>
          <w:i/>
          <w:iCs/>
        </w:rPr>
        <w:t>Jacobin</w:t>
      </w:r>
      <w:r>
        <w:t xml:space="preserve"> 2018. </w:t>
      </w:r>
      <w:r w:rsidRPr="00D76DC6">
        <w:t>https://jacobinmag.com/2018/07/right-to-strike-freedom-civil-liberties-oppression</w:t>
      </w:r>
    </w:p>
    <w:p w14:paraId="207DE3C2" w14:textId="77777777" w:rsidR="00C412FF" w:rsidRPr="00732D09" w:rsidRDefault="00C412FF" w:rsidP="00C412FF">
      <w:pPr>
        <w:shd w:val="clear" w:color="auto" w:fill="FFFFFF"/>
        <w:spacing w:after="240" w:line="408" w:lineRule="atLeast"/>
        <w:rPr>
          <w:color w:val="191919"/>
          <w:sz w:val="16"/>
          <w:szCs w:val="27"/>
        </w:rPr>
      </w:pPr>
      <w:r w:rsidRPr="00732D09">
        <w:rPr>
          <w:color w:val="191919"/>
          <w:sz w:val="16"/>
          <w:szCs w:val="27"/>
        </w:rPr>
        <w:t xml:space="preserve">Workers have an interest in resisting the oppression of class society by using their collective power to reduce, or even overcome, that oppression. Their interest is </w:t>
      </w:r>
      <w:r w:rsidRPr="00732D09">
        <w:rPr>
          <w:rStyle w:val="StyleUnderline"/>
        </w:rPr>
        <w:t xml:space="preserve">a </w:t>
      </w:r>
      <w:r w:rsidRPr="00732D09">
        <w:rPr>
          <w:rStyle w:val="StyleUnderline"/>
          <w:highlight w:val="yellow"/>
        </w:rPr>
        <w:t>liberty interest in a double sense</w:t>
      </w:r>
      <w:r w:rsidRPr="00732D09">
        <w:rPr>
          <w:color w:val="191919"/>
          <w:sz w:val="16"/>
          <w:szCs w:val="27"/>
        </w:rPr>
        <w:t>.</w:t>
      </w:r>
      <w:r w:rsidRPr="00D76DC6">
        <w:rPr>
          <w:color w:val="191919"/>
          <w:sz w:val="16"/>
          <w:szCs w:val="27"/>
        </w:rPr>
        <w:t xml:space="preserve"> </w:t>
      </w:r>
      <w:r w:rsidRPr="00732D09">
        <w:rPr>
          <w:color w:val="191919"/>
          <w:sz w:val="16"/>
          <w:szCs w:val="27"/>
        </w:rPr>
        <w:t xml:space="preserve">First, resistance to that class-based oppression carries with it, at least implicitly, a demand for freedoms not yet enjoyed. </w:t>
      </w:r>
      <w:r w:rsidRPr="00732D09">
        <w:rPr>
          <w:rStyle w:val="StyleUnderline"/>
        </w:rPr>
        <w:t xml:space="preserve">A </w:t>
      </w:r>
      <w:r w:rsidRPr="00732D09">
        <w:rPr>
          <w:rStyle w:val="StyleUnderline"/>
          <w:highlight w:val="yellow"/>
        </w:rPr>
        <w:t>higher wage expands workers’ freedom of choice. Expanded labor rights increase workers’ collective freedom to influence the terms of employment.</w:t>
      </w:r>
      <w:r w:rsidRPr="00732D09">
        <w:rPr>
          <w:rStyle w:val="StyleUnderline"/>
        </w:rPr>
        <w:t xml:space="preserve"> Whatever the concrete set of issues, </w:t>
      </w:r>
      <w:r w:rsidRPr="00732D09">
        <w:rPr>
          <w:rStyle w:val="StyleUnderline"/>
          <w:highlight w:val="yellow"/>
        </w:rPr>
        <w:t>workers’ strike demands are always also a demand for control over portions of one’s life</w:t>
      </w:r>
      <w:r w:rsidRPr="00732D09">
        <w:rPr>
          <w:color w:val="191919"/>
          <w:sz w:val="16"/>
          <w:szCs w:val="27"/>
        </w:rPr>
        <w:t xml:space="preserve"> that they do not yet enjoy.</w:t>
      </w:r>
      <w:r w:rsidRPr="00D76DC6">
        <w:rPr>
          <w:color w:val="191919"/>
          <w:sz w:val="16"/>
          <w:szCs w:val="27"/>
        </w:rPr>
        <w:t xml:space="preserve"> </w:t>
      </w:r>
      <w:r w:rsidRPr="00732D09">
        <w:rPr>
          <w:color w:val="191919"/>
          <w:sz w:val="16"/>
          <w:szCs w:val="27"/>
        </w:rPr>
        <w:t xml:space="preserve">Second, </w:t>
      </w:r>
      <w:r w:rsidRPr="00732D09">
        <w:rPr>
          <w:rStyle w:val="StyleUnderline"/>
          <w:highlight w:val="yellow"/>
        </w:rPr>
        <w:t>strikes</w:t>
      </w:r>
      <w:r w:rsidRPr="00732D09">
        <w:rPr>
          <w:color w:val="191919"/>
          <w:sz w:val="16"/>
          <w:szCs w:val="27"/>
        </w:rPr>
        <w:t xml:space="preserve"> don’t just aim at winning more freedom — they </w:t>
      </w:r>
      <w:r w:rsidRPr="00732D09">
        <w:rPr>
          <w:rStyle w:val="StyleUnderline"/>
        </w:rPr>
        <w:t>are themselves expressions of freedom</w:t>
      </w:r>
      <w:r w:rsidRPr="00732D09">
        <w:rPr>
          <w:color w:val="191919"/>
          <w:sz w:val="16"/>
          <w:szCs w:val="27"/>
        </w:rPr>
        <w:t xml:space="preserve">. When workers walk out, </w:t>
      </w:r>
      <w:r w:rsidRPr="00732D09">
        <w:rPr>
          <w:rStyle w:val="StyleUnderline"/>
        </w:rPr>
        <w:t xml:space="preserve">they’re </w:t>
      </w:r>
      <w:r w:rsidRPr="00732D09">
        <w:rPr>
          <w:rStyle w:val="StyleUnderline"/>
          <w:highlight w:val="yellow"/>
        </w:rPr>
        <w:t>using their own individual and collective agency to win the liberties</w:t>
      </w:r>
      <w:r w:rsidRPr="00732D09">
        <w:rPr>
          <w:rStyle w:val="StyleUnderline"/>
        </w:rPr>
        <w:t xml:space="preserve"> they deserve. The same capacity for self-determination that workers invoke to demand more freedom is the capacity they exercise when winning their demands.</w:t>
      </w:r>
      <w:r w:rsidRPr="00732D09">
        <w:rPr>
          <w:color w:val="191919"/>
          <w:sz w:val="16"/>
          <w:szCs w:val="27"/>
        </w:rPr>
        <w:t xml:space="preserve"> Freedom, not industrial stability or simply higher living standards, is the name of their desire.</w:t>
      </w:r>
      <w:r w:rsidRPr="00D76DC6">
        <w:rPr>
          <w:color w:val="191919"/>
          <w:sz w:val="16"/>
          <w:szCs w:val="27"/>
        </w:rPr>
        <w:t xml:space="preserve"> </w:t>
      </w:r>
      <w:r w:rsidRPr="00732D09">
        <w:rPr>
          <w:color w:val="191919"/>
          <w:sz w:val="16"/>
          <w:szCs w:val="27"/>
        </w:rPr>
        <w:t xml:space="preserve">Put differently, the right to strike has both an intrinsic and instrumental relation to freedom. </w:t>
      </w:r>
      <w:r w:rsidRPr="00732D09">
        <w:rPr>
          <w:rStyle w:val="StyleUnderline"/>
          <w:highlight w:val="yellow"/>
        </w:rPr>
        <w:t>It has intrinsic value as an</w:t>
      </w:r>
      <w:r w:rsidRPr="00732D09">
        <w:rPr>
          <w:color w:val="191919"/>
          <w:sz w:val="16"/>
          <w:szCs w:val="27"/>
        </w:rPr>
        <w:t xml:space="preserve"> (at least implicit) </w:t>
      </w:r>
      <w:r w:rsidRPr="00732D09">
        <w:rPr>
          <w:rStyle w:val="StyleUnderline"/>
          <w:highlight w:val="yellow"/>
        </w:rPr>
        <w:t>demand for self-emancipation</w:t>
      </w:r>
      <w:r w:rsidRPr="00732D09">
        <w:rPr>
          <w:rStyle w:val="StyleUnderline"/>
        </w:rPr>
        <w:t>. And it has instrumental value insofar as the strike is an effective means for resisting the oppressiveness of a class society</w:t>
      </w:r>
      <w:r w:rsidRPr="00732D09">
        <w:rPr>
          <w:color w:val="191919"/>
          <w:sz w:val="16"/>
          <w:szCs w:val="27"/>
        </w:rPr>
        <w:t xml:space="preserve"> and achieving new freedoms.</w:t>
      </w:r>
      <w:r w:rsidRPr="00D76DC6">
        <w:rPr>
          <w:color w:val="191919"/>
          <w:sz w:val="16"/>
          <w:szCs w:val="27"/>
        </w:rPr>
        <w:t xml:space="preserve"> </w:t>
      </w:r>
      <w:r w:rsidRPr="00732D09">
        <w:rPr>
          <w:color w:val="191919"/>
          <w:sz w:val="16"/>
          <w:szCs w:val="27"/>
        </w:rPr>
        <w:t>But if all this is correct, and the right to strike is something that we should defend, then it also has to be</w:t>
      </w:r>
      <w:r w:rsidRPr="00D76DC6">
        <w:rPr>
          <w:color w:val="191919"/>
          <w:sz w:val="16"/>
          <w:szCs w:val="27"/>
        </w:rPr>
        <w:t xml:space="preserve"> </w:t>
      </w:r>
      <w:r w:rsidRPr="00732D09">
        <w:rPr>
          <w:i/>
          <w:iCs/>
          <w:color w:val="191919"/>
          <w:sz w:val="16"/>
          <w:szCs w:val="27"/>
        </w:rPr>
        <w:t>meaningful</w:t>
      </w:r>
      <w:r w:rsidRPr="00732D09">
        <w:rPr>
          <w:color w:val="191919"/>
          <w:sz w:val="16"/>
          <w:szCs w:val="27"/>
        </w:rPr>
        <w:t xml:space="preserve">. </w:t>
      </w:r>
      <w:r w:rsidRPr="00732D09">
        <w:rPr>
          <w:rStyle w:val="StyleUnderline"/>
        </w:rPr>
        <w:t>The right loses its connection to workers’ freedom if they have little chance of exercising it effectively. Otherwise they’re simply engaging in a symbolic act of defiance</w:t>
      </w:r>
      <w:r w:rsidRPr="00732D09">
        <w:rPr>
          <w:color w:val="191919"/>
          <w:sz w:val="16"/>
          <w:szCs w:val="27"/>
        </w:rPr>
        <w:t xml:space="preserve"> — laudable, perhaps, but not a tangible means of fighting oppression. </w:t>
      </w:r>
      <w:r w:rsidRPr="00732D09">
        <w:rPr>
          <w:rStyle w:val="StyleUnderline"/>
          <w:highlight w:val="yellow"/>
        </w:rPr>
        <w:t>The right to strike must therefore cover at least</w:t>
      </w:r>
      <w:r w:rsidRPr="00D76DC6">
        <w:rPr>
          <w:rStyle w:val="StyleUnderline"/>
          <w:highlight w:val="yellow"/>
        </w:rPr>
        <w:t xml:space="preserve"> </w:t>
      </w:r>
      <w:r w:rsidRPr="00732D09">
        <w:rPr>
          <w:rStyle w:val="StyleUnderline"/>
          <w:rFonts w:eastAsiaTheme="majorEastAsia"/>
          <w:highlight w:val="yellow"/>
        </w:rPr>
        <w:t>some</w:t>
      </w:r>
      <w:r w:rsidRPr="00D76DC6">
        <w:rPr>
          <w:rStyle w:val="StyleUnderline"/>
          <w:highlight w:val="yellow"/>
        </w:rPr>
        <w:t xml:space="preserve"> </w:t>
      </w:r>
      <w:r w:rsidRPr="00732D09">
        <w:rPr>
          <w:rStyle w:val="StyleUnderline"/>
          <w:highlight w:val="yellow"/>
        </w:rPr>
        <w:t>of the coercive tactics that make strikes potent, like sit-downs and mass pickets.</w:t>
      </w:r>
      <w:r w:rsidRPr="00732D09">
        <w:rPr>
          <w:rStyle w:val="StyleUnderline"/>
        </w:rPr>
        <w:t xml:space="preserve"> </w:t>
      </w:r>
      <w:r w:rsidRPr="00732D09">
        <w:rPr>
          <w:rStyle w:val="StyleUnderline"/>
          <w:highlight w:val="yellow"/>
        </w:rPr>
        <w:t>It is therefore often perfectly justified for strikers to exercise their right to strike by using these tactics, even when these tactics are illegal</w:t>
      </w:r>
      <w:r w:rsidRPr="00732D09">
        <w:rPr>
          <w:color w:val="191919"/>
          <w:sz w:val="16"/>
          <w:szCs w:val="27"/>
        </w:rPr>
        <w:t>.</w:t>
      </w:r>
      <w:r w:rsidRPr="00D76DC6">
        <w:rPr>
          <w:color w:val="191919"/>
          <w:sz w:val="16"/>
          <w:szCs w:val="27"/>
        </w:rPr>
        <w:t xml:space="preserve"> </w:t>
      </w:r>
      <w:r w:rsidRPr="00732D09">
        <w:rPr>
          <w:color w:val="191919"/>
          <w:sz w:val="16"/>
          <w:szCs w:val="27"/>
        </w:rPr>
        <w:t>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w:t>
      </w:r>
      <w:r w:rsidRPr="00D76DC6">
        <w:rPr>
          <w:color w:val="191919"/>
          <w:sz w:val="16"/>
          <w:szCs w:val="27"/>
        </w:rPr>
        <w:t xml:space="preserve"> </w:t>
      </w:r>
      <w:r w:rsidRPr="00732D09">
        <w:rPr>
          <w:i/>
          <w:iCs/>
          <w:color w:val="191919"/>
          <w:sz w:val="16"/>
          <w:szCs w:val="27"/>
        </w:rPr>
        <w:t>because</w:t>
      </w:r>
      <w:r w:rsidRPr="00D76DC6">
        <w:rPr>
          <w:i/>
          <w:iCs/>
          <w:color w:val="191919"/>
          <w:sz w:val="16"/>
          <w:szCs w:val="27"/>
        </w:rPr>
        <w:t xml:space="preserve"> </w:t>
      </w:r>
      <w:r w:rsidRPr="00732D09">
        <w:rPr>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732D09">
        <w:rPr>
          <w:rStyle w:val="StyleUnderline"/>
        </w:rPr>
        <w:t xml:space="preserve">The right to strike has a stronger claim to be protecting a zone of activity that serves the aims of justice </w:t>
      </w:r>
      <w:r w:rsidRPr="00732D09">
        <w:rPr>
          <w:rStyle w:val="StyleUnderline"/>
        </w:rPr>
        <w:lastRenderedPageBreak/>
        <w:t>itself — coercing people into relations of less oppressive social cooperation</w:t>
      </w:r>
      <w:r w:rsidRPr="00732D09">
        <w:rPr>
          <w:color w:val="191919"/>
          <w:sz w:val="16"/>
          <w:szCs w:val="27"/>
        </w:rPr>
        <w:t>. Simply put, to argue for the right to strike is to prioritize democratic freedoms over property rights.</w:t>
      </w:r>
    </w:p>
    <w:p w14:paraId="1897401A" w14:textId="77777777" w:rsidR="00C412FF" w:rsidRDefault="00C412FF" w:rsidP="00C412FF">
      <w:pPr>
        <w:pStyle w:val="Heading4"/>
      </w:pPr>
      <w:r>
        <w:t>[2] The right to strike is consistent with negative rights – otherwise it requires direct government intervention to break the negotiation process that is already skewed towards employers, Sheppard ’96-takes out the third point:</w:t>
      </w:r>
    </w:p>
    <w:p w14:paraId="7D82E8E1" w14:textId="77777777" w:rsidR="00C412FF" w:rsidRDefault="00C412FF" w:rsidP="00C412FF">
      <w:r>
        <w:t xml:space="preserve">Terry Sheppard, "Liberalism and the Charter: Freedom of Association and the Right to Strike" (1996) 5 Dal J Leg Stud 117. </w:t>
      </w:r>
      <w:proofErr w:type="spellStart"/>
      <w:r>
        <w:t>Yoaks</w:t>
      </w:r>
      <w:proofErr w:type="spellEnd"/>
    </w:p>
    <w:p w14:paraId="306134F5" w14:textId="77777777" w:rsidR="00C412FF" w:rsidRPr="00A25F5F" w:rsidRDefault="00C412FF" w:rsidP="00C412FF">
      <w:pPr>
        <w:rPr>
          <w:sz w:val="16"/>
        </w:rPr>
      </w:pPr>
      <w:r w:rsidRPr="00A25F5F">
        <w:rPr>
          <w:sz w:val="16"/>
        </w:rPr>
        <w:t xml:space="preserve">The simplest way to differentiate these two concepts of rights and freedoms, which are often taken as synonymous, is to say that a right is a right to something while </w:t>
      </w:r>
      <w:r w:rsidRPr="00A25F5F">
        <w:rPr>
          <w:rStyle w:val="StyleUnderline"/>
        </w:rPr>
        <w:t>a freedom</w:t>
      </w:r>
      <w:r w:rsidRPr="00A25F5F">
        <w:rPr>
          <w:sz w:val="16"/>
        </w:rPr>
        <w:t xml:space="preserve"> </w:t>
      </w:r>
      <w:r w:rsidRPr="00A25F5F">
        <w:rPr>
          <w:rStyle w:val="StyleUnderline"/>
        </w:rPr>
        <w:t>is a freedom from</w:t>
      </w:r>
      <w:r w:rsidRPr="00A25F5F">
        <w:rPr>
          <w:sz w:val="16"/>
        </w:rPr>
        <w:t xml:space="preserve"> something, usually government i</w:t>
      </w:r>
      <w:r w:rsidRPr="00A25F5F">
        <w:rPr>
          <w:rStyle w:val="StyleUnderline"/>
        </w:rPr>
        <w:t>nterference</w:t>
      </w:r>
      <w:r w:rsidRPr="00A25F5F">
        <w:rPr>
          <w:sz w:val="16"/>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RPr="00367C33">
        <w:rPr>
          <w:rStyle w:val="StyleUnderline"/>
          <w:highlight w:val="yellow"/>
        </w:rPr>
        <w:t>There is no set wage or benefits package that is morally justifiable outside the turbulent give and take of the free market</w:t>
      </w:r>
      <w:r w:rsidRPr="00A25F5F">
        <w:rPr>
          <w:sz w:val="16"/>
        </w:rPr>
        <w:t xml:space="preserve">. In contrast to socialists, liberals do not believe that one end result is any more just than another. </w:t>
      </w:r>
      <w:r w:rsidRPr="00A25F5F">
        <w:rPr>
          <w:rStyle w:val="StyleUnderline"/>
        </w:rPr>
        <w:t>As long as the rules of the game are just, the results will be just</w:t>
      </w:r>
      <w:r w:rsidRPr="00A25F5F">
        <w:rPr>
          <w:sz w:val="16"/>
        </w:rPr>
        <w:t xml:space="preserve">. This is how liberals justify the often severe inequality present in a liberal society and attack socialists for wanting to change the outcome. The analogy that is often used focuses upon the rules of a game. </w:t>
      </w:r>
      <w:r w:rsidRPr="00A25F5F">
        <w:rPr>
          <w:rStyle w:val="StyleUnderline"/>
        </w:rPr>
        <w:t>It would make little sense to criticize the score of a hockey game even if the home team is defeated soundly. As long as all the rules apply equally to both teams, the final score is just.</w:t>
      </w:r>
      <w:r w:rsidRPr="00A25F5F">
        <w:rPr>
          <w:sz w:val="16"/>
        </w:rPr>
        <w:t xml:space="preserve"> Only if one team were allowed to be offside and the other not would there be cause to question the outcome of the game. It does not matter that one team is better and stronger than the other team. Such is the case with </w:t>
      </w:r>
      <w:proofErr w:type="spellStart"/>
      <w:r w:rsidRPr="00A25F5F">
        <w:rPr>
          <w:sz w:val="16"/>
        </w:rPr>
        <w:t>labour</w:t>
      </w:r>
      <w:proofErr w:type="spellEnd"/>
      <w:r w:rsidRPr="00A25F5F">
        <w:rPr>
          <w:sz w:val="16"/>
        </w:rPr>
        <w:t xml:space="preserve"> negotiations. </w:t>
      </w:r>
      <w:r w:rsidRPr="00367C33">
        <w:rPr>
          <w:rStyle w:val="StyleUnderline"/>
          <w:highlight w:val="yellow"/>
        </w:rPr>
        <w:t xml:space="preserve">Liberals cannot complain that a union receives too much in </w:t>
      </w:r>
      <w:proofErr w:type="spellStart"/>
      <w:r w:rsidRPr="00367C33">
        <w:rPr>
          <w:rStyle w:val="StyleUnderline"/>
          <w:highlight w:val="yellow"/>
        </w:rPr>
        <w:t>labour</w:t>
      </w:r>
      <w:proofErr w:type="spellEnd"/>
      <w:r w:rsidRPr="00367C33">
        <w:rPr>
          <w:rStyle w:val="StyleUnderline"/>
          <w:highlight w:val="yellow"/>
        </w:rPr>
        <w:t xml:space="preserve"> negotiations simply because it has the bargaining power to exact a generous contract</w:t>
      </w:r>
      <w:r w:rsidRPr="00A25F5F">
        <w:rPr>
          <w:rStyle w:val="StyleUnderline"/>
        </w:rPr>
        <w:t>.</w:t>
      </w:r>
      <w:r w:rsidRPr="00A25F5F">
        <w:rPr>
          <w:sz w:val="16"/>
        </w:rPr>
        <w:t xml:space="preserve"> Likewise, socialists cannot complain if the union failed to have its demands met. </w:t>
      </w:r>
      <w:r w:rsidRPr="00367C33">
        <w:rPr>
          <w:rStyle w:val="StyleUnderline"/>
          <w:highlight w:val="yellow"/>
        </w:rPr>
        <w:t xml:space="preserve">What the unions are really seeking is the right to enter into the </w:t>
      </w:r>
      <w:proofErr w:type="spellStart"/>
      <w:r w:rsidRPr="00367C33">
        <w:rPr>
          <w:rStyle w:val="StyleUnderline"/>
          <w:highlight w:val="yellow"/>
        </w:rPr>
        <w:t>labour</w:t>
      </w:r>
      <w:proofErr w:type="spellEnd"/>
      <w:r w:rsidRPr="00367C33">
        <w:rPr>
          <w:rStyle w:val="StyleUnderline"/>
          <w:highlight w:val="yellow"/>
        </w:rPr>
        <w:t xml:space="preserve"> negotiation process without the fear of the state's coercive powers being used against them. It is a freedom they seek, the same freedom liberals seek for all individuals-the freedom from government interference</w:t>
      </w:r>
      <w:r w:rsidRPr="00A25F5F">
        <w:rPr>
          <w:sz w:val="16"/>
        </w:rPr>
        <w:t xml:space="preserve">. The right to strike is only a right in the sense that unions have the right to enter into </w:t>
      </w:r>
      <w:proofErr w:type="spellStart"/>
      <w:r w:rsidRPr="00A25F5F">
        <w:rPr>
          <w:sz w:val="16"/>
        </w:rPr>
        <w:t>labour</w:t>
      </w:r>
      <w:proofErr w:type="spellEnd"/>
      <w:r w:rsidRPr="00A25F5F">
        <w:rPr>
          <w:sz w:val="16"/>
        </w:rPr>
        <w:t xml:space="preserve"> negotiations free from government intervention. In the same sense, freedom of religion is a right to worship free of state involvement. So the right to strike is really the freedom to strike. The argument has been made that if the government is kept out of the </w:t>
      </w:r>
      <w:proofErr w:type="spellStart"/>
      <w:r w:rsidRPr="00A25F5F">
        <w:rPr>
          <w:sz w:val="16"/>
        </w:rPr>
        <w:t>labour</w:t>
      </w:r>
      <w:proofErr w:type="spellEnd"/>
      <w:r w:rsidRPr="00A25F5F">
        <w:rPr>
          <w:sz w:val="16"/>
        </w:rPr>
        <w:t xml:space="preserve"> field by providing unions with a constitutionally protected freedom to strike, the balance of power would be unfairly changed in </w:t>
      </w:r>
      <w:proofErr w:type="spellStart"/>
      <w:r w:rsidRPr="00A25F5F">
        <w:rPr>
          <w:sz w:val="16"/>
        </w:rPr>
        <w:t>favour</w:t>
      </w:r>
      <w:proofErr w:type="spellEnd"/>
      <w:r w:rsidRPr="00A25F5F">
        <w:rPr>
          <w:sz w:val="16"/>
        </w:rPr>
        <w:t xml:space="preserve"> of the unions. </w:t>
      </w:r>
      <w:proofErr w:type="spellStart"/>
      <w:r w:rsidRPr="00A25F5F">
        <w:rPr>
          <w:sz w:val="16"/>
        </w:rPr>
        <w:t>Mcintyre</w:t>
      </w:r>
      <w:proofErr w:type="spellEnd"/>
      <w:r w:rsidRPr="00A25F5F">
        <w:rPr>
          <w:sz w:val="16"/>
        </w:rPr>
        <w:t xml:space="preserve">]. makes the point when he writes: To intervene in that dynamic [i.e. that of </w:t>
      </w:r>
      <w:proofErr w:type="spellStart"/>
      <w:r w:rsidRPr="00A25F5F">
        <w:rPr>
          <w:sz w:val="16"/>
        </w:rPr>
        <w:t>labour</w:t>
      </w:r>
      <w:proofErr w:type="spellEnd"/>
      <w:r w:rsidRPr="00A25F5F">
        <w:rPr>
          <w:sz w:val="16"/>
        </w:rPr>
        <w:t xml:space="preserve"> negotiations] ... by implying constitutional protection for a right to strike would, in my view, give to one of the contending forces an economic weapon removed from and made immune, subject to s. l, to legislative control which could go far towards freezing the development of </w:t>
      </w:r>
      <w:proofErr w:type="spellStart"/>
      <w:r w:rsidRPr="00A25F5F">
        <w:rPr>
          <w:sz w:val="16"/>
        </w:rPr>
        <w:t>labour</w:t>
      </w:r>
      <w:proofErr w:type="spellEnd"/>
      <w:r w:rsidRPr="00A25F5F">
        <w:rPr>
          <w:sz w:val="16"/>
        </w:rPr>
        <w:t xml:space="preserve"> relations and curtailing the process of evolution necessary to meet the changing circumstances of a modern society in a modern world.57 </w:t>
      </w:r>
      <w:proofErr w:type="spellStart"/>
      <w:r w:rsidRPr="00A25F5F">
        <w:rPr>
          <w:sz w:val="16"/>
        </w:rPr>
        <w:t>Mcintyre</w:t>
      </w:r>
      <w:proofErr w:type="spellEnd"/>
      <w:r w:rsidRPr="00A25F5F">
        <w:rPr>
          <w:sz w:val="16"/>
        </w:rPr>
        <w:t xml:space="preserv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RPr="00A25F5F">
        <w:rPr>
          <w:rStyle w:val="StyleUnderline"/>
        </w:rPr>
        <w:t>The fact that some unions did strike, and strike successfully, does not mean that unions had the legal freedom to strike.</w:t>
      </w:r>
      <w:r w:rsidRPr="00A25F5F">
        <w:rPr>
          <w:sz w:val="16"/>
        </w:rPr>
        <w:t xml:space="preserve"> Even after this decision, some unions will still strike. </w:t>
      </w:r>
      <w:r w:rsidRPr="00A25F5F">
        <w:rPr>
          <w:rStyle w:val="StyleUnderline"/>
        </w:rPr>
        <w:t>The conclusion that the freedom to strike is not compromised because the government allows some strikes to go on is a non sequitur</w:t>
      </w:r>
      <w:r w:rsidRPr="00A25F5F">
        <w:rPr>
          <w:sz w:val="16"/>
        </w:rPr>
        <w:t xml:space="preserve">. A totalitarian regime may allow certain religions to practice but ban all others. Could this regime be said to have freedom of religion? </w:t>
      </w:r>
      <w:r w:rsidRPr="00367C33">
        <w:rPr>
          <w:rStyle w:val="StyleUnderline"/>
          <w:highlight w:val="yellow"/>
        </w:rPr>
        <w:t xml:space="preserve">What the Supreme Court did in failing to recognize a constitutional freedom to strike was to allow the government to step into any </w:t>
      </w:r>
      <w:proofErr w:type="spellStart"/>
      <w:r w:rsidRPr="00367C33">
        <w:rPr>
          <w:rStyle w:val="StyleUnderline"/>
          <w:highlight w:val="yellow"/>
        </w:rPr>
        <w:t>labour</w:t>
      </w:r>
      <w:proofErr w:type="spellEnd"/>
      <w:r w:rsidRPr="00367C33">
        <w:rPr>
          <w:rStyle w:val="StyleUnderline"/>
          <w:highlight w:val="yellow"/>
        </w:rPr>
        <w:t xml:space="preserve"> dispute and order the union back to work, which, in effect, enervates the freedom to strike</w:t>
      </w:r>
      <w:r w:rsidRPr="00367C33">
        <w:rPr>
          <w:sz w:val="16"/>
          <w:highlight w:val="yellow"/>
        </w:rPr>
        <w:t>.</w:t>
      </w:r>
      <w:r w:rsidRPr="00A25F5F">
        <w:rPr>
          <w:sz w:val="16"/>
        </w:rPr>
        <w:t xml:space="preserve"> </w:t>
      </w:r>
      <w:proofErr w:type="spellStart"/>
      <w:r w:rsidRPr="00A25F5F">
        <w:rPr>
          <w:sz w:val="16"/>
        </w:rPr>
        <w:t>Mcintyre</w:t>
      </w:r>
      <w:proofErr w:type="spellEnd"/>
      <w:r w:rsidRPr="00A25F5F">
        <w:rPr>
          <w:sz w:val="16"/>
        </w:rPr>
        <w:t xml:space="preserve"> J. believes that in denying unions the freedom to strike he was remaining impartial in the field of </w:t>
      </w:r>
      <w:proofErr w:type="spellStart"/>
      <w:r w:rsidRPr="00A25F5F">
        <w:rPr>
          <w:sz w:val="16"/>
        </w:rPr>
        <w:t>labour</w:t>
      </w:r>
      <w:proofErr w:type="spellEnd"/>
      <w:r w:rsidRPr="00A25F5F">
        <w:rPr>
          <w:sz w:val="16"/>
        </w:rPr>
        <w:t xml:space="preserve"> relations. In fact, he believes that if unions were granted this freedom, he would be "freezing" the "process of evolution" by giving unions an unfair advantage. In its present form, </w:t>
      </w:r>
      <w:r w:rsidRPr="00A25F5F">
        <w:rPr>
          <w:rStyle w:val="StyleUnderline"/>
        </w:rPr>
        <w:t xml:space="preserve">the </w:t>
      </w:r>
      <w:proofErr w:type="spellStart"/>
      <w:r w:rsidRPr="00367C33">
        <w:rPr>
          <w:rStyle w:val="StyleUnderline"/>
          <w:highlight w:val="yellow"/>
        </w:rPr>
        <w:t>labour</w:t>
      </w:r>
      <w:proofErr w:type="spellEnd"/>
      <w:r w:rsidRPr="00367C33">
        <w:rPr>
          <w:rStyle w:val="StyleUnderline"/>
          <w:highlight w:val="yellow"/>
        </w:rPr>
        <w:t xml:space="preserve"> negotiation process is generally to the advantage of </w:t>
      </w:r>
      <w:r w:rsidRPr="00367C33">
        <w:rPr>
          <w:rStyle w:val="StyleUnderline"/>
          <w:highlight w:val="yellow"/>
        </w:rPr>
        <w:lastRenderedPageBreak/>
        <w:t>the employer</w:t>
      </w:r>
      <w:r w:rsidRPr="00A25F5F">
        <w:rPr>
          <w:sz w:val="16"/>
        </w:rPr>
        <w:t>. Obviously, some unions have more bargaining power than others. However, this power rarely exceeds that of their employer. For many reasons, u</w:t>
      </w:r>
      <w:r w:rsidRPr="00A25F5F">
        <w:rPr>
          <w:rStyle w:val="StyleUnderline"/>
        </w:rPr>
        <w:t>nions are reluctant to launch a strike and once they do strike, there are pressures on a union to settle quickly</w:t>
      </w:r>
      <w:r w:rsidRPr="00A25F5F">
        <w:rPr>
          <w:sz w:val="16"/>
        </w:rPr>
        <w:t xml:space="preserve">. First, as Smith pointed out, the effects of a </w:t>
      </w:r>
      <w:proofErr w:type="spellStart"/>
      <w:r w:rsidRPr="00A25F5F">
        <w:rPr>
          <w:sz w:val="16"/>
        </w:rPr>
        <w:t>labour</w:t>
      </w:r>
      <w:proofErr w:type="spellEnd"/>
      <w:r w:rsidRPr="00A25F5F">
        <w:rPr>
          <w:sz w:val="16"/>
        </w:rPr>
        <w:t xml:space="preserve"> dispute are more immediate to the workers than to management: </w:t>
      </w:r>
      <w:r w:rsidRPr="00A25F5F">
        <w:rPr>
          <w:rStyle w:val="StyleUnderline"/>
        </w:rPr>
        <w:t>A landowner</w:t>
      </w:r>
      <w:r w:rsidRPr="00A25F5F">
        <w:rPr>
          <w:sz w:val="16"/>
        </w:rPr>
        <w:t>, a farmer, a master manufacturer, or merchant, though they did not employ a single workman</w:t>
      </w:r>
      <w:r w:rsidRPr="00A25F5F">
        <w:rPr>
          <w:rStyle w:val="StyleUnderline"/>
        </w:rPr>
        <w:t>, could live a year or two upon</w:t>
      </w:r>
      <w:r w:rsidRPr="00A25F5F">
        <w:rPr>
          <w:sz w:val="16"/>
        </w:rPr>
        <w:t xml:space="preserve"> the </w:t>
      </w:r>
      <w:r w:rsidRPr="00A25F5F">
        <w:rPr>
          <w:rStyle w:val="StyleUnderline"/>
        </w:rPr>
        <w:t>stocks</w:t>
      </w:r>
      <w:r w:rsidRPr="00A25F5F">
        <w:rPr>
          <w:sz w:val="16"/>
        </w:rPr>
        <w:t xml:space="preserve"> which they have already acquired. Many </w:t>
      </w:r>
      <w:r w:rsidRPr="001D75C6">
        <w:rPr>
          <w:rStyle w:val="StyleUnderline"/>
          <w:highlight w:val="yellow"/>
        </w:rPr>
        <w:t>workmen could not subsist a week</w:t>
      </w:r>
      <w:r w:rsidRPr="00A25F5F">
        <w:rPr>
          <w:sz w:val="16"/>
        </w:rPr>
        <w:t xml:space="preserve">,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w:t>
      </w:r>
      <w:r w:rsidRPr="00A25F5F">
        <w:rPr>
          <w:rStyle w:val="StyleUnderline"/>
        </w:rPr>
        <w:t>many companies will have a reserve of their product on hand</w:t>
      </w:r>
      <w:r w:rsidRPr="00A25F5F">
        <w:rPr>
          <w:sz w:val="16"/>
        </w:rPr>
        <w:t xml:space="preserve">, especially if they have anticipated </w:t>
      </w:r>
      <w:proofErr w:type="spellStart"/>
      <w:r w:rsidRPr="00A25F5F">
        <w:rPr>
          <w:sz w:val="16"/>
        </w:rPr>
        <w:t>labour</w:t>
      </w:r>
      <w:proofErr w:type="spellEnd"/>
      <w:r w:rsidRPr="00A25F5F">
        <w:rPr>
          <w:sz w:val="16"/>
        </w:rPr>
        <w:t xml:space="preserve"> trouble, which will see them through the initial strike period. </w:t>
      </w:r>
      <w:r w:rsidRPr="00A25F5F">
        <w:rPr>
          <w:rStyle w:val="StyleUnderline"/>
        </w:rPr>
        <w:t>Workers</w:t>
      </w:r>
      <w:r w:rsidRPr="00A25F5F">
        <w:rPr>
          <w:sz w:val="16"/>
        </w:rPr>
        <w:t xml:space="preserve">, on the other hand, </w:t>
      </w:r>
      <w:r w:rsidRPr="00A25F5F">
        <w:rPr>
          <w:rStyle w:val="StyleUnderline"/>
        </w:rPr>
        <w:t>may have limited savings</w:t>
      </w:r>
      <w:r w:rsidRPr="00A25F5F">
        <w:rPr>
          <w:sz w:val="16"/>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RPr="00A25F5F">
        <w:rPr>
          <w:rStyle w:val="StyleUnderline"/>
        </w:rPr>
        <w:t>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w:t>
      </w:r>
      <w:r w:rsidRPr="00A25F5F">
        <w:rPr>
          <w:sz w:val="16"/>
        </w:rPr>
        <w:t xml:space="preserve"> It is difficult to maintain that the Supreme Court's decision is neutral. The government only rarely intervenes on behalf of the unions. None of Canada's major political parties have a great track record on protecting unions. </w:t>
      </w:r>
    </w:p>
    <w:p w14:paraId="1C397346" w14:textId="77777777" w:rsidR="00C412FF" w:rsidRDefault="00C412FF" w:rsidP="00C412FF"/>
    <w:p w14:paraId="6351DAF6" w14:textId="6385AF90" w:rsidR="00C55A83" w:rsidRPr="00C55A83" w:rsidRDefault="00C412FF" w:rsidP="00046116">
      <w:pPr>
        <w:pStyle w:val="Heading4"/>
      </w:pPr>
      <w:r>
        <w:t>[3] Right to strike ensures a process of collective bargaining – absent a right to strike it would literally force workers to work against their will, violating freedom, Croucher ’11:</w:t>
      </w:r>
    </w:p>
    <w:p w14:paraId="6F5AAF8F" w14:textId="1AAD0161" w:rsidR="00C412FF" w:rsidRPr="00577188" w:rsidRDefault="00C412FF" w:rsidP="00C412FF">
      <w:r>
        <w:rPr>
          <w:rFonts w:ascii="Arial" w:hAnsi="Arial" w:cs="Arial"/>
          <w:color w:val="222222"/>
          <w:sz w:val="20"/>
          <w:szCs w:val="20"/>
          <w:shd w:val="clear" w:color="auto" w:fill="FFFFFF"/>
        </w:rPr>
        <w:t xml:space="preserve">Croucher, Richard, Mark </w:t>
      </w:r>
      <w:proofErr w:type="spellStart"/>
      <w:r>
        <w:rPr>
          <w:rFonts w:ascii="Arial" w:hAnsi="Arial" w:cs="Arial"/>
          <w:color w:val="222222"/>
          <w:sz w:val="20"/>
          <w:szCs w:val="20"/>
          <w:shd w:val="clear" w:color="auto" w:fill="FFFFFF"/>
        </w:rPr>
        <w:t>Kely</w:t>
      </w:r>
      <w:proofErr w:type="spellEnd"/>
      <w:r>
        <w:rPr>
          <w:rFonts w:ascii="Arial" w:hAnsi="Arial" w:cs="Arial"/>
          <w:color w:val="222222"/>
          <w:sz w:val="20"/>
          <w:szCs w:val="20"/>
          <w:shd w:val="clear" w:color="auto" w:fill="FFFFFF"/>
        </w:rPr>
        <w:t>, and Lilian Miles. "A Rawlsian basis for core labor rights." </w:t>
      </w:r>
      <w:r>
        <w:rPr>
          <w:rFonts w:ascii="Arial" w:hAnsi="Arial" w:cs="Arial"/>
          <w:i/>
          <w:iCs/>
          <w:color w:val="222222"/>
          <w:sz w:val="20"/>
          <w:szCs w:val="20"/>
          <w:shd w:val="clear" w:color="auto" w:fill="FFFFFF"/>
        </w:rPr>
        <w:t xml:space="preserve">Comp. Lab. L. &amp; </w:t>
      </w:r>
      <w:proofErr w:type="spellStart"/>
      <w:r>
        <w:rPr>
          <w:rFonts w:ascii="Arial" w:hAnsi="Arial" w:cs="Arial"/>
          <w:i/>
          <w:iCs/>
          <w:color w:val="222222"/>
          <w:sz w:val="20"/>
          <w:szCs w:val="20"/>
          <w:shd w:val="clear" w:color="auto" w:fill="FFFFFF"/>
        </w:rPr>
        <w:t>Pol'y</w:t>
      </w:r>
      <w:proofErr w:type="spellEnd"/>
      <w:r>
        <w:rPr>
          <w:rFonts w:ascii="Arial" w:hAnsi="Arial" w:cs="Arial"/>
          <w:i/>
          <w:iCs/>
          <w:color w:val="222222"/>
          <w:sz w:val="20"/>
          <w:szCs w:val="20"/>
          <w:shd w:val="clear" w:color="auto" w:fill="FFFFFF"/>
        </w:rPr>
        <w:t xml:space="preserve"> J.</w:t>
      </w:r>
      <w:r>
        <w:rPr>
          <w:rFonts w:ascii="Arial" w:hAnsi="Arial" w:cs="Arial"/>
          <w:color w:val="222222"/>
          <w:sz w:val="20"/>
          <w:szCs w:val="20"/>
          <w:shd w:val="clear" w:color="auto" w:fill="FFFFFF"/>
        </w:rPr>
        <w:t xml:space="preserve"> 33 (2011): 297. </w:t>
      </w:r>
      <w:proofErr w:type="spellStart"/>
      <w:r>
        <w:rPr>
          <w:rFonts w:ascii="Arial" w:hAnsi="Arial" w:cs="Arial"/>
          <w:color w:val="222222"/>
          <w:sz w:val="20"/>
          <w:szCs w:val="20"/>
          <w:shd w:val="clear" w:color="auto" w:fill="FFFFFF"/>
        </w:rPr>
        <w:t>Yoaks</w:t>
      </w:r>
      <w:proofErr w:type="spellEnd"/>
    </w:p>
    <w:p w14:paraId="050DF04C" w14:textId="77777777" w:rsidR="00C412FF" w:rsidRPr="00736BA5" w:rsidRDefault="00C412FF" w:rsidP="00C412FF">
      <w:pPr>
        <w:rPr>
          <w:sz w:val="16"/>
        </w:rPr>
      </w:pPr>
      <w:r w:rsidRPr="00736BA5">
        <w:rPr>
          <w:sz w:val="16"/>
        </w:rPr>
        <w:t xml:space="preserve">There is another right for us to address here under the first principle. Even the right to bargain collectively as asserted by the ILO is, taken in isolation, a hollow right. </w:t>
      </w:r>
      <w:r w:rsidRPr="001D75C6">
        <w:rPr>
          <w:rStyle w:val="StyleUnderline"/>
          <w:highlight w:val="yellow"/>
        </w:rPr>
        <w:t>It is necessary to have</w:t>
      </w:r>
      <w:r w:rsidRPr="00A25F5F">
        <w:rPr>
          <w:rStyle w:val="StyleUnderline"/>
        </w:rPr>
        <w:t xml:space="preserve"> the possibility of </w:t>
      </w:r>
      <w:r w:rsidRPr="001D75C6">
        <w:rPr>
          <w:rStyle w:val="StyleUnderline"/>
          <w:highlight w:val="yellow"/>
        </w:rPr>
        <w:t>recourse to industrial action</w:t>
      </w:r>
      <w:r w:rsidRPr="00A25F5F">
        <w:rPr>
          <w:rStyle w:val="StyleUnderline"/>
        </w:rPr>
        <w:t xml:space="preserve"> in some form to back one’s bargaining position in order for a right to bargain to be substantive</w:t>
      </w:r>
      <w:r w:rsidRPr="00736BA5">
        <w:rPr>
          <w:sz w:val="16"/>
        </w:rPr>
        <w:t xml:space="preserve">. If it is illegal for workers to take any action opposing an employer’s interests, then the right to bargain is meaningless, since the employer is free to ignore workers’ attempts to negotiate. </w:t>
      </w:r>
      <w:r w:rsidRPr="001D75C6">
        <w:rPr>
          <w:rStyle w:val="StyleUnderline"/>
          <w:highlight w:val="yellow"/>
        </w:rPr>
        <w:t xml:space="preserve">We therefore must consider not only the rights to </w:t>
      </w:r>
      <w:proofErr w:type="spellStart"/>
      <w:r w:rsidRPr="001D75C6">
        <w:rPr>
          <w:rStyle w:val="StyleUnderline"/>
          <w:highlight w:val="yellow"/>
        </w:rPr>
        <w:t>organise</w:t>
      </w:r>
      <w:proofErr w:type="spellEnd"/>
      <w:r w:rsidRPr="001D75C6">
        <w:rPr>
          <w:rStyle w:val="StyleUnderline"/>
          <w:highlight w:val="yellow"/>
        </w:rPr>
        <w:t xml:space="preserve"> and bargain collectively, but also the right of </w:t>
      </w:r>
      <w:proofErr w:type="spellStart"/>
      <w:r w:rsidRPr="001D75C6">
        <w:rPr>
          <w:rStyle w:val="StyleUnderline"/>
          <w:highlight w:val="yellow"/>
        </w:rPr>
        <w:t>labour</w:t>
      </w:r>
      <w:proofErr w:type="spellEnd"/>
      <w:r w:rsidRPr="001D75C6">
        <w:rPr>
          <w:rStyle w:val="StyleUnderline"/>
          <w:highlight w:val="yellow"/>
        </w:rPr>
        <w:t xml:space="preserve"> to act collectively.</w:t>
      </w:r>
      <w:r w:rsidRPr="00736BA5">
        <w:rPr>
          <w:sz w:val="16"/>
        </w:rPr>
        <w:t xml:space="preserve"> The paradigmatic form of such a right of </w:t>
      </w:r>
      <w:proofErr w:type="spellStart"/>
      <w:r w:rsidRPr="00736BA5">
        <w:rPr>
          <w:sz w:val="16"/>
        </w:rPr>
        <w:t>labour</w:t>
      </w:r>
      <w:proofErr w:type="spellEnd"/>
      <w:r w:rsidRPr="00736BA5">
        <w:rPr>
          <w:sz w:val="16"/>
        </w:rPr>
        <w:t xml:space="preserve">, the one most often discussed, is </w:t>
      </w:r>
      <w:r w:rsidRPr="001D75C6">
        <w:rPr>
          <w:rStyle w:val="StyleUnderline"/>
          <w:highlight w:val="yellow"/>
        </w:rPr>
        <w:t>the right to strike</w:t>
      </w:r>
      <w:r w:rsidRPr="00736BA5">
        <w:rPr>
          <w:sz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w:t>
      </w:r>
      <w:proofErr w:type="spellStart"/>
      <w:r w:rsidRPr="00736BA5">
        <w:rPr>
          <w:sz w:val="16"/>
        </w:rPr>
        <w:t>labour</w:t>
      </w:r>
      <w:proofErr w:type="spellEnd"/>
      <w:r w:rsidRPr="00736BA5">
        <w:rPr>
          <w:sz w:val="16"/>
        </w:rPr>
        <w:t xml:space="preserve">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736BA5">
        <w:rPr>
          <w:rStyle w:val="StyleUnderline"/>
        </w:rPr>
        <w:t>to</w:t>
      </w:r>
      <w:r w:rsidRPr="00736BA5">
        <w:rPr>
          <w:sz w:val="16"/>
        </w:rPr>
        <w:t xml:space="preserve"> conduct industrial action is in effect that to </w:t>
      </w:r>
      <w:r w:rsidRPr="00736BA5">
        <w:rPr>
          <w:rStyle w:val="StyleUnderline"/>
        </w:rPr>
        <w:t xml:space="preserve">withdraw their </w:t>
      </w:r>
      <w:proofErr w:type="spellStart"/>
      <w:r w:rsidRPr="00736BA5">
        <w:rPr>
          <w:rStyle w:val="StyleUnderline"/>
        </w:rPr>
        <w:t>labour</w:t>
      </w:r>
      <w:proofErr w:type="spellEnd"/>
      <w:r w:rsidRPr="00736BA5">
        <w:rPr>
          <w:rStyle w:val="StyleUnderline"/>
        </w:rPr>
        <w:t xml:space="preserve"> in some way</w:t>
      </w:r>
      <w:r w:rsidRPr="00736BA5">
        <w:rPr>
          <w:sz w:val="16"/>
        </w:rPr>
        <w:t xml:space="preserve"> (quitting, striking, going slow) </w:t>
      </w:r>
      <w:r w:rsidRPr="00736BA5">
        <w:rPr>
          <w:rStyle w:val="StyleUnderline"/>
        </w:rPr>
        <w:t xml:space="preserve">unless collective demands are met. As individuals, every worker, </w:t>
      </w:r>
      <w:r w:rsidRPr="00736BA5">
        <w:rPr>
          <w:sz w:val="16"/>
        </w:rPr>
        <w:t xml:space="preserve">if they are not a slave (and slavery is explicitly not permitted under Rawls’s first principle) </w:t>
      </w:r>
      <w:r w:rsidRPr="00736BA5">
        <w:rPr>
          <w:rStyle w:val="StyleUnderline"/>
        </w:rPr>
        <w:t xml:space="preserve">has a right to withdraw their own </w:t>
      </w:r>
      <w:proofErr w:type="spellStart"/>
      <w:r w:rsidRPr="00736BA5">
        <w:rPr>
          <w:rStyle w:val="StyleUnderline"/>
        </w:rPr>
        <w:t>labour</w:t>
      </w:r>
      <w:proofErr w:type="spellEnd"/>
      <w:r w:rsidRPr="00736BA5">
        <w:rPr>
          <w:rStyle w:val="StyleUnderline"/>
        </w:rPr>
        <w:t xml:space="preserve">, and might of course threaten this in individual negotiations with their employer. </w:t>
      </w:r>
      <w:r w:rsidRPr="00736BA5">
        <w:rPr>
          <w:sz w:val="16"/>
        </w:rPr>
        <w:t xml:space="preserve">Effectively, </w:t>
      </w:r>
      <w:r w:rsidRPr="00736BA5">
        <w:rPr>
          <w:rStyle w:val="StyleUnderline"/>
        </w:rPr>
        <w:t>what occurs in industrial action is a pooling of individual rights into collective rights</w:t>
      </w:r>
      <w:r w:rsidRPr="00736BA5">
        <w:rPr>
          <w:sz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1D75C6">
        <w:rPr>
          <w:rStyle w:val="StyleUnderline"/>
          <w:highlight w:val="yellow"/>
        </w:rPr>
        <w:t xml:space="preserve">no contract can literally force </w:t>
      </w:r>
      <w:proofErr w:type="spellStart"/>
      <w:r w:rsidRPr="001D75C6">
        <w:rPr>
          <w:rStyle w:val="StyleUnderline"/>
          <w:highlight w:val="yellow"/>
        </w:rPr>
        <w:t>labour</w:t>
      </w:r>
      <w:proofErr w:type="spellEnd"/>
      <w:r w:rsidRPr="001D75C6">
        <w:rPr>
          <w:rStyle w:val="StyleUnderline"/>
          <w:highlight w:val="yellow"/>
        </w:rPr>
        <w:t xml:space="preserve"> – if it did that, it would breach the right to freedom from slavery</w:t>
      </w:r>
      <w:r w:rsidRPr="00736BA5">
        <w:rPr>
          <w:sz w:val="16"/>
        </w:rPr>
        <w:t xml:space="preserve">. Rather, it can only schedule penalties, typically financial, where </w:t>
      </w:r>
      <w:proofErr w:type="spellStart"/>
      <w:r w:rsidRPr="00736BA5">
        <w:rPr>
          <w:sz w:val="16"/>
        </w:rPr>
        <w:t>labour</w:t>
      </w:r>
      <w:proofErr w:type="spellEnd"/>
      <w:r w:rsidRPr="00736BA5">
        <w:rPr>
          <w:sz w:val="16"/>
        </w:rPr>
        <w:t xml:space="preserve"> is not performed. </w:t>
      </w:r>
      <w:r w:rsidRPr="001D75C6">
        <w:rPr>
          <w:rStyle w:val="StyleUnderline"/>
          <w:highlight w:val="yellow"/>
        </w:rPr>
        <w:t xml:space="preserve">In effect, as long as the freedom to contract is limited by the right to freedom from slavery, there is an implied freedom </w:t>
      </w:r>
      <w:r w:rsidRPr="001D75C6">
        <w:rPr>
          <w:rStyle w:val="StyleUnderline"/>
          <w:highlight w:val="yellow"/>
        </w:rPr>
        <w:lastRenderedPageBreak/>
        <w:t>to strike. Thus, it is because of the very lack of complete freedom to make contracts that prevents us having a primary right to bargain that we do have a primary freedom to strike</w:t>
      </w:r>
      <w:r w:rsidRPr="00736BA5">
        <w:rPr>
          <w:sz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02C84418" w14:textId="77777777" w:rsidR="00C412FF" w:rsidRDefault="00C412FF" w:rsidP="00C412FF"/>
    <w:p w14:paraId="57E8EDD6" w14:textId="77777777" w:rsidR="00C412FF" w:rsidRDefault="00C412FF" w:rsidP="00C412FF">
      <w:pPr>
        <w:pStyle w:val="Heading4"/>
      </w:pPr>
      <w:r>
        <w:t>[4]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1DF90F87" w14:textId="77777777" w:rsidR="00C412FF" w:rsidRPr="00FD797D" w:rsidRDefault="00C412FF" w:rsidP="00C412FF">
      <w:pPr>
        <w:pStyle w:val="Heading4"/>
      </w:pPr>
      <w:r>
        <w:t xml:space="preserve">[5] </w:t>
      </w:r>
      <w:r w:rsidRPr="00FD797D">
        <w:t>Strikes prevent workers from being used as a means</w:t>
      </w:r>
    </w:p>
    <w:p w14:paraId="76D55DEB" w14:textId="77777777" w:rsidR="00C412FF" w:rsidRPr="00EA7B30" w:rsidRDefault="00C412FF" w:rsidP="00C412FF">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https://repository.law.miami.edu/umlr/vol71/iss3/3 </w:t>
      </w:r>
      <w:r>
        <w:rPr>
          <w:rFonts w:ascii="Times New Roman" w:eastAsia="Times New Roman" w:hAnsi="Times New Roman" w:cs="Times New Roman"/>
          <w:sz w:val="16"/>
        </w:rPr>
        <w:t xml:space="preserve"> [</w:t>
      </w:r>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72810331" w14:textId="77777777" w:rsidR="00C412FF" w:rsidRPr="00FD797D" w:rsidRDefault="00C412FF" w:rsidP="00C412FF">
      <w:pPr>
        <w:spacing w:after="0" w:line="240" w:lineRule="auto"/>
        <w:rPr>
          <w:rFonts w:ascii="Times New Roman" w:eastAsia="Times New Roman" w:hAnsi="Times New Roman" w:cs="Times New Roman"/>
          <w:sz w:val="16"/>
        </w:rPr>
      </w:pPr>
    </w:p>
    <w:p w14:paraId="5A6474B2" w14:textId="77777777" w:rsidR="00C412FF" w:rsidRPr="00FD797D" w:rsidRDefault="00C412FF" w:rsidP="00C412FF">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actually being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5ADDC148" w14:textId="77777777" w:rsidR="00C412FF" w:rsidRPr="00FD797D" w:rsidRDefault="00C412FF" w:rsidP="00C412FF"/>
    <w:p w14:paraId="084CC139" w14:textId="5649EE4D" w:rsidR="00C412FF" w:rsidRDefault="00C412FF" w:rsidP="00C412FF">
      <w:pPr>
        <w:pStyle w:val="Heading4"/>
      </w:pPr>
      <w:r>
        <w:t xml:space="preserve">[6] </w:t>
      </w:r>
      <w:r w:rsidRPr="00FD797D">
        <w:t>Put away your turns: strikes are an omission of action</w:t>
      </w:r>
    </w:p>
    <w:p w14:paraId="039D67ED" w14:textId="77777777" w:rsidR="00C412FF" w:rsidRPr="00EA7B30" w:rsidRDefault="00C412FF" w:rsidP="00C412FF">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critic and essayist</w:t>
      </w:r>
      <w:r>
        <w:rPr>
          <w:sz w:val="16"/>
        </w:rPr>
        <w:t>]</w:t>
      </w:r>
    </w:p>
    <w:p w14:paraId="48A895C3" w14:textId="77777777" w:rsidR="00C412FF" w:rsidRPr="00FD797D" w:rsidRDefault="00C412FF" w:rsidP="00C412FF">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w:t>
      </w:r>
      <w:r w:rsidRPr="00FD797D">
        <w:rPr>
          <w:sz w:val="16"/>
        </w:rPr>
        <w:lastRenderedPageBreak/>
        <w:t xml:space="preserve">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0686293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12FF"/>
    <w:rsid w:val="000139A3"/>
    <w:rsid w:val="00046116"/>
    <w:rsid w:val="000B2398"/>
    <w:rsid w:val="000F41F3"/>
    <w:rsid w:val="00100833"/>
    <w:rsid w:val="00104529"/>
    <w:rsid w:val="00105942"/>
    <w:rsid w:val="00107396"/>
    <w:rsid w:val="00144A4C"/>
    <w:rsid w:val="00174EC0"/>
    <w:rsid w:val="00176AB0"/>
    <w:rsid w:val="00177B7D"/>
    <w:rsid w:val="0018322D"/>
    <w:rsid w:val="001A2AA2"/>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6AB1"/>
    <w:rsid w:val="00407037"/>
    <w:rsid w:val="004605D6"/>
    <w:rsid w:val="004C60E8"/>
    <w:rsid w:val="004E3579"/>
    <w:rsid w:val="004E728B"/>
    <w:rsid w:val="004F39E0"/>
    <w:rsid w:val="00537BD5"/>
    <w:rsid w:val="005576A0"/>
    <w:rsid w:val="0057268A"/>
    <w:rsid w:val="005D2912"/>
    <w:rsid w:val="006065BD"/>
    <w:rsid w:val="00645FA9"/>
    <w:rsid w:val="00647866"/>
    <w:rsid w:val="00656DF4"/>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0196"/>
    <w:rsid w:val="00B33C6D"/>
    <w:rsid w:val="00B4508F"/>
    <w:rsid w:val="00B55AD5"/>
    <w:rsid w:val="00B8057C"/>
    <w:rsid w:val="00BD6238"/>
    <w:rsid w:val="00BF593B"/>
    <w:rsid w:val="00BF773A"/>
    <w:rsid w:val="00BF7E81"/>
    <w:rsid w:val="00C13773"/>
    <w:rsid w:val="00C17CC8"/>
    <w:rsid w:val="00C412FF"/>
    <w:rsid w:val="00C55A83"/>
    <w:rsid w:val="00C83417"/>
    <w:rsid w:val="00C9604F"/>
    <w:rsid w:val="00CA19AA"/>
    <w:rsid w:val="00CC5298"/>
    <w:rsid w:val="00CD736E"/>
    <w:rsid w:val="00CD798D"/>
    <w:rsid w:val="00CE161E"/>
    <w:rsid w:val="00CF510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874C2"/>
  <w15:chartTrackingRefBased/>
  <w15:docId w15:val="{43D80203-56F1-494A-A7D2-A6378007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12FF"/>
    <w:rPr>
      <w:rFonts w:ascii="Calibri" w:hAnsi="Calibri"/>
    </w:rPr>
  </w:style>
  <w:style w:type="paragraph" w:styleId="Heading1">
    <w:name w:val="heading 1"/>
    <w:aliases w:val="Pocket"/>
    <w:basedOn w:val="Normal"/>
    <w:next w:val="Normal"/>
    <w:link w:val="Heading1Char"/>
    <w:qFormat/>
    <w:rsid w:val="00C412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12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12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C412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12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12FF"/>
  </w:style>
  <w:style w:type="character" w:customStyle="1" w:styleId="Heading1Char">
    <w:name w:val="Heading 1 Char"/>
    <w:aliases w:val="Pocket Char"/>
    <w:basedOn w:val="DefaultParagraphFont"/>
    <w:link w:val="Heading1"/>
    <w:rsid w:val="00C412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12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12F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C412FF"/>
    <w:rPr>
      <w:rFonts w:ascii="Calibri" w:eastAsiaTheme="majorEastAsia" w:hAnsi="Calibri" w:cstheme="majorBidi"/>
      <w:b/>
      <w:iCs/>
      <w:sz w:val="26"/>
    </w:rPr>
  </w:style>
  <w:style w:type="character" w:styleId="Emphasis">
    <w:name w:val="Emphasis"/>
    <w:basedOn w:val="DefaultParagraphFont"/>
    <w:uiPriority w:val="7"/>
    <w:qFormat/>
    <w:rsid w:val="00C412F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412FF"/>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C412FF"/>
    <w:rPr>
      <w:b w:val="0"/>
      <w:sz w:val="22"/>
      <w:u w:val="single"/>
    </w:rPr>
  </w:style>
  <w:style w:type="character" w:styleId="Hyperlink">
    <w:name w:val="Hyperlink"/>
    <w:basedOn w:val="DefaultParagraphFont"/>
    <w:uiPriority w:val="99"/>
    <w:semiHidden/>
    <w:unhideWhenUsed/>
    <w:rsid w:val="00C412FF"/>
    <w:rPr>
      <w:color w:val="auto"/>
      <w:u w:val="none"/>
    </w:rPr>
  </w:style>
  <w:style w:type="character" w:styleId="FollowedHyperlink">
    <w:name w:val="FollowedHyperlink"/>
    <w:basedOn w:val="DefaultParagraphFont"/>
    <w:uiPriority w:val="99"/>
    <w:semiHidden/>
    <w:unhideWhenUsed/>
    <w:rsid w:val="00C412F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3272</Words>
  <Characters>18655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11</cp:revision>
  <dcterms:created xsi:type="dcterms:W3CDTF">2021-11-20T17:05:00Z</dcterms:created>
  <dcterms:modified xsi:type="dcterms:W3CDTF">2021-11-20T19:37:00Z</dcterms:modified>
</cp:coreProperties>
</file>