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C47D95" w14:textId="6C03AF73" w:rsidR="00A67257" w:rsidRPr="001671B0" w:rsidRDefault="00C50DBB" w:rsidP="00A67257">
      <w:pPr>
        <w:pStyle w:val="Heading3"/>
        <w:rPr>
          <w:rFonts w:asciiTheme="minorHAnsi" w:hAnsiTheme="minorHAnsi" w:cstheme="minorHAnsi"/>
        </w:rPr>
      </w:pPr>
      <w:r>
        <w:rPr>
          <w:rFonts w:asciiTheme="minorHAnsi" w:hAnsiTheme="minorHAnsi" w:cstheme="minorHAnsi"/>
        </w:rPr>
        <w:t>1</w:t>
      </w:r>
    </w:p>
    <w:p w14:paraId="671288BB" w14:textId="77777777" w:rsidR="00A67257" w:rsidRDefault="00A67257" w:rsidP="00A67257">
      <w:pPr>
        <w:pStyle w:val="Heading4"/>
        <w:rPr>
          <w:rFonts w:asciiTheme="minorHAnsi" w:hAnsiTheme="minorHAnsi" w:cstheme="minorHAnsi"/>
        </w:rPr>
      </w:pPr>
      <w:r w:rsidRPr="00D926A8">
        <w:rPr>
          <w:rFonts w:asciiTheme="minorHAnsi" w:hAnsiTheme="minorHAnsi" w:cstheme="minorHAnsi"/>
          <w:u w:val="single"/>
        </w:rPr>
        <w:t>T</w:t>
      </w:r>
      <w:r>
        <w:rPr>
          <w:rFonts w:asciiTheme="minorHAnsi" w:hAnsiTheme="minorHAnsi" w:cstheme="minorHAnsi"/>
          <w:u w:val="single"/>
        </w:rPr>
        <w:t>opicality</w:t>
      </w:r>
      <w:r>
        <w:rPr>
          <w:rFonts w:asciiTheme="minorHAnsi" w:hAnsiTheme="minorHAnsi" w:cstheme="minorHAnsi"/>
        </w:rPr>
        <w:t>:</w:t>
      </w:r>
    </w:p>
    <w:p w14:paraId="4D145256" w14:textId="77777777" w:rsidR="00A67257" w:rsidRPr="001671B0" w:rsidRDefault="00A67257" w:rsidP="00A67257">
      <w:pPr>
        <w:pStyle w:val="Heading4"/>
        <w:rPr>
          <w:rFonts w:asciiTheme="minorHAnsi" w:hAnsiTheme="minorHAnsi" w:cstheme="minorHAnsi"/>
        </w:rPr>
      </w:pPr>
      <w:r w:rsidRPr="001671B0">
        <w:rPr>
          <w:rFonts w:asciiTheme="minorHAnsi" w:hAnsiTheme="minorHAnsi" w:cstheme="minorHAnsi"/>
        </w:rPr>
        <w:t>Interpretation: The affirmative must be topical.</w:t>
      </w:r>
    </w:p>
    <w:p w14:paraId="1FA7965E" w14:textId="77777777" w:rsidR="00A67257" w:rsidRPr="001671B0" w:rsidRDefault="00A67257" w:rsidP="00A67257">
      <w:pPr>
        <w:rPr>
          <w:rFonts w:asciiTheme="minorHAnsi" w:hAnsiTheme="minorHAnsi" w:cstheme="minorHAnsi"/>
        </w:rPr>
      </w:pPr>
    </w:p>
    <w:p w14:paraId="7B4067EA" w14:textId="77777777" w:rsidR="00A67257" w:rsidRPr="001671B0" w:rsidRDefault="00A67257" w:rsidP="00A67257">
      <w:pPr>
        <w:pStyle w:val="Heading4"/>
        <w:rPr>
          <w:rFonts w:asciiTheme="minorHAnsi" w:hAnsiTheme="minorHAnsi" w:cstheme="minorHAnsi"/>
        </w:rPr>
      </w:pPr>
      <w:r w:rsidRPr="001671B0">
        <w:rPr>
          <w:rFonts w:asciiTheme="minorHAnsi" w:hAnsiTheme="minorHAnsi" w:cstheme="minorHAnsi"/>
        </w:rPr>
        <w:t>“Resolved” denotes a formal resolution.</w:t>
      </w:r>
    </w:p>
    <w:p w14:paraId="70DF7F0E" w14:textId="77777777" w:rsidR="00A67257" w:rsidRPr="001671B0" w:rsidRDefault="00A67257" w:rsidP="00A67257">
      <w:pPr>
        <w:rPr>
          <w:rFonts w:asciiTheme="minorHAnsi" w:hAnsiTheme="minorHAnsi" w:cstheme="minorHAnsi"/>
        </w:rPr>
      </w:pPr>
      <w:r w:rsidRPr="001671B0">
        <w:rPr>
          <w:rFonts w:asciiTheme="minorHAnsi" w:hAnsiTheme="minorHAnsi" w:cstheme="minorHAnsi"/>
          <w:b/>
          <w:bCs/>
          <w:sz w:val="26"/>
          <w:szCs w:val="26"/>
        </w:rPr>
        <w:t>AWS ’13</w:t>
      </w:r>
      <w:r w:rsidRPr="001671B0">
        <w:rPr>
          <w:rFonts w:asciiTheme="minorHAnsi" w:hAnsiTheme="minorHAnsi" w:cstheme="minorHAnsi"/>
        </w:rPr>
        <w:t xml:space="preserve"> [Army Writing Style; August 24th; Online resource dedicated to all major writing requirements in the Army; Army Writing Style, "Punctuation — The Colon and Semicolon," </w:t>
      </w:r>
      <w:hyperlink r:id="rId6" w:history="1">
        <w:r w:rsidRPr="001671B0">
          <w:rPr>
            <w:rStyle w:val="Hyperlink"/>
            <w:rFonts w:asciiTheme="minorHAnsi" w:hAnsiTheme="minorHAnsi" w:cstheme="minorHAnsi"/>
          </w:rPr>
          <w:t>https://armywritingstyle.com/punctuation-the-colon-and-semicolon/</w:t>
        </w:r>
      </w:hyperlink>
      <w:r w:rsidRPr="001671B0">
        <w:rPr>
          <w:rFonts w:asciiTheme="minorHAnsi" w:hAnsiTheme="minorHAnsi" w:cstheme="minorHAnsi"/>
        </w:rPr>
        <w:t>]</w:t>
      </w:r>
    </w:p>
    <w:p w14:paraId="491A3073" w14:textId="77777777" w:rsidR="00A67257" w:rsidRPr="001671B0" w:rsidRDefault="00A67257" w:rsidP="00A67257">
      <w:pPr>
        <w:rPr>
          <w:rFonts w:asciiTheme="minorHAnsi" w:hAnsiTheme="minorHAnsi" w:cstheme="minorHAnsi"/>
          <w:sz w:val="16"/>
        </w:rPr>
      </w:pPr>
      <w:r w:rsidRPr="001671B0">
        <w:rPr>
          <w:rStyle w:val="StyleUnderline"/>
          <w:rFonts w:asciiTheme="minorHAnsi" w:hAnsiTheme="minorHAnsi" w:cstheme="minorHAnsi"/>
          <w:sz w:val="24"/>
          <w:highlight w:val="green"/>
        </w:rPr>
        <w:t xml:space="preserve">The </w:t>
      </w:r>
      <w:r w:rsidRPr="001671B0">
        <w:rPr>
          <w:rStyle w:val="Emphasis"/>
          <w:rFonts w:asciiTheme="minorHAnsi" w:hAnsiTheme="minorHAnsi" w:cstheme="minorHAnsi"/>
          <w:highlight w:val="green"/>
        </w:rPr>
        <w:t>colon</w:t>
      </w:r>
      <w:r w:rsidRPr="001671B0">
        <w:rPr>
          <w:rStyle w:val="StyleUnderline"/>
          <w:rFonts w:asciiTheme="minorHAnsi" w:hAnsiTheme="minorHAnsi" w:cstheme="minorHAnsi"/>
          <w:sz w:val="24"/>
          <w:highlight w:val="green"/>
        </w:rPr>
        <w:t xml:space="preserve"> introduces</w:t>
      </w:r>
      <w:r w:rsidRPr="001671B0">
        <w:rPr>
          <w:rFonts w:asciiTheme="minorHAnsi" w:hAnsiTheme="minorHAnsi" w:cstheme="minorHAnsi"/>
          <w:sz w:val="16"/>
        </w:rPr>
        <w:t xml:space="preserve"> the following: </w:t>
      </w:r>
    </w:p>
    <w:p w14:paraId="0CC18911" w14:textId="77777777" w:rsidR="00A67257" w:rsidRPr="001671B0" w:rsidRDefault="00A67257" w:rsidP="00A67257">
      <w:pPr>
        <w:rPr>
          <w:rFonts w:asciiTheme="minorHAnsi" w:hAnsiTheme="minorHAnsi" w:cstheme="minorHAnsi"/>
          <w:sz w:val="16"/>
          <w:szCs w:val="16"/>
        </w:rPr>
      </w:pPr>
      <w:r w:rsidRPr="001671B0">
        <w:rPr>
          <w:rFonts w:asciiTheme="minorHAnsi" w:hAnsiTheme="minorHAnsi" w:cstheme="minorHAnsi"/>
          <w:sz w:val="16"/>
          <w:szCs w:val="16"/>
        </w:rPr>
        <w:t xml:space="preserve">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w:t>
      </w:r>
    </w:p>
    <w:p w14:paraId="77B40A1E" w14:textId="77777777" w:rsidR="00A67257" w:rsidRPr="001671B0" w:rsidRDefault="00A67257" w:rsidP="00A67257">
      <w:pPr>
        <w:rPr>
          <w:rFonts w:asciiTheme="minorHAnsi" w:hAnsiTheme="minorHAnsi" w:cstheme="minorHAnsi"/>
          <w:sz w:val="16"/>
          <w:szCs w:val="16"/>
        </w:rPr>
      </w:pPr>
      <w:r w:rsidRPr="001671B0">
        <w:rPr>
          <w:rFonts w:asciiTheme="minorHAnsi" w:hAnsiTheme="minorHAnsi" w:cstheme="minorHAnsi"/>
          <w:sz w:val="16"/>
          <w:szCs w:val="16"/>
        </w:rPr>
        <w:t xml:space="preserve">b.  A long quotation (one or more paragraphs): In </w:t>
      </w:r>
      <w:proofErr w:type="gramStart"/>
      <w:r w:rsidRPr="001671B0">
        <w:rPr>
          <w:rFonts w:asciiTheme="minorHAnsi" w:hAnsiTheme="minorHAnsi" w:cstheme="minorHAnsi"/>
          <w:sz w:val="16"/>
          <w:szCs w:val="16"/>
        </w:rPr>
        <w:t>The</w:t>
      </w:r>
      <w:proofErr w:type="gramEnd"/>
      <w:r w:rsidRPr="001671B0">
        <w:rPr>
          <w:rFonts w:asciiTheme="minorHAnsi" w:hAnsiTheme="minorHAnsi" w:cstheme="minorHAnsi"/>
          <w:sz w:val="16"/>
          <w:szCs w:val="16"/>
        </w:rPr>
        <w:t xml:space="preserve"> Killer Angels Michael </w:t>
      </w:r>
      <w:proofErr w:type="spellStart"/>
      <w:r w:rsidRPr="001671B0">
        <w:rPr>
          <w:rFonts w:asciiTheme="minorHAnsi" w:hAnsiTheme="minorHAnsi" w:cstheme="minorHAnsi"/>
          <w:sz w:val="16"/>
          <w:szCs w:val="16"/>
        </w:rPr>
        <w:t>Shaara</w:t>
      </w:r>
      <w:proofErr w:type="spellEnd"/>
      <w:r w:rsidRPr="001671B0">
        <w:rPr>
          <w:rFonts w:asciiTheme="minorHAnsi" w:hAnsiTheme="minorHAnsi" w:cstheme="minorHAnsi"/>
          <w:sz w:val="16"/>
          <w:szCs w:val="16"/>
        </w:rPr>
        <w:t xml:space="preserve"> wrote: (colon) You may find it a different story from the one you learned in school. There have been many versions of that battle [Gettysburg] and that war [the Civil War]. (The quote continues for two more paragraphs.) </w:t>
      </w:r>
    </w:p>
    <w:p w14:paraId="50F522E6" w14:textId="77777777" w:rsidR="00A67257" w:rsidRPr="001671B0" w:rsidRDefault="00A67257" w:rsidP="00A67257">
      <w:pPr>
        <w:rPr>
          <w:rFonts w:asciiTheme="minorHAnsi" w:hAnsiTheme="minorHAnsi" w:cstheme="minorHAnsi"/>
          <w:sz w:val="16"/>
          <w:szCs w:val="16"/>
        </w:rPr>
      </w:pPr>
      <w:r w:rsidRPr="001671B0">
        <w:rPr>
          <w:rFonts w:asciiTheme="minorHAnsi" w:hAnsiTheme="minorHAnsi" w:cstheme="minorHAnsi"/>
          <w:sz w:val="16"/>
          <w:szCs w:val="16"/>
        </w:rPr>
        <w:t xml:space="preserve">c.  A formal quotation or question: The President declared: (colon) "The only thing we have to fear is fear itself."  The question is: (colon) what can we do about it? </w:t>
      </w:r>
    </w:p>
    <w:p w14:paraId="6748B116" w14:textId="77777777" w:rsidR="00A67257" w:rsidRPr="001671B0" w:rsidRDefault="00A67257" w:rsidP="00A67257">
      <w:pPr>
        <w:rPr>
          <w:rFonts w:asciiTheme="minorHAnsi" w:hAnsiTheme="minorHAnsi" w:cstheme="minorHAnsi"/>
          <w:sz w:val="16"/>
          <w:szCs w:val="16"/>
        </w:rPr>
      </w:pPr>
      <w:r w:rsidRPr="001671B0">
        <w:rPr>
          <w:rFonts w:asciiTheme="minorHAnsi" w:hAnsiTheme="minorHAnsi" w:cstheme="minorHAnsi"/>
          <w:sz w:val="16"/>
          <w:szCs w:val="16"/>
        </w:rPr>
        <w:t>d.  A second independent clause which explains the first: Potter's motive is clear: (colon) he wants the assignment.</w:t>
      </w:r>
    </w:p>
    <w:p w14:paraId="6ABE8988" w14:textId="77777777" w:rsidR="00A67257" w:rsidRPr="001671B0" w:rsidRDefault="00A67257" w:rsidP="00A67257">
      <w:pPr>
        <w:rPr>
          <w:rFonts w:asciiTheme="minorHAnsi" w:hAnsiTheme="minorHAnsi" w:cstheme="minorHAnsi"/>
          <w:sz w:val="16"/>
        </w:rPr>
      </w:pPr>
      <w:r w:rsidRPr="001671B0">
        <w:rPr>
          <w:rFonts w:asciiTheme="minorHAnsi" w:hAnsiTheme="minorHAnsi" w:cstheme="minorHAnsi"/>
          <w:sz w:val="16"/>
        </w:rPr>
        <w:t xml:space="preserve">e.  After the introduction of a business letter: Dear Sirs: (colon) Dear Madam: (colon) f.  The details following an announcement </w:t>
      </w:r>
      <w:proofErr w:type="gramStart"/>
      <w:r w:rsidRPr="001671B0">
        <w:rPr>
          <w:rFonts w:asciiTheme="minorHAnsi" w:hAnsiTheme="minorHAnsi" w:cstheme="minorHAnsi"/>
          <w:sz w:val="16"/>
        </w:rPr>
        <w:t>For</w:t>
      </w:r>
      <w:proofErr w:type="gramEnd"/>
      <w:r w:rsidRPr="001671B0">
        <w:rPr>
          <w:rFonts w:asciiTheme="minorHAnsi" w:hAnsiTheme="minorHAnsi" w:cstheme="minorHAnsi"/>
          <w:sz w:val="16"/>
        </w:rPr>
        <w:t xml:space="preserve"> sale: (colon) large lakeside cabin with dock </w:t>
      </w:r>
    </w:p>
    <w:p w14:paraId="2AAF1FDE" w14:textId="77777777" w:rsidR="00A67257" w:rsidRPr="001671B0" w:rsidRDefault="00A67257" w:rsidP="00A67257">
      <w:pPr>
        <w:rPr>
          <w:rStyle w:val="StyleUnderline"/>
          <w:rFonts w:asciiTheme="minorHAnsi" w:hAnsiTheme="minorHAnsi" w:cstheme="minorHAnsi"/>
          <w:sz w:val="24"/>
        </w:rPr>
      </w:pPr>
      <w:r w:rsidRPr="001671B0">
        <w:rPr>
          <w:rFonts w:asciiTheme="minorHAnsi" w:hAnsiTheme="minorHAnsi" w:cstheme="minorHAnsi"/>
          <w:sz w:val="16"/>
        </w:rPr>
        <w:t xml:space="preserve">g.  </w:t>
      </w:r>
      <w:r w:rsidRPr="001671B0">
        <w:rPr>
          <w:rStyle w:val="StyleUnderline"/>
          <w:rFonts w:asciiTheme="minorHAnsi" w:hAnsiTheme="minorHAnsi" w:cstheme="minorHAnsi"/>
          <w:sz w:val="24"/>
          <w:highlight w:val="green"/>
        </w:rPr>
        <w:t xml:space="preserve">A </w:t>
      </w:r>
      <w:r w:rsidRPr="001671B0">
        <w:rPr>
          <w:rStyle w:val="Emphasis"/>
          <w:rFonts w:asciiTheme="minorHAnsi" w:hAnsiTheme="minorHAnsi" w:cstheme="minorHAnsi"/>
          <w:highlight w:val="green"/>
        </w:rPr>
        <w:t>formal resolution</w:t>
      </w:r>
      <w:r w:rsidRPr="001671B0">
        <w:rPr>
          <w:rStyle w:val="StyleUnderline"/>
          <w:rFonts w:asciiTheme="minorHAnsi" w:hAnsiTheme="minorHAnsi" w:cstheme="minorHAnsi"/>
          <w:sz w:val="24"/>
          <w:highlight w:val="green"/>
        </w:rPr>
        <w:t>, after the word "</w:t>
      </w:r>
      <w:r w:rsidRPr="001671B0">
        <w:rPr>
          <w:rStyle w:val="Emphasis"/>
          <w:rFonts w:asciiTheme="minorHAnsi" w:hAnsiTheme="minorHAnsi" w:cstheme="minorHAnsi"/>
          <w:highlight w:val="green"/>
        </w:rPr>
        <w:t>resolved</w:t>
      </w:r>
      <w:r w:rsidRPr="001671B0">
        <w:rPr>
          <w:rStyle w:val="StyleUnderline"/>
          <w:rFonts w:asciiTheme="minorHAnsi" w:hAnsiTheme="minorHAnsi" w:cstheme="minorHAnsi"/>
          <w:sz w:val="24"/>
          <w:highlight w:val="green"/>
        </w:rPr>
        <w:t>:"</w:t>
      </w:r>
      <w:r w:rsidRPr="001671B0">
        <w:rPr>
          <w:rFonts w:asciiTheme="minorHAnsi" w:hAnsiTheme="minorHAnsi" w:cstheme="minorHAnsi"/>
          <w:sz w:val="16"/>
          <w:u w:val="single"/>
        </w:rPr>
        <w:t xml:space="preserve">.  </w:t>
      </w:r>
      <w:r w:rsidRPr="001671B0">
        <w:rPr>
          <w:rStyle w:val="StyleUnderline"/>
          <w:rFonts w:asciiTheme="minorHAnsi" w:hAnsiTheme="minorHAnsi" w:cstheme="minorHAnsi"/>
          <w:sz w:val="24"/>
        </w:rPr>
        <w:t>Resolved</w:t>
      </w:r>
      <w:r w:rsidRPr="001671B0">
        <w:rPr>
          <w:rFonts w:asciiTheme="minorHAnsi" w:hAnsiTheme="minorHAnsi" w:cstheme="minorHAnsi"/>
          <w:sz w:val="16"/>
        </w:rPr>
        <w:t xml:space="preserve">: (colon) That </w:t>
      </w:r>
      <w:r w:rsidRPr="001671B0">
        <w:rPr>
          <w:rStyle w:val="StyleUnderline"/>
          <w:rFonts w:asciiTheme="minorHAnsi" w:hAnsiTheme="minorHAnsi" w:cstheme="minorHAnsi"/>
          <w:sz w:val="24"/>
        </w:rPr>
        <w:t>this council petition the mayor.</w:t>
      </w:r>
    </w:p>
    <w:p w14:paraId="1B664BFC" w14:textId="77777777" w:rsidR="00A67257" w:rsidRPr="001671B0" w:rsidRDefault="00A67257" w:rsidP="00A67257">
      <w:pPr>
        <w:rPr>
          <w:rFonts w:asciiTheme="minorHAnsi" w:hAnsiTheme="minorHAnsi" w:cstheme="minorHAnsi"/>
        </w:rPr>
      </w:pPr>
    </w:p>
    <w:p w14:paraId="3E7DCF33" w14:textId="77777777" w:rsidR="00A67257" w:rsidRPr="001671B0" w:rsidRDefault="00A67257" w:rsidP="00A67257">
      <w:pPr>
        <w:pStyle w:val="Heading4"/>
        <w:rPr>
          <w:rFonts w:asciiTheme="minorHAnsi" w:hAnsiTheme="minorHAnsi" w:cstheme="minorHAnsi"/>
        </w:rPr>
      </w:pPr>
      <w:r w:rsidRPr="001671B0">
        <w:rPr>
          <w:rFonts w:asciiTheme="minorHAnsi" w:hAnsiTheme="minorHAnsi" w:cstheme="minorHAnsi"/>
        </w:rPr>
        <w:t>The WTO deals with rules of trade</w:t>
      </w:r>
    </w:p>
    <w:p w14:paraId="7B82AA65" w14:textId="77777777" w:rsidR="00A67257" w:rsidRPr="001671B0" w:rsidRDefault="00A67257" w:rsidP="00A67257">
      <w:pPr>
        <w:rPr>
          <w:rFonts w:asciiTheme="minorHAnsi" w:hAnsiTheme="minorHAnsi" w:cstheme="minorHAnsi"/>
        </w:rPr>
      </w:pPr>
      <w:r w:rsidRPr="001671B0">
        <w:rPr>
          <w:rStyle w:val="Style13ptBold"/>
        </w:rPr>
        <w:t>WTO ND</w:t>
      </w:r>
      <w:r w:rsidRPr="001671B0">
        <w:rPr>
          <w:rFonts w:asciiTheme="minorHAnsi" w:hAnsiTheme="minorHAnsi" w:cstheme="minorHAnsi"/>
        </w:rPr>
        <w:t>, https://www.wto.org/english/thewto_e/whatis_e/whatis_e.htm</w:t>
      </w:r>
    </w:p>
    <w:p w14:paraId="5ECFE0D9" w14:textId="77777777" w:rsidR="00A67257" w:rsidRPr="001671B0" w:rsidRDefault="00A67257" w:rsidP="00A67257">
      <w:pPr>
        <w:rPr>
          <w:rFonts w:asciiTheme="minorHAnsi" w:hAnsiTheme="minorHAnsi" w:cstheme="minorHAnsi"/>
          <w:sz w:val="16"/>
          <w:shd w:val="clear" w:color="auto" w:fill="FFFFFF"/>
        </w:rPr>
      </w:pPr>
      <w:r w:rsidRPr="001671B0">
        <w:rPr>
          <w:rStyle w:val="StyleUnderline"/>
          <w:rFonts w:asciiTheme="minorHAnsi" w:hAnsiTheme="minorHAnsi" w:cstheme="minorHAnsi"/>
          <w:highlight w:val="green"/>
        </w:rPr>
        <w:t>The</w:t>
      </w:r>
      <w:r w:rsidRPr="001671B0">
        <w:rPr>
          <w:rFonts w:asciiTheme="minorHAnsi" w:hAnsiTheme="minorHAnsi" w:cstheme="minorHAnsi"/>
          <w:sz w:val="16"/>
          <w:shd w:val="clear" w:color="auto" w:fill="FFFFFF"/>
        </w:rPr>
        <w:t xml:space="preserve"> World Trade Organization (</w:t>
      </w:r>
      <w:r w:rsidRPr="001671B0">
        <w:rPr>
          <w:rStyle w:val="StyleUnderline"/>
          <w:rFonts w:asciiTheme="minorHAnsi" w:hAnsiTheme="minorHAnsi" w:cstheme="minorHAnsi"/>
          <w:highlight w:val="green"/>
        </w:rPr>
        <w:t>WTO</w:t>
      </w:r>
      <w:r w:rsidRPr="001671B0">
        <w:rPr>
          <w:rFonts w:asciiTheme="minorHAnsi" w:hAnsiTheme="minorHAnsi" w:cstheme="minorHAnsi"/>
          <w:sz w:val="16"/>
          <w:shd w:val="clear" w:color="auto" w:fill="FFFFFF"/>
        </w:rPr>
        <w:t xml:space="preserve">) </w:t>
      </w:r>
      <w:r w:rsidRPr="001671B0">
        <w:rPr>
          <w:rStyle w:val="StyleUnderline"/>
          <w:rFonts w:asciiTheme="minorHAnsi" w:hAnsiTheme="minorHAnsi" w:cstheme="minorHAnsi"/>
          <w:highlight w:val="green"/>
        </w:rPr>
        <w:t>is</w:t>
      </w:r>
      <w:r w:rsidRPr="001671B0">
        <w:rPr>
          <w:rStyle w:val="StyleUnderline"/>
          <w:rFonts w:asciiTheme="minorHAnsi" w:hAnsiTheme="minorHAnsi" w:cstheme="minorHAnsi"/>
        </w:rPr>
        <w:t xml:space="preserve"> </w:t>
      </w:r>
      <w:r w:rsidRPr="001671B0">
        <w:rPr>
          <w:rFonts w:asciiTheme="minorHAnsi" w:hAnsiTheme="minorHAnsi" w:cstheme="minorHAnsi"/>
          <w:sz w:val="16"/>
          <w:shd w:val="clear" w:color="auto" w:fill="FFFFFF"/>
        </w:rPr>
        <w:t xml:space="preserve">the only </w:t>
      </w:r>
      <w:r w:rsidRPr="001671B0">
        <w:rPr>
          <w:rStyle w:val="StyleUnderline"/>
          <w:rFonts w:asciiTheme="minorHAnsi" w:hAnsiTheme="minorHAnsi" w:cstheme="minorHAnsi"/>
          <w:highlight w:val="green"/>
        </w:rPr>
        <w:t>global</w:t>
      </w:r>
      <w:r w:rsidRPr="001671B0">
        <w:rPr>
          <w:rFonts w:asciiTheme="minorHAnsi" w:hAnsiTheme="minorHAnsi" w:cstheme="minorHAnsi"/>
          <w:sz w:val="16"/>
          <w:shd w:val="clear" w:color="auto" w:fill="FFFFFF"/>
        </w:rPr>
        <w:t xml:space="preserve"> international </w:t>
      </w:r>
      <w:r w:rsidRPr="001671B0">
        <w:rPr>
          <w:rStyle w:val="StyleUnderline"/>
          <w:rFonts w:asciiTheme="minorHAnsi" w:hAnsiTheme="minorHAnsi" w:cstheme="minorHAnsi"/>
          <w:highlight w:val="green"/>
        </w:rPr>
        <w:t>organization</w:t>
      </w:r>
      <w:r w:rsidRPr="001671B0">
        <w:rPr>
          <w:rFonts w:asciiTheme="minorHAnsi" w:hAnsiTheme="minorHAnsi" w:cstheme="minorHAnsi"/>
          <w:sz w:val="16"/>
          <w:shd w:val="clear" w:color="auto" w:fill="FFFFFF"/>
        </w:rPr>
        <w:t xml:space="preserve"> </w:t>
      </w:r>
      <w:r w:rsidRPr="001671B0">
        <w:rPr>
          <w:rStyle w:val="StyleUnderline"/>
          <w:rFonts w:asciiTheme="minorHAnsi" w:hAnsiTheme="minorHAnsi" w:cstheme="minorHAnsi"/>
          <w:highlight w:val="green"/>
        </w:rPr>
        <w:t>dealing with</w:t>
      </w:r>
      <w:r w:rsidRPr="001671B0">
        <w:rPr>
          <w:rFonts w:asciiTheme="minorHAnsi" w:hAnsiTheme="minorHAnsi" w:cstheme="minorHAnsi"/>
          <w:sz w:val="16"/>
          <w:shd w:val="clear" w:color="auto" w:fill="FFFFFF"/>
        </w:rPr>
        <w:t xml:space="preserve"> the rules of </w:t>
      </w:r>
      <w:r w:rsidRPr="001671B0">
        <w:rPr>
          <w:rStyle w:val="StyleUnderline"/>
          <w:rFonts w:asciiTheme="minorHAnsi" w:hAnsiTheme="minorHAnsi" w:cstheme="minorHAnsi"/>
          <w:highlight w:val="green"/>
        </w:rPr>
        <w:t>trade between nations</w:t>
      </w:r>
      <w:r w:rsidRPr="001671B0">
        <w:rPr>
          <w:rFonts w:asciiTheme="minorHAnsi" w:hAnsiTheme="minorHAnsi" w:cstheme="minorHAnsi"/>
          <w:sz w:val="16"/>
          <w:shd w:val="clear" w:color="auto" w:fill="FFFFFF"/>
        </w:rPr>
        <w:t>. At its heart are the WTO agreements, negotiated and signed by the bulk of the world’s trading nations and ratified in their parliaments. The goal is to help producers of goods and services, exporters, and importers conduct their business.</w:t>
      </w:r>
    </w:p>
    <w:p w14:paraId="67F1BDEB" w14:textId="77777777" w:rsidR="00A67257" w:rsidRPr="001671B0" w:rsidRDefault="00A67257" w:rsidP="00A67257">
      <w:pPr>
        <w:pStyle w:val="Heading4"/>
        <w:rPr>
          <w:rFonts w:asciiTheme="minorHAnsi" w:hAnsiTheme="minorHAnsi" w:cstheme="minorHAnsi"/>
          <w:shd w:val="clear" w:color="auto" w:fill="FFFFFF"/>
        </w:rPr>
      </w:pPr>
      <w:r w:rsidRPr="001671B0">
        <w:rPr>
          <w:rFonts w:asciiTheme="minorHAnsi" w:hAnsiTheme="minorHAnsi" w:cstheme="minorHAnsi"/>
          <w:shd w:val="clear" w:color="auto" w:fill="FFFFFF"/>
        </w:rPr>
        <w:t>The members are only governments</w:t>
      </w:r>
    </w:p>
    <w:p w14:paraId="400FDF73" w14:textId="77777777" w:rsidR="00A67257" w:rsidRPr="001671B0" w:rsidRDefault="00A67257" w:rsidP="00A67257">
      <w:pPr>
        <w:rPr>
          <w:rFonts w:asciiTheme="minorHAnsi" w:hAnsiTheme="minorHAnsi" w:cstheme="minorHAnsi"/>
        </w:rPr>
      </w:pPr>
      <w:r w:rsidRPr="001671B0">
        <w:rPr>
          <w:rStyle w:val="Style13ptBold"/>
        </w:rPr>
        <w:t>WTO ND</w:t>
      </w:r>
      <w:r w:rsidRPr="001671B0">
        <w:rPr>
          <w:rFonts w:asciiTheme="minorHAnsi" w:hAnsiTheme="minorHAnsi" w:cstheme="minorHAnsi"/>
        </w:rPr>
        <w:t>, https://www.wto.org/english/thewto_e/whatis_e/whatis_e.htm</w:t>
      </w:r>
    </w:p>
    <w:p w14:paraId="3BFC1B04" w14:textId="77777777" w:rsidR="00A67257" w:rsidRPr="001671B0" w:rsidRDefault="00A67257" w:rsidP="00A67257">
      <w:pPr>
        <w:rPr>
          <w:rFonts w:asciiTheme="minorHAnsi" w:hAnsiTheme="minorHAnsi" w:cstheme="minorHAnsi"/>
          <w:sz w:val="16"/>
        </w:rPr>
      </w:pPr>
      <w:r w:rsidRPr="001671B0">
        <w:rPr>
          <w:rStyle w:val="StyleUnderline"/>
          <w:rFonts w:asciiTheme="minorHAnsi" w:hAnsiTheme="minorHAnsi" w:cstheme="minorHAnsi"/>
          <w:highlight w:val="green"/>
        </w:rPr>
        <w:t>The WTO is run by its member governments</w:t>
      </w:r>
      <w:r w:rsidRPr="001671B0">
        <w:rPr>
          <w:rFonts w:asciiTheme="minorHAnsi" w:hAnsiTheme="minorHAnsi" w:cstheme="minorHAnsi"/>
          <w:sz w:val="16"/>
        </w:rPr>
        <w:t xml:space="preserve">. All major decisions are made by the </w:t>
      </w:r>
      <w:proofErr w:type="gramStart"/>
      <w:r w:rsidRPr="001671B0">
        <w:rPr>
          <w:rFonts w:asciiTheme="minorHAnsi" w:hAnsiTheme="minorHAnsi" w:cstheme="minorHAnsi"/>
          <w:sz w:val="16"/>
        </w:rPr>
        <w:t>membership as a whole, either</w:t>
      </w:r>
      <w:proofErr w:type="gramEnd"/>
      <w:r w:rsidRPr="001671B0">
        <w:rPr>
          <w:rFonts w:asciiTheme="minorHAnsi" w:hAnsiTheme="minorHAnsi" w:cstheme="minorHAnsi"/>
          <w:sz w:val="16"/>
        </w:rPr>
        <w:t xml:space="preserve"> by ministers (who usually meet at least </w:t>
      </w:r>
      <w:r w:rsidRPr="001671B0">
        <w:rPr>
          <w:rFonts w:asciiTheme="minorHAnsi" w:hAnsiTheme="minorHAnsi" w:cstheme="minorHAnsi"/>
        </w:rPr>
        <w:t>once</w:t>
      </w:r>
      <w:r w:rsidRPr="001671B0">
        <w:rPr>
          <w:rFonts w:asciiTheme="minorHAnsi" w:hAnsiTheme="minorHAnsi" w:cstheme="minorHAnsi"/>
          <w:sz w:val="16"/>
        </w:rPr>
        <w:t xml:space="preserve"> every two years) or by their ambassadors or delegates (who meet regularly in Geneva).</w:t>
      </w:r>
    </w:p>
    <w:p w14:paraId="51A532EE" w14:textId="77777777" w:rsidR="00A67257" w:rsidRPr="001671B0" w:rsidRDefault="00A67257" w:rsidP="00A67257">
      <w:pPr>
        <w:pStyle w:val="Heading4"/>
        <w:rPr>
          <w:rFonts w:asciiTheme="minorHAnsi" w:hAnsiTheme="minorHAnsi" w:cstheme="minorHAnsi"/>
        </w:rPr>
      </w:pPr>
      <w:r w:rsidRPr="001671B0">
        <w:rPr>
          <w:rFonts w:asciiTheme="minorHAnsi" w:hAnsiTheme="minorHAnsi" w:cstheme="minorHAnsi"/>
        </w:rPr>
        <w:t>Reduce entails policy action</w:t>
      </w:r>
    </w:p>
    <w:p w14:paraId="499FC36E" w14:textId="77777777" w:rsidR="00A67257" w:rsidRPr="001671B0" w:rsidRDefault="00A67257" w:rsidP="00A67257">
      <w:pPr>
        <w:rPr>
          <w:rFonts w:asciiTheme="minorHAnsi" w:hAnsiTheme="minorHAnsi" w:cstheme="minorHAnsi"/>
        </w:rPr>
      </w:pPr>
      <w:proofErr w:type="spellStart"/>
      <w:r w:rsidRPr="001671B0">
        <w:rPr>
          <w:rStyle w:val="Style13ptBold"/>
        </w:rPr>
        <w:t>Findlaw</w:t>
      </w:r>
      <w:proofErr w:type="spellEnd"/>
      <w:r w:rsidRPr="001671B0">
        <w:rPr>
          <w:rStyle w:val="Style13ptBold"/>
        </w:rPr>
        <w:t xml:space="preserve"> ND</w:t>
      </w:r>
      <w:r w:rsidRPr="001671B0">
        <w:rPr>
          <w:rFonts w:asciiTheme="minorHAnsi" w:hAnsiTheme="minorHAnsi" w:cstheme="minorHAnsi"/>
        </w:rPr>
        <w:t>, https://dictionary.findlaw.com/definition/reduce.html</w:t>
      </w:r>
    </w:p>
    <w:p w14:paraId="11192D2E" w14:textId="77777777" w:rsidR="00A67257" w:rsidRPr="001671B0" w:rsidRDefault="00A67257" w:rsidP="00A67257">
      <w:pPr>
        <w:rPr>
          <w:rFonts w:asciiTheme="minorHAnsi" w:hAnsiTheme="minorHAnsi" w:cstheme="minorHAnsi"/>
          <w:sz w:val="16"/>
          <w:shd w:val="clear" w:color="auto" w:fill="FFFFFF"/>
        </w:rPr>
      </w:pPr>
      <w:r w:rsidRPr="001671B0">
        <w:rPr>
          <w:rStyle w:val="StyleUnderline"/>
          <w:rFonts w:asciiTheme="minorHAnsi" w:hAnsiTheme="minorHAnsi" w:cstheme="minorHAnsi"/>
          <w:highlight w:val="green"/>
        </w:rPr>
        <w:t>to convert by enforcement through litigation</w:t>
      </w:r>
      <w:r w:rsidRPr="001671B0">
        <w:rPr>
          <w:rFonts w:asciiTheme="minorHAnsi" w:hAnsiTheme="minorHAnsi" w:cstheme="minorHAnsi"/>
          <w:sz w:val="16"/>
          <w:shd w:val="clear" w:color="auto" w:fill="FFFFFF"/>
        </w:rPr>
        <w:t xml:space="preserve"> [may his claim to judgment, foreclose or otherwise enforce the security interest "</w:t>
      </w:r>
      <w:r w:rsidRPr="001671B0">
        <w:rPr>
          <w:rFonts w:asciiTheme="minorHAnsi" w:hAnsiTheme="minorHAnsi" w:cstheme="minorHAnsi"/>
          <w:i/>
          <w:iCs/>
          <w:sz w:val="16"/>
          <w:shd w:val="clear" w:color="auto" w:fill="FFFFFF"/>
        </w:rPr>
        <w:t>Uniform Commercial Code</w:t>
      </w:r>
      <w:r w:rsidRPr="001671B0">
        <w:rPr>
          <w:rFonts w:asciiTheme="minorHAnsi" w:hAnsiTheme="minorHAnsi" w:cstheme="minorHAnsi"/>
          <w:sz w:val="16"/>
          <w:shd w:val="clear" w:color="auto" w:fill="FFFFFF"/>
        </w:rPr>
        <w:t>"]</w:t>
      </w:r>
    </w:p>
    <w:p w14:paraId="0DE6E580" w14:textId="77777777" w:rsidR="00A67257" w:rsidRPr="001671B0" w:rsidRDefault="00A67257" w:rsidP="00A67257">
      <w:pPr>
        <w:pStyle w:val="Heading4"/>
        <w:rPr>
          <w:rFonts w:asciiTheme="minorHAnsi" w:hAnsiTheme="minorHAnsi" w:cstheme="minorHAnsi"/>
        </w:rPr>
      </w:pPr>
      <w:r w:rsidRPr="001671B0">
        <w:rPr>
          <w:rFonts w:asciiTheme="minorHAnsi" w:hAnsiTheme="minorHAnsi" w:cstheme="minorHAnsi"/>
        </w:rPr>
        <w:t>IPRs deal with patents, trademarks, trade secrets and copy rights</w:t>
      </w:r>
    </w:p>
    <w:p w14:paraId="6DFF2448" w14:textId="77777777" w:rsidR="00A67257" w:rsidRPr="001671B0" w:rsidRDefault="00A67257" w:rsidP="00A67257">
      <w:pPr>
        <w:rPr>
          <w:rFonts w:asciiTheme="minorHAnsi" w:hAnsiTheme="minorHAnsi" w:cstheme="minorHAnsi"/>
        </w:rPr>
      </w:pPr>
      <w:proofErr w:type="spellStart"/>
      <w:r w:rsidRPr="001671B0">
        <w:rPr>
          <w:rStyle w:val="Style13ptBold"/>
        </w:rPr>
        <w:t>Upcounsel</w:t>
      </w:r>
      <w:proofErr w:type="spellEnd"/>
      <w:r w:rsidRPr="001671B0">
        <w:rPr>
          <w:rStyle w:val="Style13ptBold"/>
        </w:rPr>
        <w:t xml:space="preserve"> 20</w:t>
      </w:r>
      <w:r w:rsidRPr="001671B0">
        <w:rPr>
          <w:rFonts w:asciiTheme="minorHAnsi" w:hAnsiTheme="minorHAnsi" w:cstheme="minorHAnsi"/>
        </w:rPr>
        <w:t>, https://www.upcounsel.com/intellectual-property-protection</w:t>
      </w:r>
    </w:p>
    <w:p w14:paraId="701FD49E" w14:textId="77777777" w:rsidR="00A67257" w:rsidRPr="001671B0" w:rsidRDefault="00A67257" w:rsidP="00A67257">
      <w:pPr>
        <w:rPr>
          <w:rFonts w:asciiTheme="minorHAnsi" w:hAnsiTheme="minorHAnsi" w:cstheme="minorHAnsi"/>
        </w:rPr>
      </w:pPr>
      <w:r w:rsidRPr="001671B0">
        <w:rPr>
          <w:rStyle w:val="StyleUnderline"/>
          <w:rFonts w:asciiTheme="minorHAnsi" w:hAnsiTheme="minorHAnsi" w:cstheme="minorHAnsi"/>
          <w:highlight w:val="green"/>
        </w:rPr>
        <w:t>Intellectual Property Protection is</w:t>
      </w:r>
      <w:r w:rsidRPr="001671B0">
        <w:rPr>
          <w:rFonts w:asciiTheme="minorHAnsi" w:hAnsiTheme="minorHAnsi" w:cstheme="minorHAnsi"/>
        </w:rPr>
        <w:t xml:space="preserve"> protection for inventions, literary and artistic works, symbols, names, and images created by the mind. Learn how you can protect your intellectual property by using: </w:t>
      </w:r>
      <w:r w:rsidRPr="001671B0">
        <w:rPr>
          <w:rStyle w:val="StyleUnderline"/>
          <w:rFonts w:asciiTheme="minorHAnsi" w:hAnsiTheme="minorHAnsi" w:cstheme="minorHAnsi"/>
          <w:highlight w:val="green"/>
        </w:rPr>
        <w:t>Patents, Trademarks, </w:t>
      </w:r>
      <w:hyperlink r:id="rId7" w:tgtFrame="_blank" w:history="1">
        <w:r w:rsidRPr="001671B0">
          <w:rPr>
            <w:rStyle w:val="StyleUnderline"/>
            <w:rFonts w:asciiTheme="minorHAnsi" w:hAnsiTheme="minorHAnsi" w:cstheme="minorHAnsi"/>
            <w:highlight w:val="green"/>
          </w:rPr>
          <w:t>Trade Secrets</w:t>
        </w:r>
      </w:hyperlink>
      <w:r w:rsidRPr="001671B0">
        <w:rPr>
          <w:rStyle w:val="StyleUnderline"/>
          <w:rFonts w:asciiTheme="minorHAnsi" w:hAnsiTheme="minorHAnsi" w:cstheme="minorHAnsi"/>
          <w:highlight w:val="green"/>
        </w:rPr>
        <w:t>, and Copyrights.</w:t>
      </w:r>
    </w:p>
    <w:p w14:paraId="102C91FC" w14:textId="77777777" w:rsidR="00A67257" w:rsidRPr="001671B0" w:rsidRDefault="00A67257" w:rsidP="00A67257">
      <w:pPr>
        <w:rPr>
          <w:rFonts w:asciiTheme="minorHAnsi" w:hAnsiTheme="minorHAnsi" w:cstheme="minorHAnsi"/>
        </w:rPr>
      </w:pPr>
    </w:p>
    <w:p w14:paraId="6834B0F8" w14:textId="7B8FCC96" w:rsidR="004362DB" w:rsidRPr="00013364" w:rsidRDefault="00A67257" w:rsidP="004362DB">
      <w:pPr>
        <w:pStyle w:val="Heading4"/>
        <w:rPr>
          <w:rFonts w:asciiTheme="minorHAnsi" w:hAnsiTheme="minorHAnsi" w:cstheme="minorHAnsi"/>
        </w:rPr>
      </w:pPr>
      <w:r w:rsidRPr="001671B0">
        <w:rPr>
          <w:rFonts w:asciiTheme="minorHAnsi" w:hAnsiTheme="minorHAnsi" w:cstheme="minorHAnsi"/>
        </w:rPr>
        <w:t xml:space="preserve">Violation: </w:t>
      </w:r>
      <w:r>
        <w:rPr>
          <w:rFonts w:asciiTheme="minorHAnsi" w:hAnsiTheme="minorHAnsi" w:cstheme="minorHAnsi"/>
        </w:rPr>
        <w:t xml:space="preserve">They defend </w:t>
      </w:r>
      <w:r w:rsidR="00181C13">
        <w:rPr>
          <w:rFonts w:asciiTheme="minorHAnsi" w:hAnsiTheme="minorHAnsi" w:cstheme="minorHAnsi"/>
        </w:rPr>
        <w:t>“militant preservation”</w:t>
      </w:r>
      <w:r>
        <w:rPr>
          <w:rFonts w:asciiTheme="minorHAnsi" w:hAnsiTheme="minorHAnsi" w:cstheme="minorHAnsi"/>
        </w:rPr>
        <w:t xml:space="preserve"> to reduce IP protections but don’t explain who does it nor defend WTO member nations to reduce them. That leaves the topic open to endless different strategies that are tangentially related to the topic but aren’t </w:t>
      </w:r>
      <w:proofErr w:type="gramStart"/>
      <w:r>
        <w:rPr>
          <w:rFonts w:asciiTheme="minorHAnsi" w:hAnsiTheme="minorHAnsi" w:cstheme="minorHAnsi"/>
        </w:rPr>
        <w:t>actually the</w:t>
      </w:r>
      <w:proofErr w:type="gramEnd"/>
      <w:r>
        <w:rPr>
          <w:rFonts w:asciiTheme="minorHAnsi" w:hAnsiTheme="minorHAnsi" w:cstheme="minorHAnsi"/>
        </w:rPr>
        <w:t xml:space="preserve"> topic itself.</w:t>
      </w:r>
      <w:r w:rsidR="004362DB">
        <w:rPr>
          <w:rFonts w:asciiTheme="minorHAnsi" w:hAnsiTheme="minorHAnsi" w:cstheme="minorHAnsi"/>
        </w:rPr>
        <w:t xml:space="preserve"> </w:t>
      </w:r>
    </w:p>
    <w:p w14:paraId="18E92945" w14:textId="48761547" w:rsidR="00A67257" w:rsidRPr="001671B0" w:rsidRDefault="00A67257" w:rsidP="00040B1B"/>
    <w:p w14:paraId="43E102CC" w14:textId="77777777" w:rsidR="00A67257" w:rsidRPr="001671B0" w:rsidRDefault="00A67257" w:rsidP="00A67257">
      <w:pPr>
        <w:rPr>
          <w:rFonts w:asciiTheme="minorHAnsi" w:hAnsiTheme="minorHAnsi" w:cstheme="minorHAnsi"/>
        </w:rPr>
      </w:pPr>
    </w:p>
    <w:p w14:paraId="2A3537EF" w14:textId="77777777" w:rsidR="00A67257" w:rsidRPr="001671B0" w:rsidRDefault="00A67257" w:rsidP="00A67257">
      <w:pPr>
        <w:pStyle w:val="Heading4"/>
        <w:rPr>
          <w:rFonts w:asciiTheme="minorHAnsi" w:hAnsiTheme="minorHAnsi" w:cstheme="minorHAnsi"/>
        </w:rPr>
      </w:pPr>
      <w:r w:rsidRPr="001671B0">
        <w:rPr>
          <w:rFonts w:asciiTheme="minorHAnsi" w:hAnsiTheme="minorHAnsi" w:cstheme="minorHAnsi"/>
        </w:rPr>
        <w:t xml:space="preserve">That’s necessary for </w:t>
      </w:r>
      <w:r w:rsidRPr="001671B0">
        <w:rPr>
          <w:rFonts w:asciiTheme="minorHAnsi" w:hAnsiTheme="minorHAnsi" w:cstheme="minorHAnsi"/>
          <w:u w:val="single"/>
        </w:rPr>
        <w:t>limits</w:t>
      </w:r>
      <w:r w:rsidRPr="001671B0">
        <w:rPr>
          <w:rFonts w:asciiTheme="minorHAnsi" w:hAnsiTheme="minorHAnsi" w:cstheme="minorHAnsi"/>
        </w:rPr>
        <w:t xml:space="preserve"> and </w:t>
      </w:r>
      <w:r w:rsidRPr="001671B0">
        <w:rPr>
          <w:rFonts w:asciiTheme="minorHAnsi" w:hAnsiTheme="minorHAnsi" w:cstheme="minorHAnsi"/>
          <w:u w:val="single"/>
        </w:rPr>
        <w:t>ground</w:t>
      </w:r>
      <w:r w:rsidRPr="001671B0">
        <w:rPr>
          <w:rFonts w:asciiTheme="minorHAnsi" w:hAnsiTheme="minorHAnsi" w:cstheme="minorHAnsi"/>
        </w:rPr>
        <w:t xml:space="preserve"> -- </w:t>
      </w:r>
      <w:r w:rsidRPr="001671B0">
        <w:rPr>
          <w:rFonts w:asciiTheme="minorHAnsi" w:hAnsiTheme="minorHAnsi" w:cstheme="minorHAnsi"/>
          <w:u w:val="single"/>
        </w:rPr>
        <w:t>redefining</w:t>
      </w:r>
      <w:r w:rsidRPr="001671B0">
        <w:rPr>
          <w:rFonts w:asciiTheme="minorHAnsi" w:hAnsiTheme="minorHAnsi" w:cstheme="minorHAnsi"/>
        </w:rPr>
        <w:t xml:space="preserve"> portions of the resolution permits </w:t>
      </w:r>
      <w:r w:rsidRPr="001671B0">
        <w:rPr>
          <w:rFonts w:asciiTheme="minorHAnsi" w:hAnsiTheme="minorHAnsi" w:cstheme="minorHAnsi"/>
          <w:u w:val="single"/>
        </w:rPr>
        <w:t>endless reclarification</w:t>
      </w:r>
      <w:r w:rsidRPr="001671B0">
        <w:rPr>
          <w:rFonts w:asciiTheme="minorHAnsi" w:hAnsiTheme="minorHAnsi" w:cstheme="minorHAnsi"/>
        </w:rPr>
        <w:t xml:space="preserve"> AND creates incentives to focus </w:t>
      </w:r>
      <w:r w:rsidRPr="001671B0">
        <w:rPr>
          <w:rFonts w:asciiTheme="minorHAnsi" w:hAnsiTheme="minorHAnsi" w:cstheme="minorHAnsi"/>
          <w:u w:val="single"/>
        </w:rPr>
        <w:t>1 part of the library</w:t>
      </w:r>
      <w:r w:rsidRPr="001671B0">
        <w:rPr>
          <w:rFonts w:asciiTheme="minorHAnsi" w:hAnsiTheme="minorHAnsi" w:cstheme="minorHAnsi"/>
        </w:rPr>
        <w:t xml:space="preserve"> for 4 years -- only </w:t>
      </w:r>
      <w:r w:rsidRPr="001671B0">
        <w:rPr>
          <w:rFonts w:asciiTheme="minorHAnsi" w:hAnsiTheme="minorHAnsi" w:cstheme="minorHAnsi"/>
          <w:u w:val="single"/>
        </w:rPr>
        <w:t>aligning pre-round research</w:t>
      </w:r>
      <w:r w:rsidRPr="001671B0">
        <w:rPr>
          <w:rFonts w:asciiTheme="minorHAnsi" w:hAnsiTheme="minorHAnsi" w:cstheme="minorHAnsi"/>
        </w:rPr>
        <w:t xml:space="preserve"> with </w:t>
      </w:r>
      <w:r w:rsidRPr="001671B0">
        <w:rPr>
          <w:rFonts w:asciiTheme="minorHAnsi" w:hAnsiTheme="minorHAnsi" w:cstheme="minorHAnsi"/>
          <w:u w:val="single"/>
        </w:rPr>
        <w:t>agent</w:t>
      </w:r>
      <w:r w:rsidRPr="001671B0">
        <w:rPr>
          <w:rFonts w:asciiTheme="minorHAnsi" w:hAnsiTheme="minorHAnsi" w:cstheme="minorHAnsi"/>
        </w:rPr>
        <w:t xml:space="preserve"> and </w:t>
      </w:r>
      <w:r w:rsidRPr="001671B0">
        <w:rPr>
          <w:rFonts w:asciiTheme="minorHAnsi" w:hAnsiTheme="minorHAnsi" w:cstheme="minorHAnsi"/>
          <w:u w:val="single"/>
        </w:rPr>
        <w:t>mechanism</w:t>
      </w:r>
      <w:r w:rsidRPr="001671B0">
        <w:rPr>
          <w:rFonts w:asciiTheme="minorHAnsi" w:hAnsiTheme="minorHAnsi" w:cstheme="minorHAnsi"/>
        </w:rPr>
        <w:t xml:space="preserve"> solves. </w:t>
      </w:r>
    </w:p>
    <w:p w14:paraId="56AF8DE9" w14:textId="77777777" w:rsidR="00A67257" w:rsidRPr="001671B0" w:rsidRDefault="00A67257" w:rsidP="00A67257">
      <w:pPr>
        <w:rPr>
          <w:rFonts w:asciiTheme="minorHAnsi" w:hAnsiTheme="minorHAnsi" w:cstheme="minorHAnsi"/>
        </w:rPr>
      </w:pPr>
    </w:p>
    <w:p w14:paraId="27E4056E" w14:textId="77777777" w:rsidR="00A67257" w:rsidRPr="001671B0" w:rsidRDefault="00A67257" w:rsidP="00A67257">
      <w:pPr>
        <w:pStyle w:val="Heading4"/>
        <w:rPr>
          <w:rFonts w:asciiTheme="minorHAnsi" w:hAnsiTheme="minorHAnsi" w:cstheme="minorHAnsi"/>
        </w:rPr>
      </w:pPr>
      <w:r w:rsidRPr="001671B0">
        <w:rPr>
          <w:rFonts w:asciiTheme="minorHAnsi" w:hAnsiTheme="minorHAnsi" w:cstheme="minorHAnsi"/>
        </w:rPr>
        <w:t xml:space="preserve">Two impacts: </w:t>
      </w:r>
    </w:p>
    <w:p w14:paraId="71B10202" w14:textId="77777777" w:rsidR="00A67257" w:rsidRPr="001671B0" w:rsidRDefault="00A67257" w:rsidP="00A67257">
      <w:pPr>
        <w:pStyle w:val="Heading4"/>
        <w:rPr>
          <w:rFonts w:asciiTheme="minorHAnsi" w:hAnsiTheme="minorHAnsi" w:cstheme="minorHAnsi"/>
        </w:rPr>
      </w:pPr>
      <w:r w:rsidRPr="001671B0">
        <w:rPr>
          <w:rFonts w:asciiTheme="minorHAnsi" w:hAnsiTheme="minorHAnsi" w:cstheme="minorHAnsi"/>
        </w:rPr>
        <w:t xml:space="preserve">1 -- </w:t>
      </w:r>
      <w:r w:rsidRPr="001671B0">
        <w:rPr>
          <w:rFonts w:asciiTheme="minorHAnsi" w:hAnsiTheme="minorHAnsi" w:cstheme="minorHAnsi"/>
          <w:u w:val="single"/>
        </w:rPr>
        <w:t>Fairness</w:t>
      </w:r>
      <w:r w:rsidRPr="001671B0">
        <w:rPr>
          <w:rFonts w:asciiTheme="minorHAnsi" w:hAnsiTheme="minorHAnsi" w:cstheme="minorHAnsi"/>
        </w:rPr>
        <w:t xml:space="preserve"> -- some level of </w:t>
      </w:r>
      <w:r w:rsidRPr="001671B0">
        <w:rPr>
          <w:rFonts w:asciiTheme="minorHAnsi" w:hAnsiTheme="minorHAnsi" w:cstheme="minorHAnsi"/>
          <w:u w:val="single"/>
        </w:rPr>
        <w:t>competitive equity</w:t>
      </w:r>
      <w:r w:rsidRPr="001671B0">
        <w:rPr>
          <w:rFonts w:asciiTheme="minorHAnsi" w:hAnsiTheme="minorHAnsi" w:cstheme="minorHAnsi"/>
        </w:rPr>
        <w:t xml:space="preserve"> is necessary to sustain the activity -- if it didn’t exist, then there wouldn’t be value to the game since judges could literally vote whatever way they wanted regardless of the competing arguments made. That outweighs -- deciding any other argument in this debate </w:t>
      </w:r>
      <w:r w:rsidRPr="001671B0">
        <w:rPr>
          <w:rFonts w:asciiTheme="minorHAnsi" w:hAnsiTheme="minorHAnsi" w:cstheme="minorHAnsi"/>
          <w:u w:val="single"/>
        </w:rPr>
        <w:t>cannot be disentangled</w:t>
      </w:r>
      <w:r w:rsidRPr="001671B0">
        <w:rPr>
          <w:rFonts w:asciiTheme="minorHAnsi" w:hAnsiTheme="minorHAnsi" w:cstheme="minorHAnsi"/>
        </w:rPr>
        <w:t xml:space="preserve"> from our inability to prepare for it -- any argument you think they’re winning is a </w:t>
      </w:r>
      <w:r w:rsidRPr="001671B0">
        <w:rPr>
          <w:rFonts w:asciiTheme="minorHAnsi" w:hAnsiTheme="minorHAnsi" w:cstheme="minorHAnsi"/>
          <w:u w:val="single"/>
        </w:rPr>
        <w:t>link</w:t>
      </w:r>
      <w:r w:rsidRPr="001671B0">
        <w:rPr>
          <w:rFonts w:asciiTheme="minorHAnsi" w:hAnsiTheme="minorHAnsi" w:cstheme="minorHAnsi"/>
        </w:rPr>
        <w:t xml:space="preserve">, not a reason to vote for them, since it’s just as likely that they’re winning it because we weren’t able to effectively prepare to defeat it. This means they </w:t>
      </w:r>
      <w:r w:rsidRPr="001671B0">
        <w:rPr>
          <w:rFonts w:asciiTheme="minorHAnsi" w:hAnsiTheme="minorHAnsi" w:cstheme="minorHAnsi"/>
          <w:u w:val="single"/>
        </w:rPr>
        <w:t xml:space="preserve">don’t get to weigh the </w:t>
      </w:r>
      <w:proofErr w:type="spellStart"/>
      <w:r w:rsidRPr="001671B0">
        <w:rPr>
          <w:rFonts w:asciiTheme="minorHAnsi" w:hAnsiTheme="minorHAnsi" w:cstheme="minorHAnsi"/>
          <w:u w:val="single"/>
        </w:rPr>
        <w:t>aff</w:t>
      </w:r>
      <w:proofErr w:type="spellEnd"/>
      <w:r w:rsidRPr="001671B0">
        <w:rPr>
          <w:rFonts w:asciiTheme="minorHAnsi" w:hAnsiTheme="minorHAnsi" w:cstheme="minorHAnsi"/>
        </w:rPr>
        <w:t xml:space="preserve">. </w:t>
      </w:r>
    </w:p>
    <w:p w14:paraId="2EA6F7A5" w14:textId="26B4A7A3" w:rsidR="00A67257" w:rsidRPr="001671B0" w:rsidRDefault="00E51EB5" w:rsidP="00A67257">
      <w:pPr>
        <w:pStyle w:val="Heading4"/>
        <w:rPr>
          <w:rFonts w:asciiTheme="minorHAnsi" w:hAnsiTheme="minorHAnsi" w:cstheme="minorHAnsi"/>
        </w:rPr>
      </w:pPr>
      <w:r>
        <w:rPr>
          <w:rFonts w:asciiTheme="minorHAnsi" w:hAnsiTheme="minorHAnsi" w:cstheme="minorHAnsi"/>
        </w:rPr>
        <w:t>2</w:t>
      </w:r>
      <w:r w:rsidR="00A67257" w:rsidRPr="001671B0">
        <w:rPr>
          <w:rFonts w:asciiTheme="minorHAnsi" w:hAnsiTheme="minorHAnsi" w:cstheme="minorHAnsi"/>
        </w:rPr>
        <w:t xml:space="preserve"> </w:t>
      </w:r>
      <w:r w:rsidR="00865D56">
        <w:rPr>
          <w:rFonts w:asciiTheme="minorHAnsi" w:hAnsiTheme="minorHAnsi" w:cstheme="minorHAnsi"/>
        </w:rPr>
        <w:t>–</w:t>
      </w:r>
      <w:r w:rsidR="00A67257" w:rsidRPr="001671B0">
        <w:rPr>
          <w:rFonts w:asciiTheme="minorHAnsi" w:hAnsiTheme="minorHAnsi" w:cstheme="minorHAnsi"/>
        </w:rPr>
        <w:t xml:space="preserve"> </w:t>
      </w:r>
      <w:r w:rsidR="00865D56">
        <w:rPr>
          <w:rFonts w:asciiTheme="minorHAnsi" w:hAnsiTheme="minorHAnsi" w:cstheme="minorHAnsi"/>
        </w:rPr>
        <w:t>Education/</w:t>
      </w:r>
      <w:r w:rsidR="00A67257" w:rsidRPr="001671B0">
        <w:rPr>
          <w:rFonts w:asciiTheme="minorHAnsi" w:hAnsiTheme="minorHAnsi" w:cstheme="minorHAnsi"/>
          <w:u w:val="single"/>
        </w:rPr>
        <w:t>Iteration</w:t>
      </w:r>
      <w:r w:rsidR="00A67257" w:rsidRPr="001671B0">
        <w:rPr>
          <w:rFonts w:asciiTheme="minorHAnsi" w:hAnsiTheme="minorHAnsi" w:cstheme="minorHAnsi"/>
        </w:rPr>
        <w:t>.</w:t>
      </w:r>
    </w:p>
    <w:p w14:paraId="56774497" w14:textId="77777777" w:rsidR="00A67257" w:rsidRPr="001671B0" w:rsidRDefault="00A67257" w:rsidP="00A67257">
      <w:pPr>
        <w:rPr>
          <w:rFonts w:asciiTheme="minorHAnsi" w:hAnsiTheme="minorHAnsi" w:cstheme="minorHAnsi"/>
        </w:rPr>
      </w:pPr>
      <w:r w:rsidRPr="001671B0">
        <w:rPr>
          <w:rFonts w:asciiTheme="minorHAnsi" w:hAnsiTheme="minorHAnsi" w:cstheme="minorHAnsi"/>
          <w:b/>
          <w:bCs/>
          <w:sz w:val="26"/>
          <w:szCs w:val="26"/>
        </w:rPr>
        <w:t>Iverson ’9</w:t>
      </w:r>
      <w:r w:rsidRPr="001671B0">
        <w:rPr>
          <w:rFonts w:asciiTheme="minorHAnsi" w:hAnsiTheme="minorHAnsi" w:cstheme="minorHAnsi"/>
        </w:rPr>
        <w:t xml:space="preserve"> [Joel; 2009; Associate Professor of Communication at the University of Montana, </w:t>
      </w:r>
      <w:proofErr w:type="spellStart"/>
      <w:proofErr w:type="gramStart"/>
      <w:r w:rsidRPr="001671B0">
        <w:rPr>
          <w:rFonts w:asciiTheme="minorHAnsi" w:hAnsiTheme="minorHAnsi" w:cstheme="minorHAnsi"/>
        </w:rPr>
        <w:t>Ph.D</w:t>
      </w:r>
      <w:proofErr w:type="spellEnd"/>
      <w:proofErr w:type="gramEnd"/>
      <w:r w:rsidRPr="001671B0">
        <w:rPr>
          <w:rFonts w:asciiTheme="minorHAnsi" w:hAnsiTheme="minorHAnsi" w:cstheme="minorHAnsi"/>
        </w:rPr>
        <w:t xml:space="preserve"> in Communication from Arizona State University Relations at the University of Sydney; Debate Central, “Can Cutting Cards Carve into Our Personal Lives: An Analysis of Debate Research on Personal Advocacy,” https://debate.uvm.edu/dybvigiverson1000.html]</w:t>
      </w:r>
    </w:p>
    <w:p w14:paraId="0B4E4185" w14:textId="62748B2D" w:rsidR="00A67257" w:rsidRPr="001671B0" w:rsidRDefault="00A67257" w:rsidP="00A67257">
      <w:pPr>
        <w:rPr>
          <w:rStyle w:val="StyleUnderline"/>
          <w:rFonts w:asciiTheme="minorHAnsi" w:hAnsiTheme="minorHAnsi" w:cstheme="minorHAnsi"/>
        </w:rPr>
      </w:pPr>
      <w:r w:rsidRPr="00D36319">
        <w:rPr>
          <w:rFonts w:asciiTheme="minorHAnsi" w:hAnsiTheme="minorHAnsi" w:cstheme="minorHAnsi"/>
          <w:color w:val="222222"/>
          <w:sz w:val="12"/>
          <w:szCs w:val="16"/>
        </w:rPr>
        <w:t>Mitchell (1998) provides a thorough examination of the pedagogical implication for academic debate. Although Mitchell acknowledges that</w:t>
      </w:r>
      <w:r w:rsidR="00D36319" w:rsidRPr="00D36319">
        <w:rPr>
          <w:rFonts w:asciiTheme="minorHAnsi" w:hAnsiTheme="minorHAnsi" w:cstheme="minorHAnsi"/>
          <w:color w:val="222222"/>
          <w:sz w:val="12"/>
          <w:szCs w:val="16"/>
        </w:rPr>
        <w:t xml:space="preserve"> </w:t>
      </w:r>
      <w:r w:rsidRPr="001671B0">
        <w:rPr>
          <w:rStyle w:val="Emphasis"/>
          <w:rFonts w:asciiTheme="minorHAnsi" w:hAnsiTheme="minorHAnsi" w:cstheme="minorHAnsi"/>
          <w:highlight w:val="green"/>
        </w:rPr>
        <w:t>debate</w:t>
      </w:r>
      <w:r w:rsidR="00D36319">
        <w:rPr>
          <w:rStyle w:val="StyleUnderline"/>
          <w:rFonts w:asciiTheme="minorHAnsi" w:hAnsiTheme="minorHAnsi" w:cstheme="minorHAnsi"/>
          <w:highlight w:val="green"/>
        </w:rPr>
        <w:t xml:space="preserve"> </w:t>
      </w:r>
      <w:r w:rsidRPr="001671B0">
        <w:rPr>
          <w:rStyle w:val="StyleUnderline"/>
          <w:rFonts w:asciiTheme="minorHAnsi" w:hAnsiTheme="minorHAnsi" w:cstheme="minorHAnsi"/>
          <w:highlight w:val="green"/>
        </w:rPr>
        <w:t xml:space="preserve">provides </w:t>
      </w:r>
      <w:r w:rsidRPr="001671B0">
        <w:rPr>
          <w:rStyle w:val="Emphasis"/>
          <w:rFonts w:asciiTheme="minorHAnsi" w:hAnsiTheme="minorHAnsi" w:cstheme="minorHAnsi"/>
          <w:highlight w:val="green"/>
        </w:rPr>
        <w:t>preparation</w:t>
      </w:r>
      <w:r w:rsidRPr="001671B0">
        <w:rPr>
          <w:rStyle w:val="StyleUnderline"/>
          <w:rFonts w:asciiTheme="minorHAnsi" w:hAnsiTheme="minorHAnsi" w:cstheme="minorHAnsi"/>
          <w:highlight w:val="green"/>
        </w:rPr>
        <w:t xml:space="preserve"> for</w:t>
      </w:r>
      <w:r w:rsidRPr="001671B0">
        <w:rPr>
          <w:rStyle w:val="StyleUnderline"/>
          <w:rFonts w:asciiTheme="minorHAnsi" w:hAnsiTheme="minorHAnsi" w:cstheme="minorHAnsi"/>
        </w:rPr>
        <w:t xml:space="preserve"> participation in democracy</w:t>
      </w:r>
      <w:r w:rsidRPr="00D36319">
        <w:rPr>
          <w:rFonts w:asciiTheme="minorHAnsi" w:hAnsiTheme="minorHAnsi" w:cstheme="minorHAnsi"/>
          <w:color w:val="222222"/>
          <w:sz w:val="12"/>
          <w:szCs w:val="16"/>
        </w:rPr>
        <w:t>, limiting debate to a laboratory where students practice their skill for future participation is criticized. Mitchell contends:</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For students and teachers of argumentation, the heightened salience of this question should signal the danger that critical thinking and oral advocacy skills alone may not be sufficient for citizens to assert their voices in public deliberation. (p. 45)</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 xml:space="preserve">Mitchell contends that the laboratory style setting creates barriers to other spheres, creates a "sense of detachment" and causes debaters to see research from the role of spectators. </w:t>
      </w:r>
      <w:r w:rsidRPr="00D36319">
        <w:rPr>
          <w:rStyle w:val="m5577519854659992616gmail-styleunderline"/>
          <w:rFonts w:asciiTheme="minorHAnsi" w:hAnsiTheme="minorHAnsi" w:cstheme="minorHAnsi"/>
          <w:color w:val="222222"/>
          <w:sz w:val="12"/>
        </w:rPr>
        <w:t>Mitchell</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further</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calls for "</w:t>
      </w:r>
      <w:r w:rsidRPr="001671B0">
        <w:rPr>
          <w:rStyle w:val="Emphasis"/>
          <w:rFonts w:asciiTheme="minorHAnsi" w:hAnsiTheme="minorHAnsi" w:cstheme="minorHAnsi"/>
          <w:highlight w:val="green"/>
        </w:rPr>
        <w:t>argumentative agency</w:t>
      </w:r>
      <w:r w:rsidRPr="00D36319">
        <w:rPr>
          <w:rStyle w:val="m5577519854659992616gmail-styleunderline"/>
          <w:rFonts w:asciiTheme="minorHAnsi" w:hAnsiTheme="minorHAnsi" w:cstheme="minorHAnsi"/>
          <w:color w:val="222222"/>
          <w:sz w:val="12"/>
        </w:rPr>
        <w:t xml:space="preserve"> [</w:t>
      </w:r>
      <w:r w:rsidRPr="001671B0">
        <w:rPr>
          <w:rStyle w:val="StyleUnderline"/>
          <w:rFonts w:asciiTheme="minorHAnsi" w:hAnsiTheme="minorHAnsi" w:cstheme="minorHAnsi"/>
        </w:rPr>
        <w:t>which]</w:t>
      </w:r>
      <w:r w:rsidR="00D36319">
        <w:rPr>
          <w:rStyle w:val="StyleUnderline"/>
          <w:rFonts w:asciiTheme="minorHAnsi" w:hAnsiTheme="minorHAnsi" w:cstheme="minorHAnsi"/>
        </w:rPr>
        <w:t xml:space="preserve"> </w:t>
      </w:r>
      <w:r w:rsidRPr="001671B0">
        <w:rPr>
          <w:rStyle w:val="StyleUnderline"/>
          <w:rFonts w:asciiTheme="minorHAnsi" w:hAnsiTheme="minorHAnsi" w:cstheme="minorHAnsi"/>
        </w:rPr>
        <w:t xml:space="preserve">involves </w:t>
      </w:r>
      <w:r w:rsidRPr="001671B0">
        <w:rPr>
          <w:rStyle w:val="StyleUnderline"/>
          <w:rFonts w:asciiTheme="minorHAnsi" w:hAnsiTheme="minorHAnsi" w:cstheme="minorHAnsi"/>
          <w:highlight w:val="green"/>
        </w:rPr>
        <w:t xml:space="preserve">the </w:t>
      </w:r>
      <w:r w:rsidRPr="001671B0">
        <w:rPr>
          <w:rStyle w:val="Emphasis"/>
          <w:rFonts w:asciiTheme="minorHAnsi" w:hAnsiTheme="minorHAnsi" w:cstheme="minorHAnsi"/>
          <w:highlight w:val="green"/>
        </w:rPr>
        <w:t>capacity</w:t>
      </w:r>
      <w:r w:rsidRPr="001671B0">
        <w:rPr>
          <w:rStyle w:val="StyleUnderline"/>
          <w:rFonts w:asciiTheme="minorHAnsi" w:hAnsiTheme="minorHAnsi" w:cstheme="minorHAnsi"/>
          <w:highlight w:val="green"/>
        </w:rPr>
        <w:t xml:space="preserve"> to</w:t>
      </w:r>
      <w:r w:rsidRPr="001671B0">
        <w:rPr>
          <w:rStyle w:val="StyleUnderline"/>
          <w:rFonts w:asciiTheme="minorHAnsi" w:hAnsiTheme="minorHAnsi" w:cstheme="minorHAnsi"/>
        </w:rPr>
        <w:t xml:space="preserve"> contextualize</w:t>
      </w:r>
      <w:r w:rsidR="00D36319" w:rsidRPr="00D36319">
        <w:rPr>
          <w:rStyle w:val="m5577519854659992616gmail-styleunderline"/>
          <w:rFonts w:asciiTheme="minorHAnsi" w:hAnsiTheme="minorHAnsi" w:cstheme="minorHAnsi"/>
          <w:color w:val="222222"/>
          <w:sz w:val="12"/>
        </w:rPr>
        <w:t xml:space="preserve"> </w:t>
      </w:r>
      <w:r w:rsidRPr="00D36319">
        <w:rPr>
          <w:rStyle w:val="m5577519854659992616gmail-styleunderline"/>
          <w:rFonts w:asciiTheme="minorHAnsi" w:hAnsiTheme="minorHAnsi" w:cstheme="minorHAnsi"/>
          <w:color w:val="222222"/>
          <w:sz w:val="12"/>
        </w:rPr>
        <w:t xml:space="preserve">and </w:t>
      </w:r>
      <w:r w:rsidRPr="001671B0">
        <w:rPr>
          <w:rStyle w:val="StyleUnderline"/>
          <w:rFonts w:asciiTheme="minorHAnsi" w:hAnsiTheme="minorHAnsi" w:cstheme="minorHAnsi"/>
          <w:highlight w:val="green"/>
        </w:rPr>
        <w:t>employ</w:t>
      </w:r>
      <w:r w:rsidRPr="00D36319">
        <w:rPr>
          <w:rStyle w:val="m5577519854659992616gmail-styleunderline"/>
          <w:rFonts w:asciiTheme="minorHAnsi" w:hAnsiTheme="minorHAnsi" w:cstheme="minorHAnsi"/>
          <w:color w:val="222222"/>
          <w:sz w:val="12"/>
        </w:rPr>
        <w:t xml:space="preserve"> the </w:t>
      </w:r>
      <w:r w:rsidRPr="001671B0">
        <w:rPr>
          <w:rStyle w:val="Emphasis"/>
          <w:rFonts w:asciiTheme="minorHAnsi" w:hAnsiTheme="minorHAnsi" w:cstheme="minorHAnsi"/>
        </w:rPr>
        <w:t>skills and</w:t>
      </w:r>
      <w:r w:rsidR="00D36319">
        <w:rPr>
          <w:rStyle w:val="Emphasis"/>
          <w:rFonts w:asciiTheme="minorHAnsi" w:hAnsiTheme="minorHAnsi" w:cstheme="minorHAnsi"/>
        </w:rPr>
        <w:t xml:space="preserve"> </w:t>
      </w:r>
      <w:r w:rsidRPr="001671B0">
        <w:rPr>
          <w:rStyle w:val="Emphasis"/>
          <w:rFonts w:asciiTheme="minorHAnsi" w:hAnsiTheme="minorHAnsi" w:cstheme="minorHAnsi"/>
          <w:highlight w:val="green"/>
        </w:rPr>
        <w:t>strategies</w:t>
      </w:r>
      <w:r w:rsidR="00D36319" w:rsidRPr="00D36319">
        <w:rPr>
          <w:rStyle w:val="m5577519854659992616gmail-styleunderline"/>
          <w:rFonts w:asciiTheme="minorHAnsi" w:hAnsiTheme="minorHAnsi" w:cstheme="minorHAnsi"/>
          <w:color w:val="222222"/>
          <w:sz w:val="12"/>
        </w:rPr>
        <w:t xml:space="preserve"> </w:t>
      </w:r>
      <w:r w:rsidRPr="00D36319">
        <w:rPr>
          <w:rStyle w:val="m5577519854659992616gmail-styleunderline"/>
          <w:rFonts w:asciiTheme="minorHAnsi" w:hAnsiTheme="minorHAnsi" w:cstheme="minorHAnsi"/>
          <w:color w:val="222222"/>
          <w:sz w:val="12"/>
        </w:rPr>
        <w:t>of argumentative discourse</w:t>
      </w:r>
      <w:r w:rsidR="00D36319" w:rsidRPr="00D36319">
        <w:rPr>
          <w:rStyle w:val="m5577519854659992616gmail-styleunderline"/>
          <w:rFonts w:asciiTheme="minorHAnsi" w:hAnsiTheme="minorHAnsi" w:cstheme="minorHAnsi"/>
          <w:color w:val="222222"/>
          <w:sz w:val="12"/>
        </w:rPr>
        <w:t xml:space="preserve"> </w:t>
      </w:r>
      <w:r w:rsidRPr="001671B0">
        <w:rPr>
          <w:rStyle w:val="StyleUnderline"/>
          <w:rFonts w:asciiTheme="minorHAnsi" w:hAnsiTheme="minorHAnsi" w:cstheme="minorHAnsi"/>
          <w:highlight w:val="green"/>
        </w:rPr>
        <w:t>in</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fields of</w:t>
      </w:r>
      <w:r w:rsidR="00D36319" w:rsidRPr="00D36319">
        <w:rPr>
          <w:rFonts w:asciiTheme="minorHAnsi" w:hAnsiTheme="minorHAnsi" w:cstheme="minorHAnsi"/>
          <w:color w:val="222222"/>
          <w:sz w:val="12"/>
          <w:szCs w:val="16"/>
        </w:rPr>
        <w:t xml:space="preserve"> </w:t>
      </w:r>
      <w:r w:rsidRPr="001671B0">
        <w:rPr>
          <w:rStyle w:val="Emphasis"/>
          <w:rFonts w:asciiTheme="minorHAnsi" w:hAnsiTheme="minorHAnsi" w:cstheme="minorHAnsi"/>
        </w:rPr>
        <w:t>social</w:t>
      </w:r>
      <w:r w:rsidR="00D36319">
        <w:rPr>
          <w:rStyle w:val="Emphasis"/>
          <w:rFonts w:asciiTheme="minorHAnsi" w:hAnsiTheme="minorHAnsi" w:cstheme="minorHAnsi"/>
        </w:rPr>
        <w:t xml:space="preserve"> </w:t>
      </w:r>
      <w:r w:rsidRPr="001671B0">
        <w:rPr>
          <w:rStyle w:val="Emphasis"/>
          <w:rFonts w:asciiTheme="minorHAnsi" w:hAnsiTheme="minorHAnsi" w:cstheme="minorHAnsi"/>
          <w:highlight w:val="green"/>
        </w:rPr>
        <w:t>action</w:t>
      </w:r>
      <w:r w:rsidRPr="00D36319">
        <w:rPr>
          <w:rFonts w:asciiTheme="minorHAnsi" w:hAnsiTheme="minorHAnsi" w:cstheme="minorHAnsi"/>
          <w:color w:val="222222"/>
          <w:sz w:val="12"/>
          <w:szCs w:val="16"/>
        </w:rPr>
        <w:t>, especially wider spheres of public deliberation" (p. 45). Although we agree with Mitchell that</w:t>
      </w:r>
      <w:r w:rsidR="00D36319" w:rsidRPr="00D36319">
        <w:rPr>
          <w:rFonts w:asciiTheme="minorHAnsi" w:hAnsiTheme="minorHAnsi" w:cstheme="minorHAnsi"/>
          <w:color w:val="222222"/>
          <w:sz w:val="12"/>
          <w:szCs w:val="16"/>
        </w:rPr>
        <w:t xml:space="preserve"> </w:t>
      </w:r>
      <w:r w:rsidRPr="001671B0">
        <w:rPr>
          <w:rStyle w:val="StyleUnderline"/>
          <w:rFonts w:asciiTheme="minorHAnsi" w:hAnsiTheme="minorHAnsi" w:cstheme="minorHAnsi"/>
        </w:rPr>
        <w:t>debate can</w:t>
      </w:r>
      <w:r w:rsidR="00D36319" w:rsidRPr="00D36319">
        <w:rPr>
          <w:rStyle w:val="m5577519854659992616gmail-styleunderline"/>
          <w:rFonts w:asciiTheme="minorHAnsi" w:hAnsiTheme="minorHAnsi" w:cstheme="minorHAnsi"/>
          <w:color w:val="222222"/>
          <w:sz w:val="12"/>
        </w:rPr>
        <w:t xml:space="preserve"> </w:t>
      </w:r>
      <w:r w:rsidRPr="00D36319">
        <w:rPr>
          <w:rStyle w:val="m5577519854659992616gmail-styleunderline"/>
          <w:rFonts w:asciiTheme="minorHAnsi" w:hAnsiTheme="minorHAnsi" w:cstheme="minorHAnsi"/>
          <w:color w:val="222222"/>
          <w:sz w:val="12"/>
        </w:rPr>
        <w:t>be a</w:t>
      </w:r>
      <w:r w:rsidRPr="00D36319">
        <w:rPr>
          <w:rFonts w:asciiTheme="minorHAnsi" w:hAnsiTheme="minorHAnsi" w:cstheme="minorHAnsi"/>
          <w:color w:val="222222"/>
          <w:sz w:val="12"/>
          <w:szCs w:val="16"/>
        </w:rPr>
        <w:t xml:space="preserve">n even </w:t>
      </w:r>
      <w:r w:rsidRPr="00D36319">
        <w:rPr>
          <w:rStyle w:val="m5577519854659992616gmail-styleunderline"/>
          <w:rFonts w:asciiTheme="minorHAnsi" w:hAnsiTheme="minorHAnsi" w:cstheme="minorHAnsi"/>
          <w:color w:val="222222"/>
          <w:sz w:val="12"/>
        </w:rPr>
        <w:t>great</w:t>
      </w:r>
      <w:r w:rsidRPr="00D36319">
        <w:rPr>
          <w:rFonts w:asciiTheme="minorHAnsi" w:hAnsiTheme="minorHAnsi" w:cstheme="minorHAnsi"/>
          <w:color w:val="222222"/>
          <w:sz w:val="12"/>
          <w:szCs w:val="16"/>
        </w:rPr>
        <w:t>er</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instrument of empowerment for students</w:t>
      </w:r>
      <w:r w:rsidRPr="00D36319">
        <w:rPr>
          <w:rFonts w:asciiTheme="minorHAnsi" w:hAnsiTheme="minorHAnsi" w:cstheme="minorHAnsi"/>
          <w:color w:val="222222"/>
          <w:sz w:val="12"/>
          <w:szCs w:val="16"/>
        </w:rPr>
        <w:t>, we are more interested in examining the impact of the intermediary step of research. In each of Mitchell's examples of</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debaters find</w:t>
      </w:r>
      <w:r w:rsidRPr="00D36319">
        <w:rPr>
          <w:rFonts w:asciiTheme="minorHAnsi" w:hAnsiTheme="minorHAnsi" w:cstheme="minorHAnsi"/>
          <w:color w:val="222222"/>
          <w:sz w:val="12"/>
          <w:szCs w:val="16"/>
        </w:rPr>
        <w:t>ing</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creative avenues for agency</w:t>
      </w:r>
      <w:r w:rsidRPr="00D36319">
        <w:rPr>
          <w:rFonts w:asciiTheme="minorHAnsi" w:hAnsiTheme="minorHAnsi" w:cstheme="minorHAnsi"/>
          <w:color w:val="222222"/>
          <w:sz w:val="12"/>
          <w:szCs w:val="16"/>
        </w:rPr>
        <w:t>, there had to be a motivation to act. It is our contention that</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 xml:space="preserve">the </w:t>
      </w:r>
      <w:r w:rsidRPr="001671B0">
        <w:rPr>
          <w:rStyle w:val="Emphasis"/>
          <w:rFonts w:asciiTheme="minorHAnsi" w:hAnsiTheme="minorHAnsi" w:cstheme="minorHAnsi"/>
          <w:highlight w:val="green"/>
        </w:rPr>
        <w:t>research</w:t>
      </w:r>
      <w:r w:rsidRPr="001671B0">
        <w:rPr>
          <w:rStyle w:val="StyleUnderline"/>
          <w:rFonts w:asciiTheme="minorHAnsi" w:hAnsiTheme="minorHAnsi" w:cstheme="minorHAnsi"/>
        </w:rPr>
        <w:t xml:space="preserve"> conducted </w:t>
      </w:r>
      <w:r w:rsidRPr="001671B0">
        <w:rPr>
          <w:rStyle w:val="StyleUnderline"/>
          <w:rFonts w:asciiTheme="minorHAnsi" w:hAnsiTheme="minorHAnsi" w:cstheme="minorHAnsi"/>
          <w:highlight w:val="green"/>
        </w:rPr>
        <w:t xml:space="preserve">for </w:t>
      </w:r>
      <w:r w:rsidRPr="001671B0">
        <w:rPr>
          <w:rStyle w:val="Emphasis"/>
          <w:rFonts w:asciiTheme="minorHAnsi" w:hAnsiTheme="minorHAnsi" w:cstheme="minorHAnsi"/>
          <w:highlight w:val="green"/>
        </w:rPr>
        <w:t>competition</w:t>
      </w:r>
      <w:r w:rsidRPr="001671B0">
        <w:rPr>
          <w:rStyle w:val="StyleUnderline"/>
          <w:rFonts w:asciiTheme="minorHAnsi" w:hAnsiTheme="minorHAnsi" w:cstheme="minorHAnsi"/>
          <w:highlight w:val="green"/>
        </w:rPr>
        <w:t xml:space="preserve"> is a</w:t>
      </w:r>
      <w:r w:rsidRPr="00D36319">
        <w:rPr>
          <w:rStyle w:val="m5577519854659992616gmail-styleunderline"/>
          <w:rFonts w:asciiTheme="minorHAnsi" w:hAnsiTheme="minorHAnsi" w:cstheme="minorHAnsi"/>
          <w:color w:val="222222"/>
          <w:sz w:val="12"/>
        </w:rPr>
        <w:t xml:space="preserve"> </w:t>
      </w:r>
      <w:r w:rsidRPr="00D36319">
        <w:rPr>
          <w:rFonts w:asciiTheme="minorHAnsi" w:hAnsiTheme="minorHAnsi" w:cstheme="minorHAnsi"/>
          <w:color w:val="222222"/>
          <w:sz w:val="12"/>
          <w:szCs w:val="16"/>
        </w:rPr>
        <w:t>major</w:t>
      </w:r>
      <w:r w:rsidR="00D36319" w:rsidRPr="00D36319">
        <w:rPr>
          <w:rFonts w:asciiTheme="minorHAnsi" w:hAnsiTheme="minorHAnsi" w:cstheme="minorHAnsi"/>
          <w:color w:val="222222"/>
          <w:sz w:val="12"/>
          <w:szCs w:val="16"/>
        </w:rPr>
        <w:t xml:space="preserve"> </w:t>
      </w:r>
      <w:r w:rsidRPr="001671B0">
        <w:rPr>
          <w:rStyle w:val="Emphasis"/>
          <w:rFonts w:asciiTheme="minorHAnsi" w:hAnsiTheme="minorHAnsi" w:cstheme="minorHAnsi"/>
          <w:highlight w:val="green"/>
        </w:rPr>
        <w:t>catalyst</w:t>
      </w:r>
      <w:r w:rsidRPr="00D36319">
        <w:rPr>
          <w:rFonts w:asciiTheme="minorHAnsi" w:hAnsiTheme="minorHAnsi" w:cstheme="minorHAnsi"/>
          <w:sz w:val="12"/>
        </w:rPr>
        <w:t xml:space="preserve"> to</w:t>
      </w:r>
      <w:r w:rsidR="00D36319" w:rsidRPr="00D36319">
        <w:rPr>
          <w:rFonts w:asciiTheme="minorHAnsi" w:hAnsiTheme="minorHAnsi" w:cstheme="minorHAnsi"/>
          <w:sz w:val="12"/>
        </w:rPr>
        <w:t xml:space="preserve"> </w:t>
      </w:r>
      <w:r w:rsidRPr="00D36319">
        <w:rPr>
          <w:rFonts w:asciiTheme="minorHAnsi" w:hAnsiTheme="minorHAnsi" w:cstheme="minorHAnsi"/>
          <w:sz w:val="12"/>
        </w:rPr>
        <w:t>propel</w:t>
      </w:r>
      <w:r w:rsidR="00D36319" w:rsidRPr="00D36319">
        <w:rPr>
          <w:rFonts w:asciiTheme="minorHAnsi" w:hAnsiTheme="minorHAnsi" w:cstheme="minorHAnsi"/>
          <w:sz w:val="12"/>
        </w:rPr>
        <w:t xml:space="preserve"> </w:t>
      </w:r>
      <w:r w:rsidRPr="00D36319">
        <w:rPr>
          <w:rFonts w:asciiTheme="minorHAnsi" w:hAnsiTheme="minorHAnsi" w:cstheme="minorHAnsi"/>
          <w:sz w:val="12"/>
        </w:rPr>
        <w:t>their</w:t>
      </w:r>
      <w:r w:rsidR="00D36319" w:rsidRPr="00D36319">
        <w:rPr>
          <w:rFonts w:asciiTheme="minorHAnsi" w:hAnsiTheme="minorHAnsi" w:cstheme="minorHAnsi"/>
          <w:sz w:val="12"/>
        </w:rPr>
        <w:t xml:space="preserve"> </w:t>
      </w:r>
      <w:r w:rsidRPr="00D36319">
        <w:rPr>
          <w:rFonts w:asciiTheme="minorHAnsi" w:hAnsiTheme="minorHAnsi" w:cstheme="minorHAnsi"/>
          <w:sz w:val="12"/>
        </w:rPr>
        <w:t>action,</w:t>
      </w:r>
      <w:r w:rsidRPr="00D36319">
        <w:rPr>
          <w:rStyle w:val="m5577519854659992616gmail-styleunderline"/>
          <w:rFonts w:asciiTheme="minorHAnsi" w:hAnsiTheme="minorHAnsi" w:cstheme="minorHAnsi"/>
          <w:color w:val="222222"/>
          <w:sz w:val="12"/>
        </w:rPr>
        <w:t xml:space="preserve"> change</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their</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opinions,</w:t>
      </w:r>
      <w:r w:rsidR="00D36319" w:rsidRPr="00D36319">
        <w:rPr>
          <w:rStyle w:val="m5577519854659992616gmail-styleunderline"/>
          <w:rFonts w:asciiTheme="minorHAnsi" w:hAnsiTheme="minorHAnsi" w:cstheme="minorHAnsi"/>
          <w:color w:val="222222"/>
          <w:sz w:val="12"/>
        </w:rPr>
        <w:t xml:space="preserve"> </w:t>
      </w:r>
      <w:r w:rsidRPr="001671B0">
        <w:rPr>
          <w:rStyle w:val="StyleUnderline"/>
          <w:rFonts w:asciiTheme="minorHAnsi" w:hAnsiTheme="minorHAnsi" w:cstheme="minorHAnsi"/>
          <w:highlight w:val="green"/>
        </w:rPr>
        <w:t>and</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to</w:t>
      </w:r>
      <w:r w:rsidR="00D36319" w:rsidRPr="00D36319">
        <w:rPr>
          <w:rFonts w:asciiTheme="minorHAnsi" w:hAnsiTheme="minorHAnsi" w:cstheme="minorHAnsi"/>
          <w:color w:val="222222"/>
          <w:sz w:val="12"/>
          <w:szCs w:val="16"/>
        </w:rPr>
        <w:t xml:space="preserve"> </w:t>
      </w:r>
      <w:r w:rsidRPr="001671B0">
        <w:rPr>
          <w:rStyle w:val="StyleUnderline"/>
          <w:rFonts w:asciiTheme="minorHAnsi" w:hAnsiTheme="minorHAnsi" w:cstheme="minorHAnsi"/>
          <w:highlight w:val="green"/>
        </w:rPr>
        <w:t>provide</w:t>
      </w:r>
      <w:r w:rsidR="00D36319">
        <w:rPr>
          <w:rStyle w:val="StyleUnderline"/>
          <w:rFonts w:asciiTheme="minorHAnsi" w:hAnsiTheme="minorHAnsi" w:cstheme="minorHAnsi"/>
          <w:highlight w:val="green"/>
        </w:rPr>
        <w:t xml:space="preserve"> </w:t>
      </w:r>
      <w:r w:rsidRPr="001671B0">
        <w:rPr>
          <w:rStyle w:val="StyleUnderline"/>
          <w:rFonts w:asciiTheme="minorHAnsi" w:hAnsiTheme="minorHAnsi" w:cstheme="minorHAnsi"/>
          <w:highlight w:val="green"/>
        </w:rPr>
        <w:t>a</w:t>
      </w:r>
      <w:r w:rsidR="00D36319">
        <w:rPr>
          <w:rStyle w:val="StyleUnderline"/>
          <w:rFonts w:asciiTheme="minorHAnsi" w:hAnsiTheme="minorHAnsi" w:cstheme="minorHAnsi"/>
          <w:highlight w:val="green"/>
        </w:rPr>
        <w:t xml:space="preserve"> </w:t>
      </w:r>
      <w:r w:rsidRPr="001671B0">
        <w:rPr>
          <w:rStyle w:val="Emphasis"/>
          <w:rFonts w:asciiTheme="minorHAnsi" w:hAnsiTheme="minorHAnsi" w:cstheme="minorHAnsi"/>
        </w:rPr>
        <w:t>greater</w:t>
      </w:r>
      <w:r w:rsidR="00D36319">
        <w:rPr>
          <w:rStyle w:val="Emphasis"/>
          <w:rFonts w:asciiTheme="minorHAnsi" w:hAnsiTheme="minorHAnsi" w:cstheme="minorHAnsi"/>
        </w:rPr>
        <w:t xml:space="preserve"> </w:t>
      </w:r>
      <w:r w:rsidRPr="001671B0">
        <w:rPr>
          <w:rStyle w:val="Emphasis"/>
          <w:rFonts w:asciiTheme="minorHAnsi" w:hAnsiTheme="minorHAnsi" w:cstheme="minorHAnsi"/>
          <w:highlight w:val="green"/>
        </w:rPr>
        <w:t>depth</w:t>
      </w:r>
      <w:r w:rsidRPr="001671B0">
        <w:rPr>
          <w:rStyle w:val="StyleUnderline"/>
          <w:rFonts w:asciiTheme="minorHAnsi" w:hAnsiTheme="minorHAnsi" w:cstheme="minorHAnsi"/>
          <w:highlight w:val="green"/>
        </w:rPr>
        <w:t xml:space="preserve"> of</w:t>
      </w:r>
      <w:r w:rsidR="00D36319">
        <w:rPr>
          <w:rStyle w:val="StyleUnderline"/>
          <w:rFonts w:asciiTheme="minorHAnsi" w:hAnsiTheme="minorHAnsi" w:cstheme="minorHAnsi"/>
          <w:highlight w:val="green"/>
        </w:rPr>
        <w:t xml:space="preserve"> </w:t>
      </w:r>
      <w:r w:rsidRPr="001671B0">
        <w:rPr>
          <w:rStyle w:val="Emphasis"/>
          <w:rFonts w:asciiTheme="minorHAnsi" w:hAnsiTheme="minorHAnsi" w:cstheme="minorHAnsi"/>
          <w:highlight w:val="green"/>
        </w:rPr>
        <w:t>understanding</w:t>
      </w:r>
      <w:r w:rsidR="00D36319" w:rsidRPr="00D36319">
        <w:rPr>
          <w:rStyle w:val="m5577519854659992616gmail-styleunderline"/>
          <w:rFonts w:asciiTheme="minorHAnsi" w:hAnsiTheme="minorHAnsi" w:cstheme="minorHAnsi"/>
          <w:color w:val="222222"/>
          <w:sz w:val="12"/>
        </w:rPr>
        <w:t xml:space="preserve"> </w:t>
      </w:r>
      <w:r w:rsidRPr="00D36319">
        <w:rPr>
          <w:rStyle w:val="m5577519854659992616gmail-styleunderline"/>
          <w:rFonts w:asciiTheme="minorHAnsi" w:hAnsiTheme="minorHAnsi" w:cstheme="minorHAnsi"/>
          <w:color w:val="222222"/>
          <w:sz w:val="12"/>
        </w:rPr>
        <w:t>of the issues involved</w:t>
      </w:r>
      <w:r w:rsidRPr="00D36319">
        <w:rPr>
          <w:rFonts w:asciiTheme="minorHAnsi" w:hAnsiTheme="minorHAnsi" w:cstheme="minorHAnsi"/>
          <w:color w:val="222222"/>
          <w:sz w:val="12"/>
          <w:szCs w:val="16"/>
        </w:rPr>
        <w:t>.</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sz w:val="12"/>
          <w:szCs w:val="16"/>
        </w:rPr>
        <w:t>The level of research involved in debate creates an in-depth understanding of issues.</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The level of research conducted during a year of debate</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is quite extensive. Goodman (1993) references a Chronicle of Higher Education article that estimated "the level and extent of research required of the average college debater for each topic</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 xml:space="preserve">is equivalent to the amount of research required for a </w:t>
      </w:r>
      <w:proofErr w:type="gramStart"/>
      <w:r w:rsidRPr="00D36319">
        <w:rPr>
          <w:rFonts w:asciiTheme="minorHAnsi" w:hAnsiTheme="minorHAnsi" w:cstheme="minorHAnsi"/>
          <w:sz w:val="12"/>
          <w:szCs w:val="16"/>
        </w:rPr>
        <w:t>Master's</w:t>
      </w:r>
      <w:proofErr w:type="gramEnd"/>
      <w:r w:rsidRPr="00D36319">
        <w:rPr>
          <w:rFonts w:asciiTheme="minorHAnsi" w:hAnsiTheme="minorHAnsi" w:cstheme="minorHAnsi"/>
          <w:sz w:val="12"/>
          <w:szCs w:val="16"/>
        </w:rPr>
        <w:t xml:space="preserve"> Thesis</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(cited in Mitchell, 1998, p. 55).</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With this extensive quantity of research, debaters attain a high level of</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investigation and (presumably)</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understanding of a topic.</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As a result</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of this level of understanding,</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debaters become knowledgeable citizens</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who are</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further empowered to make informed opinions and</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 xml:space="preserve">energized to </w:t>
      </w:r>
      <w:proofErr w:type="gramStart"/>
      <w:r w:rsidRPr="00D36319">
        <w:rPr>
          <w:rFonts w:asciiTheme="minorHAnsi" w:hAnsiTheme="minorHAnsi" w:cstheme="minorHAnsi"/>
          <w:sz w:val="12"/>
          <w:szCs w:val="16"/>
        </w:rPr>
        <w:t>take action</w:t>
      </w:r>
      <w:proofErr w:type="gramEnd"/>
      <w:r w:rsidRPr="00D36319">
        <w:rPr>
          <w:rFonts w:asciiTheme="minorHAnsi" w:hAnsiTheme="minorHAnsi" w:cstheme="minorHAnsi"/>
          <w:sz w:val="12"/>
          <w:szCs w:val="16"/>
        </w:rPr>
        <w:t>.</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Research helps to educate students</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(and coaches)</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about</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the state of</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the world.</w:t>
      </w:r>
      <w:r w:rsidR="00D36319" w:rsidRPr="00D36319">
        <w:rPr>
          <w:rFonts w:asciiTheme="minorHAnsi" w:hAnsiTheme="minorHAnsi" w:cstheme="minorHAnsi"/>
          <w:sz w:val="12"/>
          <w:szCs w:val="16"/>
        </w:rPr>
        <w:t xml:space="preserve"> </w:t>
      </w:r>
      <w:r w:rsidRPr="001671B0">
        <w:rPr>
          <w:rStyle w:val="StyleUnderline"/>
          <w:rFonts w:asciiTheme="minorHAnsi" w:hAnsiTheme="minorHAnsi" w:cstheme="minorHAnsi"/>
          <w:highlight w:val="green"/>
        </w:rPr>
        <w:t xml:space="preserve">Without the guidance of a </w:t>
      </w:r>
      <w:r w:rsidRPr="001671B0">
        <w:rPr>
          <w:rStyle w:val="Emphasis"/>
          <w:rFonts w:asciiTheme="minorHAnsi" w:hAnsiTheme="minorHAnsi" w:cstheme="minorHAnsi"/>
        </w:rPr>
        <w:t xml:space="preserve">debate </w:t>
      </w:r>
      <w:r w:rsidRPr="001671B0">
        <w:rPr>
          <w:rStyle w:val="Emphasis"/>
          <w:rFonts w:asciiTheme="minorHAnsi" w:hAnsiTheme="minorHAnsi" w:cstheme="minorHAnsi"/>
          <w:highlight w:val="green"/>
        </w:rPr>
        <w:t>topic</w:t>
      </w:r>
      <w:r w:rsidRPr="001671B0">
        <w:rPr>
          <w:rStyle w:val="StyleUnderline"/>
          <w:rFonts w:asciiTheme="minorHAnsi" w:hAnsiTheme="minorHAnsi" w:cstheme="minorHAnsi"/>
          <w:highlight w:val="green"/>
        </w:rPr>
        <w:t>, how many students would do</w:t>
      </w:r>
      <w:r w:rsidR="00D36319">
        <w:rPr>
          <w:rStyle w:val="StyleUnderline"/>
          <w:rFonts w:asciiTheme="minorHAnsi" w:hAnsiTheme="minorHAnsi" w:cstheme="minorHAnsi"/>
          <w:highlight w:val="green"/>
        </w:rPr>
        <w:t xml:space="preserve"> </w:t>
      </w:r>
      <w:r w:rsidRPr="001671B0">
        <w:rPr>
          <w:rStyle w:val="Emphasis"/>
          <w:rFonts w:asciiTheme="minorHAnsi" w:hAnsiTheme="minorHAnsi" w:cstheme="minorHAnsi"/>
        </w:rPr>
        <w:t>in-depth</w:t>
      </w:r>
      <w:r w:rsidR="00D36319">
        <w:rPr>
          <w:rStyle w:val="Emphasis"/>
          <w:rFonts w:asciiTheme="minorHAnsi" w:hAnsiTheme="minorHAnsi" w:cstheme="minorHAnsi"/>
        </w:rPr>
        <w:t xml:space="preserve"> </w:t>
      </w:r>
      <w:r w:rsidRPr="001671B0">
        <w:rPr>
          <w:rStyle w:val="Emphasis"/>
          <w:rFonts w:asciiTheme="minorHAnsi" w:hAnsiTheme="minorHAnsi" w:cstheme="minorHAnsi"/>
          <w:highlight w:val="green"/>
        </w:rPr>
        <w:t>research</w:t>
      </w:r>
      <w:r w:rsidR="00D36319">
        <w:rPr>
          <w:rStyle w:val="StyleUnderline"/>
          <w:rFonts w:asciiTheme="minorHAnsi" w:hAnsiTheme="minorHAnsi" w:cstheme="minorHAnsi"/>
          <w:highlight w:val="green"/>
        </w:rPr>
        <w:t xml:space="preserve"> </w:t>
      </w:r>
      <w:r w:rsidRPr="001671B0">
        <w:rPr>
          <w:rStyle w:val="StyleUnderline"/>
          <w:rFonts w:asciiTheme="minorHAnsi" w:hAnsiTheme="minorHAnsi" w:cstheme="minorHAnsi"/>
          <w:highlight w:val="green"/>
        </w:rPr>
        <w:t>on</w:t>
      </w:r>
      <w:r w:rsidR="00D36319">
        <w:rPr>
          <w:rStyle w:val="StyleUnderline"/>
          <w:rFonts w:asciiTheme="minorHAnsi" w:hAnsiTheme="minorHAnsi" w:cstheme="minorHAnsi"/>
          <w:highlight w:val="green"/>
        </w:rPr>
        <w:t xml:space="preserve"> </w:t>
      </w:r>
      <w:r w:rsidRPr="001671B0">
        <w:rPr>
          <w:rStyle w:val="Emphasis"/>
          <w:rFonts w:asciiTheme="minorHAnsi" w:hAnsiTheme="minorHAnsi" w:cstheme="minorHAnsi"/>
        </w:rPr>
        <w:t xml:space="preserve">female genital </w:t>
      </w:r>
      <w:r w:rsidRPr="001671B0">
        <w:rPr>
          <w:rStyle w:val="Emphasis"/>
          <w:rFonts w:asciiTheme="minorHAnsi" w:hAnsiTheme="minorHAnsi" w:cstheme="minorHAnsi"/>
          <w:highlight w:val="green"/>
        </w:rPr>
        <w:t>mutilation</w:t>
      </w:r>
      <w:r w:rsidRPr="001671B0">
        <w:rPr>
          <w:rStyle w:val="StyleUnderline"/>
          <w:rFonts w:asciiTheme="minorHAnsi" w:hAnsiTheme="minorHAnsi" w:cstheme="minorHAnsi"/>
          <w:highlight w:val="green"/>
        </w:rPr>
        <w:t xml:space="preserve"> in Africa, or</w:t>
      </w:r>
      <w:r w:rsidR="00D36319">
        <w:rPr>
          <w:rStyle w:val="StyleUnderline"/>
          <w:rFonts w:asciiTheme="minorHAnsi" w:hAnsiTheme="minorHAnsi" w:cstheme="minorHAnsi"/>
          <w:highlight w:val="green"/>
        </w:rPr>
        <w:t xml:space="preserve"> </w:t>
      </w:r>
      <w:r w:rsidRPr="00865D56">
        <w:rPr>
          <w:rStyle w:val="Emphasis"/>
          <w:rFonts w:asciiTheme="minorHAnsi" w:hAnsiTheme="minorHAnsi" w:cstheme="minorHAnsi"/>
        </w:rPr>
        <w:t>U</w:t>
      </w:r>
      <w:r w:rsidRPr="00865D56">
        <w:rPr>
          <w:rStyle w:val="StyleUnderline"/>
          <w:rFonts w:asciiTheme="minorHAnsi" w:hAnsiTheme="minorHAnsi" w:cstheme="minorHAnsi"/>
        </w:rPr>
        <w:t>nited</w:t>
      </w:r>
      <w:r w:rsidR="00D36319">
        <w:rPr>
          <w:rStyle w:val="StyleUnderline"/>
          <w:rFonts w:asciiTheme="minorHAnsi" w:hAnsiTheme="minorHAnsi" w:cstheme="minorHAnsi"/>
        </w:rPr>
        <w:t xml:space="preserve"> </w:t>
      </w:r>
      <w:r w:rsidRPr="00865D56">
        <w:rPr>
          <w:rStyle w:val="Emphasis"/>
          <w:rFonts w:asciiTheme="minorHAnsi" w:hAnsiTheme="minorHAnsi" w:cstheme="minorHAnsi"/>
        </w:rPr>
        <w:t>N</w:t>
      </w:r>
      <w:r w:rsidRPr="001671B0">
        <w:rPr>
          <w:rStyle w:val="StyleUnderline"/>
          <w:rFonts w:asciiTheme="minorHAnsi" w:hAnsiTheme="minorHAnsi" w:cstheme="minorHAnsi"/>
        </w:rPr>
        <w:t>ations</w:t>
      </w:r>
      <w:r w:rsidR="00D36319">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sanctions on Iraq</w:t>
      </w:r>
      <w:r w:rsidRPr="001671B0">
        <w:rPr>
          <w:rStyle w:val="Emphasis"/>
          <w:rFonts w:asciiTheme="minorHAnsi" w:hAnsiTheme="minorHAnsi" w:cstheme="minorHAnsi"/>
          <w:highlight w:val="green"/>
        </w:rPr>
        <w:t>?</w:t>
      </w:r>
      <w:r w:rsidR="00D36319">
        <w:rPr>
          <w:rStyle w:val="StyleUnderline"/>
          <w:rFonts w:asciiTheme="minorHAnsi" w:hAnsiTheme="minorHAnsi" w:cstheme="minorHAnsi"/>
        </w:rPr>
        <w:t xml:space="preserve"> </w:t>
      </w:r>
      <w:r w:rsidRPr="001671B0">
        <w:rPr>
          <w:rStyle w:val="StyleUnderline"/>
          <w:rFonts w:asciiTheme="minorHAnsi" w:hAnsiTheme="minorHAnsi" w:cstheme="minorHAnsi"/>
        </w:rPr>
        <w:t xml:space="preserve">The </w:t>
      </w:r>
      <w:r w:rsidRPr="001671B0">
        <w:rPr>
          <w:rStyle w:val="Emphasis"/>
          <w:rFonts w:asciiTheme="minorHAnsi" w:hAnsiTheme="minorHAnsi" w:cstheme="minorHAnsi"/>
          <w:highlight w:val="green"/>
        </w:rPr>
        <w:t>competitive</w:t>
      </w:r>
      <w:r w:rsidRPr="001671B0">
        <w:rPr>
          <w:rStyle w:val="StyleUnderline"/>
          <w:rFonts w:asciiTheme="minorHAnsi" w:hAnsiTheme="minorHAnsi" w:cstheme="minorHAnsi"/>
        </w:rPr>
        <w:t xml:space="preserve"> nature of </w:t>
      </w:r>
      <w:r w:rsidRPr="001671B0">
        <w:rPr>
          <w:rStyle w:val="Emphasis"/>
          <w:rFonts w:asciiTheme="minorHAnsi" w:hAnsiTheme="minorHAnsi" w:cstheme="minorHAnsi"/>
        </w:rPr>
        <w:t>policy</w:t>
      </w:r>
      <w:r w:rsidR="00D36319">
        <w:rPr>
          <w:rStyle w:val="Emphasis"/>
          <w:rFonts w:asciiTheme="minorHAnsi" w:hAnsiTheme="minorHAnsi" w:cstheme="minorHAnsi"/>
        </w:rPr>
        <w:t xml:space="preserve"> </w:t>
      </w:r>
      <w:r w:rsidRPr="001671B0">
        <w:rPr>
          <w:rStyle w:val="Emphasis"/>
          <w:rFonts w:asciiTheme="minorHAnsi" w:hAnsiTheme="minorHAnsi" w:cstheme="minorHAnsi"/>
          <w:highlight w:val="green"/>
        </w:rPr>
        <w:t>debate</w:t>
      </w:r>
      <w:r w:rsidR="00D36319" w:rsidRPr="00D36319">
        <w:rPr>
          <w:rStyle w:val="m5577519854659992616gmail-styleunderline"/>
          <w:rFonts w:asciiTheme="minorHAnsi" w:hAnsiTheme="minorHAnsi" w:cstheme="minorHAnsi"/>
          <w:color w:val="222222"/>
          <w:sz w:val="12"/>
        </w:rPr>
        <w:t xml:space="preserve"> </w:t>
      </w:r>
      <w:r w:rsidRPr="00865D56">
        <w:rPr>
          <w:rStyle w:val="StyleUnderline"/>
          <w:rFonts w:asciiTheme="minorHAnsi" w:hAnsiTheme="minorHAnsi" w:cstheme="minorHAnsi"/>
        </w:rPr>
        <w:t xml:space="preserve">provides an impetus for </w:t>
      </w:r>
      <w:r w:rsidRPr="00865D56">
        <w:rPr>
          <w:rStyle w:val="Emphasis"/>
          <w:rFonts w:asciiTheme="minorHAnsi" w:hAnsiTheme="minorHAnsi" w:cstheme="minorHAnsi"/>
        </w:rPr>
        <w:t>students to</w:t>
      </w:r>
      <w:r w:rsidR="00D36319">
        <w:rPr>
          <w:rStyle w:val="Emphasis"/>
          <w:rFonts w:asciiTheme="minorHAnsi" w:hAnsiTheme="minorHAnsi" w:cstheme="minorHAnsi"/>
        </w:rPr>
        <w:t xml:space="preserve"> </w:t>
      </w:r>
      <w:r w:rsidRPr="00865D56">
        <w:rPr>
          <w:rStyle w:val="Emphasis"/>
          <w:rFonts w:asciiTheme="minorHAnsi" w:hAnsiTheme="minorHAnsi" w:cstheme="minorHAnsi"/>
        </w:rPr>
        <w:t>research</w:t>
      </w:r>
      <w:r w:rsidR="00D36319" w:rsidRPr="00D36319">
        <w:rPr>
          <w:rStyle w:val="m5577519854659992616gmail-styleunderline"/>
          <w:rFonts w:asciiTheme="minorHAnsi" w:hAnsiTheme="minorHAnsi" w:cstheme="minorHAnsi"/>
          <w:color w:val="222222"/>
          <w:sz w:val="12"/>
        </w:rPr>
        <w:t xml:space="preserve"> </w:t>
      </w:r>
      <w:r w:rsidRPr="00D36319">
        <w:rPr>
          <w:rStyle w:val="m5577519854659992616gmail-styleunderline"/>
          <w:rFonts w:asciiTheme="minorHAnsi" w:hAnsiTheme="minorHAnsi" w:cstheme="minorHAnsi"/>
          <w:color w:val="222222"/>
          <w:sz w:val="12"/>
        </w:rPr>
        <w:t>the topics</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that</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they are going to debate</w:t>
      </w:r>
      <w:r w:rsidRPr="00D36319">
        <w:rPr>
          <w:rFonts w:asciiTheme="minorHAnsi" w:hAnsiTheme="minorHAnsi" w:cstheme="minorHAnsi"/>
          <w:color w:val="222222"/>
          <w:sz w:val="12"/>
          <w:szCs w:val="16"/>
        </w:rPr>
        <w:t>.</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This</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in turn</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 xml:space="preserve">fuels students’ awareness of issues that go </w:t>
      </w:r>
      <w:r w:rsidRPr="00865D56">
        <w:rPr>
          <w:rStyle w:val="StyleUnderline"/>
          <w:rFonts w:asciiTheme="minorHAnsi" w:hAnsiTheme="minorHAnsi" w:cstheme="minorHAnsi"/>
        </w:rPr>
        <w:t xml:space="preserve">beyond their </w:t>
      </w:r>
      <w:r w:rsidRPr="00865D56">
        <w:rPr>
          <w:rStyle w:val="Emphasis"/>
          <w:rFonts w:asciiTheme="minorHAnsi" w:hAnsiTheme="minorHAnsi" w:cstheme="minorHAnsi"/>
        </w:rPr>
        <w:t>front doors</w:t>
      </w:r>
      <w:r w:rsidRPr="00D36319">
        <w:rPr>
          <w:rFonts w:asciiTheme="minorHAnsi" w:hAnsiTheme="minorHAnsi" w:cstheme="minorHAnsi"/>
          <w:color w:val="222222"/>
          <w:sz w:val="12"/>
          <w:szCs w:val="16"/>
        </w:rPr>
        <w:t>.</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Advocacy flows from this</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increased</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awareness</w:t>
      </w:r>
      <w:r w:rsidRPr="00D36319">
        <w:rPr>
          <w:rFonts w:asciiTheme="minorHAnsi" w:hAnsiTheme="minorHAnsi" w:cstheme="minorHAnsi"/>
          <w:color w:val="222222"/>
          <w:sz w:val="12"/>
          <w:szCs w:val="16"/>
        </w:rPr>
        <w:t>.</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Reading books</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and articles</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about the suffering of people thousands of miles away</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or right in our own communities</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drives people to become involved in the community at large</w:t>
      </w:r>
      <w:r w:rsidRPr="00D36319">
        <w:rPr>
          <w:rFonts w:asciiTheme="minorHAnsi" w:hAnsiTheme="minorHAnsi" w:cstheme="minorHAnsi"/>
          <w:color w:val="222222"/>
          <w:sz w:val="12"/>
          <w:szCs w:val="16"/>
        </w:rPr>
        <w:t>.</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Research has also focused on how</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debate prepares us for life in the public sphere</w:t>
      </w:r>
      <w:r w:rsidRPr="00D36319">
        <w:rPr>
          <w:rFonts w:asciiTheme="minorHAnsi" w:hAnsiTheme="minorHAnsi" w:cstheme="minorHAnsi"/>
          <w:color w:val="222222"/>
          <w:sz w:val="12"/>
          <w:szCs w:val="16"/>
        </w:rPr>
        <w:t>.</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Issues that we discuss in debate have found their way onto the national</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policy</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stage</w:t>
      </w:r>
      <w:r w:rsidRPr="00D36319">
        <w:rPr>
          <w:rFonts w:asciiTheme="minorHAnsi" w:hAnsiTheme="minorHAnsi" w:cstheme="minorHAnsi"/>
          <w:color w:val="222222"/>
          <w:sz w:val="12"/>
          <w:szCs w:val="16"/>
        </w:rPr>
        <w:t>, and</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training in</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intercollegiate</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 xml:space="preserve">debate </w:t>
      </w:r>
      <w:r w:rsidRPr="001671B0">
        <w:rPr>
          <w:rStyle w:val="StyleUnderline"/>
          <w:rFonts w:asciiTheme="minorHAnsi" w:hAnsiTheme="minorHAnsi" w:cstheme="minorHAnsi"/>
          <w:highlight w:val="green"/>
        </w:rPr>
        <w:t xml:space="preserve">makes us good </w:t>
      </w:r>
      <w:r w:rsidRPr="001671B0">
        <w:rPr>
          <w:rStyle w:val="Emphasis"/>
          <w:rFonts w:asciiTheme="minorHAnsi" w:hAnsiTheme="minorHAnsi" w:cstheme="minorHAnsi"/>
        </w:rPr>
        <w:t xml:space="preserve">public </w:t>
      </w:r>
      <w:r w:rsidRPr="001671B0">
        <w:rPr>
          <w:rStyle w:val="Emphasis"/>
          <w:rFonts w:asciiTheme="minorHAnsi" w:hAnsiTheme="minorHAnsi" w:cstheme="minorHAnsi"/>
          <w:highlight w:val="green"/>
        </w:rPr>
        <w:t>advocates</w:t>
      </w:r>
      <w:r w:rsidRPr="00D36319">
        <w:rPr>
          <w:rFonts w:asciiTheme="minorHAnsi" w:hAnsiTheme="minorHAnsi" w:cstheme="minorHAnsi"/>
          <w:color w:val="222222"/>
          <w:sz w:val="12"/>
          <w:szCs w:val="16"/>
        </w:rPr>
        <w:t>. The public sphere is the arena in which we all must participate to be active citizens.</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Even after</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we leave</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debate, the skills</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that</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we have gained should help us to be better advocates</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and citizens. Research has looked at how</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debate impacts education</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w:t>
      </w:r>
      <w:proofErr w:type="spellStart"/>
      <w:r w:rsidRPr="00D36319">
        <w:rPr>
          <w:rFonts w:asciiTheme="minorHAnsi" w:hAnsiTheme="minorHAnsi" w:cstheme="minorHAnsi"/>
          <w:color w:val="222222"/>
          <w:sz w:val="12"/>
          <w:szCs w:val="16"/>
        </w:rPr>
        <w:t>Matlon</w:t>
      </w:r>
      <w:proofErr w:type="spellEnd"/>
      <w:r w:rsidRPr="00D36319">
        <w:rPr>
          <w:rFonts w:asciiTheme="minorHAnsi" w:hAnsiTheme="minorHAnsi" w:cstheme="minorHAnsi"/>
          <w:color w:val="222222"/>
          <w:sz w:val="12"/>
          <w:szCs w:val="16"/>
        </w:rPr>
        <w:t xml:space="preserve"> and </w:t>
      </w:r>
      <w:proofErr w:type="spellStart"/>
      <w:r w:rsidRPr="00D36319">
        <w:rPr>
          <w:rFonts w:asciiTheme="minorHAnsi" w:hAnsiTheme="minorHAnsi" w:cstheme="minorHAnsi"/>
          <w:color w:val="222222"/>
          <w:sz w:val="12"/>
          <w:szCs w:val="16"/>
        </w:rPr>
        <w:t>Keele</w:t>
      </w:r>
      <w:proofErr w:type="spellEnd"/>
      <w:r w:rsidRPr="00D36319">
        <w:rPr>
          <w:rFonts w:asciiTheme="minorHAnsi" w:hAnsiTheme="minorHAnsi" w:cstheme="minorHAnsi"/>
          <w:color w:val="222222"/>
          <w:sz w:val="12"/>
          <w:szCs w:val="16"/>
        </w:rPr>
        <w:t xml:space="preserve"> 1984),</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legal training</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 xml:space="preserve">(Parkinson, </w:t>
      </w:r>
      <w:proofErr w:type="spellStart"/>
      <w:r w:rsidRPr="00D36319">
        <w:rPr>
          <w:rFonts w:asciiTheme="minorHAnsi" w:hAnsiTheme="minorHAnsi" w:cstheme="minorHAnsi"/>
          <w:color w:val="222222"/>
          <w:sz w:val="12"/>
          <w:szCs w:val="16"/>
        </w:rPr>
        <w:t>Gisler</w:t>
      </w:r>
      <w:proofErr w:type="spellEnd"/>
      <w:r w:rsidRPr="00D36319">
        <w:rPr>
          <w:rFonts w:asciiTheme="minorHAnsi" w:hAnsiTheme="minorHAnsi" w:cstheme="minorHAnsi"/>
          <w:color w:val="222222"/>
          <w:sz w:val="12"/>
          <w:szCs w:val="16"/>
        </w:rPr>
        <w:t xml:space="preserve"> and Pelias 1983, Nobles </w:t>
      </w:r>
      <w:proofErr w:type="gramStart"/>
      <w:r w:rsidRPr="00D36319">
        <w:rPr>
          <w:rFonts w:asciiTheme="minorHAnsi" w:hAnsiTheme="minorHAnsi" w:cstheme="minorHAnsi"/>
          <w:color w:val="222222"/>
          <w:sz w:val="12"/>
          <w:szCs w:val="16"/>
        </w:rPr>
        <w:t>19850</w:t>
      </w:r>
      <w:proofErr w:type="gramEnd"/>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and behavioral traits</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(McGlone 1974, Colbert 1994). These works illustrate the impact that public debate has on students as they prepare to enter the public sphere.</w:t>
      </w:r>
      <w:r w:rsidR="00D36319" w:rsidRPr="00D36319">
        <w:rPr>
          <w:rFonts w:asciiTheme="minorHAnsi" w:hAnsiTheme="minorHAnsi" w:cstheme="minorHAnsi"/>
          <w:color w:val="222222"/>
          <w:sz w:val="12"/>
          <w:szCs w:val="16"/>
        </w:rPr>
        <w:t xml:space="preserve"> </w:t>
      </w:r>
      <w:r w:rsidRPr="001671B0">
        <w:rPr>
          <w:rStyle w:val="StyleUnderline"/>
          <w:rFonts w:asciiTheme="minorHAnsi" w:hAnsiTheme="minorHAnsi" w:cstheme="minorHAnsi"/>
        </w:rPr>
        <w:t xml:space="preserve">The </w:t>
      </w:r>
      <w:r w:rsidRPr="001671B0">
        <w:rPr>
          <w:rStyle w:val="StyleUnderline"/>
          <w:rFonts w:asciiTheme="minorHAnsi" w:hAnsiTheme="minorHAnsi" w:cstheme="minorHAnsi"/>
          <w:highlight w:val="green"/>
        </w:rPr>
        <w:t>debaters who</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take active roles such as</w:t>
      </w:r>
      <w:r w:rsidR="00D36319" w:rsidRPr="00D36319">
        <w:rPr>
          <w:rFonts w:asciiTheme="minorHAnsi" w:hAnsiTheme="minorHAnsi" w:cstheme="minorHAnsi"/>
          <w:color w:val="222222"/>
          <w:sz w:val="12"/>
          <w:szCs w:val="16"/>
        </w:rPr>
        <w:t xml:space="preserve"> </w:t>
      </w:r>
      <w:r w:rsidRPr="001671B0">
        <w:rPr>
          <w:rStyle w:val="StyleUnderline"/>
          <w:rFonts w:asciiTheme="minorHAnsi" w:hAnsiTheme="minorHAnsi" w:cstheme="minorHAnsi"/>
          <w:highlight w:val="green"/>
        </w:rPr>
        <w:t>protest</w:t>
      </w:r>
      <w:r w:rsidRPr="001671B0">
        <w:rPr>
          <w:rStyle w:val="StyleUnderline"/>
          <w:rFonts w:asciiTheme="minorHAnsi" w:hAnsiTheme="minorHAnsi" w:cstheme="minorHAnsi"/>
        </w:rPr>
        <w:t>ing</w:t>
      </w:r>
      <w:r w:rsidR="00D36319" w:rsidRPr="00D36319">
        <w:rPr>
          <w:rFonts w:asciiTheme="minorHAnsi" w:hAnsiTheme="minorHAnsi" w:cstheme="minorHAnsi"/>
          <w:color w:val="222222"/>
          <w:sz w:val="12"/>
          <w:szCs w:val="16"/>
        </w:rPr>
        <w:t xml:space="preserve"> </w:t>
      </w:r>
      <w:r w:rsidRPr="001671B0">
        <w:rPr>
          <w:rStyle w:val="StyleUnderline"/>
          <w:rFonts w:asciiTheme="minorHAnsi" w:hAnsiTheme="minorHAnsi" w:cstheme="minorHAnsi"/>
          <w:highlight w:val="green"/>
        </w:rPr>
        <w:t>sanctions</w:t>
      </w:r>
      <w:r w:rsidR="00D36319">
        <w:rPr>
          <w:rStyle w:val="StyleUnderline"/>
          <w:rFonts w:asciiTheme="minorHAnsi" w:hAnsiTheme="minorHAnsi" w:cstheme="minorHAnsi"/>
          <w:highlight w:val="green"/>
        </w:rPr>
        <w:t xml:space="preserve"> </w:t>
      </w:r>
      <w:r w:rsidRPr="001671B0">
        <w:rPr>
          <w:rStyle w:val="StyleUnderline"/>
          <w:rFonts w:asciiTheme="minorHAnsi" w:hAnsiTheme="minorHAnsi" w:cstheme="minorHAnsi"/>
          <w:highlight w:val="green"/>
        </w:rPr>
        <w:t>were</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probably</w:t>
      </w:r>
      <w:r w:rsidR="00D36319" w:rsidRPr="00D36319">
        <w:rPr>
          <w:rFonts w:asciiTheme="minorHAnsi" w:hAnsiTheme="minorHAnsi" w:cstheme="minorHAnsi"/>
          <w:color w:val="222222"/>
          <w:sz w:val="12"/>
          <w:szCs w:val="16"/>
        </w:rPr>
        <w:t xml:space="preserve"> </w:t>
      </w:r>
      <w:r w:rsidRPr="001671B0">
        <w:rPr>
          <w:rStyle w:val="StyleUnderline"/>
          <w:rFonts w:asciiTheme="minorHAnsi" w:hAnsiTheme="minorHAnsi" w:cstheme="minorHAnsi"/>
          <w:highlight w:val="green"/>
        </w:rPr>
        <w:t>not</w:t>
      </w:r>
      <w:r w:rsidR="00D36319">
        <w:rPr>
          <w:rStyle w:val="StyleUnderline"/>
          <w:rFonts w:asciiTheme="minorHAnsi" w:hAnsiTheme="minorHAnsi" w:cstheme="minorHAnsi"/>
          <w:highlight w:val="green"/>
        </w:rPr>
        <w:t xml:space="preserve"> </w:t>
      </w:r>
      <w:r w:rsidRPr="001671B0">
        <w:rPr>
          <w:rStyle w:val="Emphasis"/>
          <w:rFonts w:asciiTheme="minorHAnsi" w:hAnsiTheme="minorHAnsi" w:cstheme="minorHAnsi"/>
        </w:rPr>
        <w:t>actively</w:t>
      </w:r>
      <w:r w:rsidR="00D36319">
        <w:rPr>
          <w:rStyle w:val="Emphasis"/>
          <w:rFonts w:asciiTheme="minorHAnsi" w:hAnsiTheme="minorHAnsi" w:cstheme="minorHAnsi"/>
        </w:rPr>
        <w:t xml:space="preserve"> </w:t>
      </w:r>
      <w:r w:rsidRPr="001671B0">
        <w:rPr>
          <w:rStyle w:val="Emphasis"/>
          <w:rFonts w:asciiTheme="minorHAnsi" w:hAnsiTheme="minorHAnsi" w:cstheme="minorHAnsi"/>
          <w:highlight w:val="green"/>
        </w:rPr>
        <w:t>engaged</w:t>
      </w:r>
      <w:r w:rsidRPr="001671B0">
        <w:rPr>
          <w:rStyle w:val="StyleUnderline"/>
          <w:rFonts w:asciiTheme="minorHAnsi" w:hAnsiTheme="minorHAnsi" w:cstheme="minorHAnsi"/>
        </w:rPr>
        <w:t xml:space="preserve"> in the issue </w:t>
      </w:r>
      <w:r w:rsidRPr="001671B0">
        <w:rPr>
          <w:rStyle w:val="StyleUnderline"/>
          <w:rFonts w:asciiTheme="minorHAnsi" w:hAnsiTheme="minorHAnsi" w:cstheme="minorHAnsi"/>
          <w:highlight w:val="green"/>
        </w:rPr>
        <w:t>until</w:t>
      </w:r>
      <w:r w:rsidRPr="001671B0">
        <w:rPr>
          <w:rStyle w:val="StyleUnderline"/>
          <w:rFonts w:asciiTheme="minorHAnsi" w:hAnsiTheme="minorHAnsi" w:cstheme="minorHAnsi"/>
        </w:rPr>
        <w:t xml:space="preserve"> their</w:t>
      </w:r>
      <w:r w:rsidR="00D36319">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research</w:t>
      </w:r>
      <w:r w:rsidR="00D36319">
        <w:rPr>
          <w:rStyle w:val="StyleUnderline"/>
          <w:rFonts w:asciiTheme="minorHAnsi" w:hAnsiTheme="minorHAnsi" w:cstheme="minorHAnsi"/>
          <w:highlight w:val="green"/>
        </w:rPr>
        <w:t xml:space="preserve"> </w:t>
      </w:r>
      <w:r w:rsidRPr="001671B0">
        <w:rPr>
          <w:rStyle w:val="StyleUnderline"/>
          <w:rFonts w:asciiTheme="minorHAnsi" w:hAnsiTheme="minorHAnsi" w:cstheme="minorHAnsi"/>
          <w:highlight w:val="green"/>
        </w:rPr>
        <w:t>drew them</w:t>
      </w:r>
      <w:r w:rsidR="00D36319" w:rsidRPr="00D36319">
        <w:rPr>
          <w:rStyle w:val="m5577519854659992616gmail-styleunderline"/>
          <w:rFonts w:asciiTheme="minorHAnsi" w:hAnsiTheme="minorHAnsi" w:cstheme="minorHAnsi"/>
          <w:color w:val="222222"/>
          <w:sz w:val="12"/>
        </w:rPr>
        <w:t xml:space="preserve"> </w:t>
      </w:r>
      <w:r w:rsidRPr="00D36319">
        <w:rPr>
          <w:rStyle w:val="m5577519854659992616gmail-styleunderline"/>
          <w:rFonts w:asciiTheme="minorHAnsi" w:hAnsiTheme="minorHAnsi" w:cstheme="minorHAnsi"/>
          <w:color w:val="222222"/>
          <w:sz w:val="12"/>
        </w:rPr>
        <w:t>in</w:t>
      </w:r>
      <w:r w:rsidRPr="001671B0">
        <w:rPr>
          <w:rStyle w:val="StyleUnderline"/>
          <w:rFonts w:asciiTheme="minorHAnsi" w:hAnsiTheme="minorHAnsi" w:cstheme="minorHAnsi"/>
          <w:highlight w:val="green"/>
        </w:rPr>
        <w:t>to the topic</w:t>
      </w:r>
      <w:r w:rsidRPr="00D36319">
        <w:rPr>
          <w:rFonts w:asciiTheme="minorHAnsi" w:hAnsiTheme="minorHAnsi" w:cstheme="minorHAnsi"/>
          <w:color w:val="222222"/>
          <w:sz w:val="12"/>
          <w:szCs w:val="16"/>
        </w:rPr>
        <w:t>. Furthermore,</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 xml:space="preserve">the process of intense research for debate may </w:t>
      </w:r>
      <w:proofErr w:type="gramStart"/>
      <w:r w:rsidRPr="00D36319">
        <w:rPr>
          <w:rStyle w:val="m5577519854659992616gmail-styleunderline"/>
          <w:rFonts w:asciiTheme="minorHAnsi" w:hAnsiTheme="minorHAnsi" w:cstheme="minorHAnsi"/>
          <w:color w:val="222222"/>
          <w:sz w:val="12"/>
        </w:rPr>
        <w:t>actually change</w:t>
      </w:r>
      <w:proofErr w:type="gramEnd"/>
      <w:r w:rsidRPr="00D36319">
        <w:rPr>
          <w:rStyle w:val="m5577519854659992616gmail-styleunderline"/>
          <w:rFonts w:asciiTheme="minorHAnsi" w:hAnsiTheme="minorHAnsi" w:cstheme="minorHAnsi"/>
          <w:color w:val="222222"/>
          <w:sz w:val="12"/>
        </w:rPr>
        <w:t xml:space="preserve"> the positions debaters hold</w:t>
      </w:r>
      <w:r w:rsidRPr="00D36319">
        <w:rPr>
          <w:rFonts w:asciiTheme="minorHAnsi" w:hAnsiTheme="minorHAnsi" w:cstheme="minorHAnsi"/>
          <w:color w:val="222222"/>
          <w:sz w:val="12"/>
          <w:szCs w:val="16"/>
        </w:rPr>
        <w:t xml:space="preserve">. Since debaters typically </w:t>
      </w:r>
      <w:proofErr w:type="gramStart"/>
      <w:r w:rsidRPr="00D36319">
        <w:rPr>
          <w:rFonts w:asciiTheme="minorHAnsi" w:hAnsiTheme="minorHAnsi" w:cstheme="minorHAnsi"/>
          <w:color w:val="222222"/>
          <w:sz w:val="12"/>
          <w:szCs w:val="16"/>
        </w:rPr>
        <w:t>enter into</w:t>
      </w:r>
      <w:proofErr w:type="gramEnd"/>
      <w:r w:rsidRPr="00D36319">
        <w:rPr>
          <w:rFonts w:asciiTheme="minorHAnsi" w:hAnsiTheme="minorHAnsi" w:cstheme="minorHAnsi"/>
          <w:color w:val="222222"/>
          <w:sz w:val="12"/>
          <w:szCs w:val="16"/>
        </w:rPr>
        <w:t xml:space="preserve"> a topic with only cursory (if any) knowledge of the issue,</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the research process provides exposure to issues that were previously unknown</w:t>
      </w:r>
      <w:r w:rsidRPr="00D36319">
        <w:rPr>
          <w:rFonts w:asciiTheme="minorHAnsi" w:hAnsiTheme="minorHAnsi" w:cstheme="minorHAnsi"/>
          <w:color w:val="222222"/>
          <w:sz w:val="12"/>
          <w:szCs w:val="16"/>
        </w:rPr>
        <w:t>.</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Exposure to</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the literature on</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a topic can</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 xml:space="preserve">create, </w:t>
      </w:r>
      <w:proofErr w:type="gramStart"/>
      <w:r w:rsidRPr="00D36319">
        <w:rPr>
          <w:rFonts w:asciiTheme="minorHAnsi" w:hAnsiTheme="minorHAnsi" w:cstheme="minorHAnsi"/>
          <w:color w:val="222222"/>
          <w:sz w:val="12"/>
          <w:szCs w:val="16"/>
        </w:rPr>
        <w:t>reinforce</w:t>
      </w:r>
      <w:proofErr w:type="gramEnd"/>
      <w:r w:rsidRPr="00D36319">
        <w:rPr>
          <w:rFonts w:asciiTheme="minorHAnsi" w:hAnsiTheme="minorHAnsi" w:cstheme="minorHAnsi"/>
          <w:color w:val="222222"/>
          <w:sz w:val="12"/>
          <w:szCs w:val="16"/>
        </w:rPr>
        <w:t xml:space="preserve"> or</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alter an individual's opinions</w:t>
      </w:r>
      <w:r w:rsidRPr="00D36319">
        <w:rPr>
          <w:rFonts w:asciiTheme="minorHAnsi" w:hAnsiTheme="minorHAnsi" w:cstheme="minorHAnsi"/>
          <w:color w:val="222222"/>
          <w:sz w:val="12"/>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w:t>
      </w:r>
      <w:r w:rsidR="00D36319" w:rsidRPr="00D36319">
        <w:rPr>
          <w:rFonts w:asciiTheme="minorHAnsi" w:hAnsiTheme="minorHAnsi" w:cstheme="minorHAnsi"/>
          <w:color w:val="222222"/>
          <w:sz w:val="12"/>
          <w:szCs w:val="16"/>
        </w:rPr>
        <w:t xml:space="preserve"> </w:t>
      </w:r>
      <w:r w:rsidRPr="001671B0">
        <w:rPr>
          <w:rFonts w:asciiTheme="minorHAnsi" w:hAnsiTheme="minorHAnsi" w:cstheme="minorHAnsi"/>
          <w:color w:val="222222"/>
          <w:u w:val="single"/>
        </w:rPr>
        <w:t>exposure to debate research as the person</w:t>
      </w:r>
      <w:r w:rsidR="00D36319">
        <w:rPr>
          <w:rFonts w:asciiTheme="minorHAnsi" w:hAnsiTheme="minorHAnsi" w:cstheme="minorHAnsi"/>
          <w:color w:val="222222"/>
          <w:u w:val="single"/>
        </w:rPr>
        <w:t xml:space="preserve"> </w:t>
      </w:r>
      <w:r w:rsidRPr="001671B0">
        <w:rPr>
          <w:rStyle w:val="StyleUnderline"/>
          <w:rFonts w:asciiTheme="minorHAnsi" w:hAnsiTheme="minorHAnsi" w:cstheme="minorHAnsi"/>
        </w:rPr>
        <w:t>finding the evidence</w:t>
      </w:r>
      <w:r w:rsidRPr="00D36319">
        <w:rPr>
          <w:rFonts w:asciiTheme="minorHAnsi" w:hAnsiTheme="minorHAnsi" w:cstheme="minorHAnsi"/>
          <w:color w:val="222222"/>
          <w:sz w:val="12"/>
          <w:szCs w:val="16"/>
        </w:rPr>
        <w:t>, hearing it as the opponent in a debate round (or as judge)</w:t>
      </w:r>
      <w:r w:rsidR="00D36319" w:rsidRPr="00D36319">
        <w:rPr>
          <w:rFonts w:asciiTheme="minorHAnsi" w:hAnsiTheme="minorHAnsi" w:cstheme="minorHAnsi"/>
          <w:color w:val="222222"/>
          <w:sz w:val="12"/>
          <w:szCs w:val="16"/>
        </w:rPr>
        <w:t xml:space="preserve"> </w:t>
      </w:r>
      <w:r w:rsidRPr="001671B0">
        <w:rPr>
          <w:rFonts w:asciiTheme="minorHAnsi" w:hAnsiTheme="minorHAnsi" w:cstheme="minorHAnsi"/>
          <w:color w:val="222222"/>
          <w:u w:val="single"/>
        </w:rPr>
        <w:t>acts as a</w:t>
      </w:r>
      <w:r w:rsidRPr="00D36319">
        <w:rPr>
          <w:rFonts w:asciiTheme="minorHAnsi" w:hAnsiTheme="minorHAnsi" w:cstheme="minorHAnsi"/>
          <w:color w:val="222222"/>
          <w:sz w:val="12"/>
          <w:szCs w:val="16"/>
        </w:rPr>
        <w:t>n initial</w:t>
      </w:r>
      <w:r w:rsidR="00D36319" w:rsidRPr="00D36319">
        <w:rPr>
          <w:rFonts w:asciiTheme="minorHAnsi" w:hAnsiTheme="minorHAnsi" w:cstheme="minorHAnsi"/>
          <w:color w:val="222222"/>
          <w:sz w:val="12"/>
          <w:szCs w:val="16"/>
        </w:rPr>
        <w:t xml:space="preserve"> </w:t>
      </w:r>
      <w:r w:rsidRPr="001671B0">
        <w:rPr>
          <w:rFonts w:asciiTheme="minorHAnsi" w:hAnsiTheme="minorHAnsi" w:cstheme="minorHAnsi"/>
          <w:color w:val="222222"/>
          <w:u w:val="single"/>
        </w:rPr>
        <w:t>spark of awareness on an issue</w:t>
      </w:r>
      <w:r w:rsidRPr="00D36319">
        <w:rPr>
          <w:rFonts w:asciiTheme="minorHAnsi" w:hAnsiTheme="minorHAnsi" w:cstheme="minorHAnsi"/>
          <w:color w:val="222222"/>
          <w:sz w:val="12"/>
          <w:szCs w:val="16"/>
        </w:rPr>
        <w:t>. This process of discovery seems to have a similar impact to watching an investigative news report.</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Mitchell claimed that</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debate could be</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 xml:space="preserve">more than it was traditionally </w:t>
      </w:r>
      <w:proofErr w:type="gramStart"/>
      <w:r w:rsidRPr="00D36319">
        <w:rPr>
          <w:rFonts w:asciiTheme="minorHAnsi" w:hAnsiTheme="minorHAnsi" w:cstheme="minorHAnsi"/>
          <w:color w:val="222222"/>
          <w:sz w:val="12"/>
          <w:szCs w:val="16"/>
        </w:rPr>
        <w:t>seen as,</w:t>
      </w:r>
      <w:proofErr w:type="gramEnd"/>
      <w:r w:rsidRPr="00D36319">
        <w:rPr>
          <w:rFonts w:asciiTheme="minorHAnsi" w:hAnsiTheme="minorHAnsi" w:cstheme="minorHAnsi"/>
          <w:color w:val="222222"/>
          <w:sz w:val="12"/>
          <w:szCs w:val="16"/>
        </w:rPr>
        <w:t xml:space="preserve"> that it could be</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a catalyst to empower people to act in the social arena</w:t>
      </w:r>
      <w:r w:rsidRPr="00D36319">
        <w:rPr>
          <w:rFonts w:asciiTheme="minorHAnsi" w:hAnsiTheme="minorHAnsi" w:cstheme="minorHAnsi"/>
          <w:color w:val="222222"/>
          <w:sz w:val="12"/>
          <w:szCs w:val="16"/>
        </w:rPr>
        <w:t>. We surmise that there is a step in between the debate and the action.</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The</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intermediary</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step where people are inspired to agency is based on the research that they do</w:t>
      </w:r>
      <w:r w:rsidRPr="00D36319">
        <w:rPr>
          <w:rFonts w:asciiTheme="minorHAnsi" w:hAnsiTheme="minorHAnsi" w:cstheme="minorHAnsi"/>
          <w:color w:val="222222"/>
          <w:sz w:val="12"/>
          <w:szCs w:val="16"/>
        </w:rPr>
        <w:t>.</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If students are compelled to act, research is a main factor</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in compelling them to do so.</w:t>
      </w:r>
      <w:r w:rsidR="00D36319" w:rsidRPr="00D36319">
        <w:rPr>
          <w:rFonts w:asciiTheme="minorHAnsi" w:hAnsiTheme="minorHAnsi" w:cstheme="minorHAnsi"/>
          <w:color w:val="222222"/>
          <w:sz w:val="12"/>
          <w:szCs w:val="16"/>
        </w:rPr>
        <w:t xml:space="preserve"> </w:t>
      </w:r>
      <w:r w:rsidRPr="00865D56">
        <w:rPr>
          <w:rStyle w:val="StyleUnderline"/>
          <w:rFonts w:asciiTheme="minorHAnsi" w:hAnsiTheme="minorHAnsi" w:cstheme="minorHAnsi"/>
        </w:rPr>
        <w:t>Even if</w:t>
      </w:r>
      <w:r w:rsidRPr="00D36319">
        <w:rPr>
          <w:rStyle w:val="m5577519854659992616gmail-styleunderline"/>
          <w:rFonts w:asciiTheme="minorHAnsi" w:hAnsiTheme="minorHAnsi" w:cstheme="minorHAnsi"/>
          <w:color w:val="222222"/>
          <w:sz w:val="12"/>
        </w:rPr>
        <w:t xml:space="preserve"> students are </w:t>
      </w:r>
      <w:r w:rsidRPr="00865D56">
        <w:rPr>
          <w:rStyle w:val="Emphasis"/>
          <w:rFonts w:asciiTheme="minorHAnsi" w:hAnsiTheme="minorHAnsi" w:cstheme="minorHAnsi"/>
        </w:rPr>
        <w:t>not compelled</w:t>
      </w:r>
      <w:r w:rsidRPr="00865D56">
        <w:rPr>
          <w:rStyle w:val="StyleUnderline"/>
          <w:rFonts w:asciiTheme="minorHAnsi" w:hAnsiTheme="minorHAnsi" w:cstheme="minorHAnsi"/>
        </w:rPr>
        <w:t xml:space="preserve"> to take</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direct</w:t>
      </w:r>
      <w:r w:rsidR="00D36319" w:rsidRPr="00D36319">
        <w:rPr>
          <w:rFonts w:asciiTheme="minorHAnsi" w:hAnsiTheme="minorHAnsi" w:cstheme="minorHAnsi"/>
          <w:color w:val="222222"/>
          <w:sz w:val="12"/>
          <w:szCs w:val="16"/>
        </w:rPr>
        <w:t xml:space="preserve"> </w:t>
      </w:r>
      <w:r w:rsidRPr="00865D56">
        <w:rPr>
          <w:rStyle w:val="StyleUnderline"/>
          <w:rFonts w:asciiTheme="minorHAnsi" w:hAnsiTheme="minorHAnsi" w:cstheme="minorHAnsi"/>
        </w:rPr>
        <w:t>action,</w:t>
      </w:r>
      <w:r w:rsidR="00865D56">
        <w:rPr>
          <w:rStyle w:val="StyleUnderline"/>
          <w:rFonts w:asciiTheme="minorHAnsi" w:hAnsiTheme="minorHAnsi" w:cstheme="minorHAnsi"/>
        </w:rPr>
        <w:t xml:space="preserve"> </w:t>
      </w:r>
      <w:r w:rsidRPr="00865D56">
        <w:rPr>
          <w:rStyle w:val="StyleUnderline"/>
          <w:rFonts w:asciiTheme="minorHAnsi" w:hAnsiTheme="minorHAnsi" w:cstheme="minorHAnsi"/>
          <w:highlight w:val="green"/>
        </w:rPr>
        <w:t xml:space="preserve">research </w:t>
      </w:r>
      <w:r w:rsidRPr="001671B0">
        <w:rPr>
          <w:rStyle w:val="Emphasis"/>
          <w:rFonts w:asciiTheme="minorHAnsi" w:hAnsiTheme="minorHAnsi" w:cstheme="minorHAnsi"/>
        </w:rPr>
        <w:t xml:space="preserve">still </w:t>
      </w:r>
      <w:r w:rsidRPr="001671B0">
        <w:rPr>
          <w:rStyle w:val="Emphasis"/>
          <w:rFonts w:asciiTheme="minorHAnsi" w:hAnsiTheme="minorHAnsi" w:cstheme="minorHAnsi"/>
          <w:highlight w:val="green"/>
        </w:rPr>
        <w:t>changes</w:t>
      </w:r>
      <w:r w:rsidRPr="001671B0">
        <w:rPr>
          <w:rStyle w:val="StyleUnderline"/>
          <w:rFonts w:asciiTheme="minorHAnsi" w:hAnsiTheme="minorHAnsi" w:cstheme="minorHAnsi"/>
          <w:highlight w:val="green"/>
        </w:rPr>
        <w:t xml:space="preserve"> opinions</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and attitudes.</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Research</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often</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 xml:space="preserve">compels students to </w:t>
      </w:r>
      <w:proofErr w:type="gramStart"/>
      <w:r w:rsidRPr="00D36319">
        <w:rPr>
          <w:rStyle w:val="m5577519854659992616gmail-styleunderline"/>
          <w:rFonts w:asciiTheme="minorHAnsi" w:hAnsiTheme="minorHAnsi" w:cstheme="minorHAnsi"/>
          <w:color w:val="222222"/>
          <w:sz w:val="12"/>
        </w:rPr>
        <w:t>take action</w:t>
      </w:r>
      <w:proofErr w:type="gramEnd"/>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in the social arena.</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Debate topics guide students in a direction that allows them to explore what is going on</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in the world. Last year</w:t>
      </w:r>
      <w:r w:rsidR="00D36319" w:rsidRPr="00D36319">
        <w:rPr>
          <w:rFonts w:asciiTheme="minorHAnsi" w:hAnsiTheme="minorHAnsi" w:cstheme="minorHAnsi"/>
          <w:color w:val="222222"/>
          <w:sz w:val="12"/>
          <w:szCs w:val="16"/>
        </w:rPr>
        <w:t xml:space="preserve"> </w:t>
      </w:r>
      <w:r w:rsidRPr="00865D56">
        <w:rPr>
          <w:rStyle w:val="StyleUnderline"/>
          <w:rFonts w:asciiTheme="minorHAnsi" w:hAnsiTheme="minorHAnsi" w:cstheme="minorHAnsi"/>
        </w:rPr>
        <w:t>the</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college</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policy debate</w:t>
      </w:r>
      <w:r w:rsidR="00D36319" w:rsidRPr="00D36319">
        <w:rPr>
          <w:rStyle w:val="m5577519854659992616gmail-styleunderline"/>
          <w:rFonts w:asciiTheme="minorHAnsi" w:hAnsiTheme="minorHAnsi" w:cstheme="minorHAnsi"/>
          <w:color w:val="222222"/>
          <w:sz w:val="12"/>
        </w:rPr>
        <w:t xml:space="preserve"> </w:t>
      </w:r>
      <w:r w:rsidRPr="00865D56">
        <w:rPr>
          <w:rStyle w:val="StyleUnderline"/>
          <w:rFonts w:asciiTheme="minorHAnsi" w:hAnsiTheme="minorHAnsi" w:cstheme="minorHAnsi"/>
        </w:rPr>
        <w:t>topic</w:t>
      </w:r>
      <w:r w:rsidR="00D36319" w:rsidRPr="00D36319">
        <w:rPr>
          <w:rStyle w:val="m5577519854659992616gmail-styleunderline"/>
          <w:rFonts w:asciiTheme="minorHAnsi" w:hAnsiTheme="minorHAnsi" w:cstheme="minorHAnsi"/>
          <w:color w:val="222222"/>
          <w:sz w:val="12"/>
        </w:rPr>
        <w:t xml:space="preserve"> </w:t>
      </w:r>
      <w:r w:rsidRPr="00D36319">
        <w:rPr>
          <w:rStyle w:val="m5577519854659992616gmail-styleunderline"/>
          <w:rFonts w:asciiTheme="minorHAnsi" w:hAnsiTheme="minorHAnsi" w:cstheme="minorHAnsi"/>
          <w:color w:val="222222"/>
          <w:sz w:val="12"/>
        </w:rPr>
        <w:t>was,</w:t>
      </w:r>
      <w:r w:rsidR="00D36319" w:rsidRPr="00D36319">
        <w:rPr>
          <w:rStyle w:val="m5577519854659992616gmail-styleunderline"/>
          <w:rFonts w:asciiTheme="minorHAnsi" w:hAnsiTheme="minorHAnsi" w:cstheme="minorHAnsi"/>
          <w:color w:val="222222"/>
          <w:sz w:val="12"/>
        </w:rPr>
        <w:t xml:space="preserve"> </w:t>
      </w:r>
      <w:proofErr w:type="gramStart"/>
      <w:r w:rsidRPr="00D36319">
        <w:rPr>
          <w:rStyle w:val="m5577519854659992616gmail-styleunderline"/>
          <w:rFonts w:asciiTheme="minorHAnsi" w:hAnsiTheme="minorHAnsi" w:cstheme="minorHAnsi"/>
          <w:color w:val="222222"/>
          <w:sz w:val="12"/>
        </w:rPr>
        <w:t>Resolved</w:t>
      </w:r>
      <w:proofErr w:type="gramEnd"/>
      <w:r w:rsidRPr="00D36319">
        <w:rPr>
          <w:rFonts w:asciiTheme="minorHAnsi" w:hAnsiTheme="minorHAnsi" w:cstheme="minorHAnsi"/>
          <w:color w:val="222222"/>
          <w:sz w:val="12"/>
          <w:szCs w:val="16"/>
        </w:rPr>
        <w:t>: That</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 xml:space="preserve">the </w:t>
      </w:r>
      <w:r w:rsidRPr="00865D56">
        <w:rPr>
          <w:rStyle w:val="Emphasis"/>
          <w:rFonts w:asciiTheme="minorHAnsi" w:hAnsiTheme="minorHAnsi" w:cstheme="minorHAnsi"/>
        </w:rPr>
        <w:t>U</w:t>
      </w:r>
      <w:r w:rsidRPr="00D36319">
        <w:rPr>
          <w:rFonts w:asciiTheme="minorHAnsi" w:hAnsiTheme="minorHAnsi" w:cstheme="minorHAnsi"/>
          <w:color w:val="222222"/>
          <w:sz w:val="12"/>
          <w:szCs w:val="16"/>
        </w:rPr>
        <w:t>nited</w:t>
      </w:r>
      <w:r w:rsidR="00D36319" w:rsidRPr="00D36319">
        <w:rPr>
          <w:rFonts w:asciiTheme="minorHAnsi" w:hAnsiTheme="minorHAnsi" w:cstheme="minorHAnsi"/>
          <w:color w:val="222222"/>
          <w:sz w:val="12"/>
          <w:szCs w:val="16"/>
        </w:rPr>
        <w:t xml:space="preserve"> </w:t>
      </w:r>
      <w:r w:rsidRPr="00865D56">
        <w:rPr>
          <w:rStyle w:val="Emphasis"/>
          <w:rFonts w:asciiTheme="minorHAnsi" w:hAnsiTheme="minorHAnsi" w:cstheme="minorHAnsi"/>
        </w:rPr>
        <w:t>S</w:t>
      </w:r>
      <w:r w:rsidRPr="00D36319">
        <w:rPr>
          <w:rFonts w:asciiTheme="minorHAnsi" w:hAnsiTheme="minorHAnsi" w:cstheme="minorHAnsi"/>
          <w:color w:val="222222"/>
          <w:sz w:val="12"/>
          <w:szCs w:val="16"/>
        </w:rPr>
        <w:t>tates</w:t>
      </w:r>
      <w:r w:rsidR="00D36319" w:rsidRPr="00D36319">
        <w:rPr>
          <w:rFonts w:asciiTheme="minorHAnsi" w:hAnsiTheme="minorHAnsi" w:cstheme="minorHAnsi"/>
          <w:color w:val="222222"/>
          <w:sz w:val="12"/>
          <w:szCs w:val="16"/>
        </w:rPr>
        <w:t xml:space="preserve"> </w:t>
      </w:r>
      <w:r w:rsidRPr="00865D56">
        <w:rPr>
          <w:rStyle w:val="Emphasis"/>
          <w:rFonts w:asciiTheme="minorHAnsi" w:hAnsiTheme="minorHAnsi" w:cstheme="minorHAnsi"/>
        </w:rPr>
        <w:t>F</w:t>
      </w:r>
      <w:r w:rsidRPr="00D36319">
        <w:rPr>
          <w:rFonts w:asciiTheme="minorHAnsi" w:hAnsiTheme="minorHAnsi" w:cstheme="minorHAnsi"/>
          <w:color w:val="222222"/>
          <w:sz w:val="12"/>
          <w:szCs w:val="16"/>
        </w:rPr>
        <w:t>ederal</w:t>
      </w:r>
      <w:r w:rsidR="00D36319" w:rsidRPr="00D36319">
        <w:rPr>
          <w:rFonts w:asciiTheme="minorHAnsi" w:hAnsiTheme="minorHAnsi" w:cstheme="minorHAnsi"/>
          <w:color w:val="222222"/>
          <w:sz w:val="12"/>
          <w:szCs w:val="16"/>
        </w:rPr>
        <w:t xml:space="preserve"> </w:t>
      </w:r>
      <w:r w:rsidRPr="00865D56">
        <w:rPr>
          <w:rStyle w:val="Emphasis"/>
          <w:rFonts w:asciiTheme="minorHAnsi" w:hAnsiTheme="minorHAnsi" w:cstheme="minorHAnsi"/>
        </w:rPr>
        <w:t>G</w:t>
      </w:r>
      <w:r w:rsidRPr="00D36319">
        <w:rPr>
          <w:rFonts w:asciiTheme="minorHAnsi" w:hAnsiTheme="minorHAnsi" w:cstheme="minorHAnsi"/>
          <w:color w:val="222222"/>
          <w:sz w:val="12"/>
          <w:szCs w:val="16"/>
        </w:rPr>
        <w:t>overnment</w:t>
      </w:r>
      <w:r w:rsidR="00D36319" w:rsidRPr="00D36319">
        <w:rPr>
          <w:rFonts w:asciiTheme="minorHAnsi" w:hAnsiTheme="minorHAnsi" w:cstheme="minorHAnsi"/>
          <w:color w:val="222222"/>
          <w:sz w:val="12"/>
          <w:szCs w:val="16"/>
        </w:rPr>
        <w:t xml:space="preserve"> </w:t>
      </w:r>
      <w:r w:rsidRPr="00865D56">
        <w:rPr>
          <w:rStyle w:val="StyleUnderline"/>
          <w:rFonts w:asciiTheme="minorHAnsi" w:hAnsiTheme="minorHAnsi" w:cstheme="minorHAnsi"/>
        </w:rPr>
        <w:t>should</w:t>
      </w:r>
      <w:r w:rsidRPr="00D36319">
        <w:rPr>
          <w:rStyle w:val="m5577519854659992616gmail-styleunderline"/>
          <w:rFonts w:asciiTheme="minorHAnsi" w:hAnsiTheme="minorHAnsi" w:cstheme="minorHAnsi"/>
          <w:color w:val="222222"/>
          <w:sz w:val="12"/>
        </w:rPr>
        <w:t xml:space="preserve"> adopt a policy of constructive engagement, including the</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immediate</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removal of</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all or</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nearly all economic sanctions, with the government(s) of one or more</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of the following nation-states:</w:t>
      </w:r>
      <w:r w:rsidRPr="00D36319">
        <w:rPr>
          <w:rStyle w:val="m5577519854659992616gmail-styleunderline"/>
          <w:rFonts w:asciiTheme="minorHAnsi" w:hAnsiTheme="minorHAnsi" w:cstheme="minorHAnsi"/>
          <w:color w:val="222222"/>
          <w:sz w:val="12"/>
        </w:rPr>
        <w:t xml:space="preserve"> Cuba, Iran, Iraq, Syria, North Korea</w:t>
      </w:r>
      <w:r w:rsidRPr="00D36319">
        <w:rPr>
          <w:rFonts w:asciiTheme="minorHAnsi" w:hAnsiTheme="minorHAnsi" w:cstheme="minorHAnsi"/>
          <w:color w:val="222222"/>
          <w:sz w:val="12"/>
          <w:szCs w:val="16"/>
        </w:rPr>
        <w:t>.</w:t>
      </w:r>
      <w:r w:rsidR="00D36319" w:rsidRPr="00D36319">
        <w:rPr>
          <w:rFonts w:asciiTheme="minorHAnsi" w:hAnsiTheme="minorHAnsi" w:cstheme="minorHAnsi"/>
          <w:color w:val="222222"/>
          <w:sz w:val="12"/>
          <w:szCs w:val="16"/>
        </w:rPr>
        <w:t xml:space="preserve"> </w:t>
      </w:r>
      <w:r w:rsidRPr="00865D56">
        <w:rPr>
          <w:rStyle w:val="m5577519854659992616gmail-styleunderline"/>
          <w:rFonts w:asciiTheme="minorHAnsi" w:hAnsiTheme="minorHAnsi" w:cstheme="minorHAnsi"/>
          <w:color w:val="222222"/>
          <w:szCs w:val="24"/>
          <w:highlight w:val="green"/>
          <w:u w:val="single"/>
        </w:rPr>
        <w:t>This topic</w:t>
      </w:r>
      <w:r w:rsidR="00865D56">
        <w:rPr>
          <w:rStyle w:val="m5577519854659992616gmail-styleunderline"/>
          <w:rFonts w:asciiTheme="minorHAnsi" w:hAnsiTheme="minorHAnsi" w:cstheme="minorHAnsi"/>
          <w:color w:val="222222"/>
          <w:szCs w:val="24"/>
          <w:highlight w:val="green"/>
          <w:u w:val="single"/>
        </w:rPr>
        <w:t xml:space="preserve"> </w:t>
      </w:r>
      <w:r w:rsidRPr="001671B0">
        <w:rPr>
          <w:rStyle w:val="StyleUnderline"/>
          <w:rFonts w:asciiTheme="minorHAnsi" w:hAnsiTheme="minorHAnsi" w:cstheme="minorHAnsi"/>
          <w:highlight w:val="green"/>
        </w:rPr>
        <w:t>spurred</w:t>
      </w:r>
      <w:r w:rsidR="00D36319" w:rsidRPr="00D36319">
        <w:rPr>
          <w:rStyle w:val="m5577519854659992616gmail-styleunderline"/>
          <w:rFonts w:asciiTheme="minorHAnsi" w:hAnsiTheme="minorHAnsi" w:cstheme="minorHAnsi"/>
          <w:color w:val="222222"/>
          <w:sz w:val="12"/>
        </w:rPr>
        <w:t xml:space="preserve"> </w:t>
      </w:r>
      <w:r w:rsidRPr="00D36319">
        <w:rPr>
          <w:rFonts w:asciiTheme="minorHAnsi" w:hAnsiTheme="minorHAnsi" w:cstheme="minorHAnsi"/>
          <w:color w:val="222222"/>
          <w:sz w:val="12"/>
          <w:szCs w:val="16"/>
        </w:rPr>
        <w:t>quite a bit of</w:t>
      </w:r>
      <w:r w:rsidR="00D36319" w:rsidRPr="00D36319">
        <w:rPr>
          <w:rFonts w:asciiTheme="minorHAnsi" w:hAnsiTheme="minorHAnsi" w:cstheme="minorHAnsi"/>
          <w:color w:val="222222"/>
          <w:sz w:val="12"/>
          <w:szCs w:val="16"/>
        </w:rPr>
        <w:t xml:space="preserve"> </w:t>
      </w:r>
      <w:r w:rsidRPr="001671B0">
        <w:rPr>
          <w:rStyle w:val="StyleUnderline"/>
          <w:rFonts w:asciiTheme="minorHAnsi" w:hAnsiTheme="minorHAnsi" w:cstheme="minorHAnsi"/>
          <w:highlight w:val="green"/>
        </w:rPr>
        <w:t>activism</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on the college debate circuit. Many</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students become actively involved in protesting</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for</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the removal of sanctions</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from at least one of the topic countries.</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 xml:space="preserve">The </w:t>
      </w:r>
      <w:r w:rsidRPr="00865D56">
        <w:rPr>
          <w:rStyle w:val="StyleUnderline"/>
          <w:rFonts w:asciiTheme="minorHAnsi" w:hAnsiTheme="minorHAnsi" w:cstheme="minorHAnsi"/>
        </w:rPr>
        <w:t>college</w:t>
      </w:r>
      <w:r w:rsidRPr="00D36319">
        <w:rPr>
          <w:rStyle w:val="m5577519854659992616gmail-styleunderline"/>
          <w:rFonts w:asciiTheme="minorHAnsi" w:hAnsiTheme="minorHAnsi" w:cstheme="minorHAnsi"/>
          <w:color w:val="222222"/>
          <w:sz w:val="12"/>
        </w:rPr>
        <w:t xml:space="preserve"> </w:t>
      </w:r>
      <w:proofErr w:type="spellStart"/>
      <w:r w:rsidRPr="00D36319">
        <w:rPr>
          <w:rStyle w:val="m5577519854659992616gmail-styleunderline"/>
          <w:rFonts w:asciiTheme="minorHAnsi" w:hAnsiTheme="minorHAnsi" w:cstheme="minorHAnsi"/>
          <w:color w:val="222222"/>
          <w:sz w:val="12"/>
        </w:rPr>
        <w:t>listserve</w:t>
      </w:r>
      <w:proofErr w:type="spellEnd"/>
      <w:r w:rsidRPr="00D36319">
        <w:rPr>
          <w:rStyle w:val="m5577519854659992616gmail-styleunderline"/>
          <w:rFonts w:asciiTheme="minorHAnsi" w:hAnsiTheme="minorHAnsi" w:cstheme="minorHAnsi"/>
          <w:color w:val="222222"/>
          <w:sz w:val="12"/>
        </w:rPr>
        <w:t xml:space="preserve"> </w:t>
      </w:r>
      <w:r w:rsidRPr="00865D56">
        <w:rPr>
          <w:rStyle w:val="StyleUnderline"/>
          <w:rFonts w:asciiTheme="minorHAnsi" w:hAnsiTheme="minorHAnsi" w:cstheme="minorHAnsi"/>
        </w:rPr>
        <w:t xml:space="preserve">was </w:t>
      </w:r>
      <w:r w:rsidRPr="001671B0">
        <w:rPr>
          <w:rStyle w:val="StyleUnderline"/>
          <w:rFonts w:asciiTheme="minorHAnsi" w:hAnsiTheme="minorHAnsi" w:cstheme="minorHAnsi"/>
          <w:highlight w:val="green"/>
        </w:rPr>
        <w:t xml:space="preserve">used to </w:t>
      </w:r>
      <w:r w:rsidRPr="001671B0">
        <w:rPr>
          <w:rStyle w:val="Emphasis"/>
          <w:rFonts w:asciiTheme="minorHAnsi" w:hAnsiTheme="minorHAnsi" w:cstheme="minorHAnsi"/>
          <w:highlight w:val="green"/>
        </w:rPr>
        <w:t>rally people</w:t>
      </w:r>
      <w:r w:rsidRPr="001671B0">
        <w:rPr>
          <w:rStyle w:val="StyleUnderline"/>
          <w:rFonts w:asciiTheme="minorHAnsi" w:hAnsiTheme="minorHAnsi" w:cstheme="minorHAnsi"/>
          <w:highlight w:val="green"/>
        </w:rPr>
        <w:t xml:space="preserve"> in support of</w:t>
      </w:r>
      <w:r w:rsidR="00D36319" w:rsidRPr="00D36319">
        <w:rPr>
          <w:rFonts w:asciiTheme="minorHAnsi" w:hAnsiTheme="minorHAnsi" w:cstheme="minorHAnsi"/>
          <w:b/>
          <w:bCs/>
          <w:color w:val="222222"/>
          <w:sz w:val="12"/>
          <w:szCs w:val="16"/>
        </w:rPr>
        <w:t xml:space="preserve"> </w:t>
      </w:r>
      <w:r w:rsidRPr="00D36319">
        <w:rPr>
          <w:rFonts w:asciiTheme="minorHAnsi" w:hAnsiTheme="minorHAnsi" w:cstheme="minorHAnsi"/>
          <w:color w:val="222222"/>
          <w:sz w:val="12"/>
          <w:szCs w:val="16"/>
        </w:rPr>
        <w:t xml:space="preserve">various </w:t>
      </w:r>
      <w:r w:rsidRPr="001671B0">
        <w:rPr>
          <w:rStyle w:val="Emphasis"/>
          <w:rFonts w:asciiTheme="minorHAnsi" w:hAnsiTheme="minorHAnsi" w:cstheme="minorHAnsi"/>
          <w:highlight w:val="green"/>
        </w:rPr>
        <w:t>movements</w:t>
      </w:r>
      <w:r w:rsidRPr="00D36319">
        <w:rPr>
          <w:rStyle w:val="m5577519854659992616gmail-styleunderline"/>
          <w:rFonts w:asciiTheme="minorHAnsi" w:hAnsiTheme="minorHAnsi" w:cstheme="minorHAnsi"/>
          <w:color w:val="222222"/>
          <w:sz w:val="12"/>
        </w:rPr>
        <w:t xml:space="preserve"> to remove sanctions on</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both</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Iraq and Cuba</w:t>
      </w:r>
      <w:r w:rsidRPr="00D36319">
        <w:rPr>
          <w:rFonts w:asciiTheme="minorHAnsi" w:hAnsiTheme="minorHAnsi" w:cstheme="minorHAnsi"/>
          <w:color w:val="222222"/>
          <w:sz w:val="12"/>
          <w:szCs w:val="16"/>
        </w:rPr>
        <w:t>. These messages were posted after the research on the topic began. While this topic did not lend itself to activism beyond rallying the government,</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other topics</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have</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allowed students to take their beliefs</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color w:val="222222"/>
          <w:sz w:val="12"/>
          <w:szCs w:val="16"/>
        </w:rPr>
        <w:t>outside of the laboratory and</w:t>
      </w:r>
      <w:r w:rsidR="00D36319" w:rsidRPr="00D36319">
        <w:rPr>
          <w:rFonts w:asciiTheme="minorHAnsi" w:hAnsiTheme="minorHAnsi" w:cstheme="minorHAnsi"/>
          <w:color w:val="222222"/>
          <w:sz w:val="12"/>
          <w:szCs w:val="16"/>
        </w:rPr>
        <w:t xml:space="preserve"> </w:t>
      </w:r>
      <w:r w:rsidRPr="00D36319">
        <w:rPr>
          <w:rStyle w:val="m5577519854659992616gmail-styleunderline"/>
          <w:rFonts w:asciiTheme="minorHAnsi" w:hAnsiTheme="minorHAnsi" w:cstheme="minorHAnsi"/>
          <w:color w:val="222222"/>
          <w:sz w:val="12"/>
        </w:rPr>
        <w:t>into action</w:t>
      </w:r>
      <w:r w:rsidRPr="00D36319">
        <w:rPr>
          <w:rFonts w:asciiTheme="minorHAnsi" w:hAnsiTheme="minorHAnsi" w:cstheme="minorHAnsi"/>
          <w:color w:val="222222"/>
          <w:sz w:val="12"/>
          <w:szCs w:val="16"/>
        </w:rPr>
        <w:t>.</w:t>
      </w:r>
      <w:r w:rsidR="00D36319" w:rsidRPr="00D36319">
        <w:rPr>
          <w:rFonts w:asciiTheme="minorHAnsi" w:hAnsiTheme="minorHAnsi" w:cstheme="minorHAnsi"/>
          <w:color w:val="222222"/>
          <w:sz w:val="12"/>
          <w:szCs w:val="16"/>
        </w:rPr>
        <w:t xml:space="preserve"> </w:t>
      </w:r>
      <w:r w:rsidRPr="00D36319">
        <w:rPr>
          <w:rFonts w:asciiTheme="minorHAnsi" w:hAnsiTheme="minorHAnsi" w:cstheme="minorHAnsi"/>
          <w:sz w:val="12"/>
          <w:szCs w:val="16"/>
        </w:rPr>
        <w:t>In addition to creating awareness, the research process can also reinforce or alter opinions. By discovering new information in the research process,</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people</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can</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question their</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current</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assumptions and</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perhaps</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formulate a more informed opinion.</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One example comes from a</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summer</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debate class for children of Migrant workers in North Dakota</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 xml:space="preserve">(Iverson,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D36319">
        <w:rPr>
          <w:rFonts w:asciiTheme="minorHAnsi" w:hAnsiTheme="minorHAnsi" w:cstheme="minorHAnsi"/>
          <w:sz w:val="12"/>
          <w:szCs w:val="16"/>
        </w:rPr>
        <w:t>six week</w:t>
      </w:r>
      <w:proofErr w:type="gramEnd"/>
      <w:r w:rsidRPr="00D36319">
        <w:rPr>
          <w:rFonts w:asciiTheme="minorHAnsi" w:hAnsiTheme="minorHAnsi" w:cstheme="minorHAnsi"/>
          <w:sz w:val="12"/>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D36319">
        <w:rPr>
          <w:rFonts w:asciiTheme="minorHAnsi" w:hAnsiTheme="minorHAnsi" w:cstheme="minorHAnsi"/>
          <w:sz w:val="12"/>
          <w:szCs w:val="16"/>
        </w:rPr>
        <w:t>language, but</w:t>
      </w:r>
      <w:proofErr w:type="gramEnd"/>
      <w:r w:rsidRPr="00D36319">
        <w:rPr>
          <w:rFonts w:asciiTheme="minorHAnsi" w:hAnsiTheme="minorHAnsi" w:cstheme="minorHAnsi"/>
          <w:sz w:val="12"/>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The examples of debate</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and research</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impacting the</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opinions and</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actions of debaters indicate the strong</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potential for a</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 xml:space="preserve">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w:t>
      </w:r>
      <w:proofErr w:type="gramStart"/>
      <w:r w:rsidRPr="00D36319">
        <w:rPr>
          <w:rFonts w:asciiTheme="minorHAnsi" w:hAnsiTheme="minorHAnsi" w:cstheme="minorHAnsi"/>
          <w:sz w:val="12"/>
          <w:szCs w:val="16"/>
        </w:rPr>
        <w:t>in order to</w:t>
      </w:r>
      <w:proofErr w:type="gramEnd"/>
      <w:r w:rsidRPr="00D36319">
        <w:rPr>
          <w:rFonts w:asciiTheme="minorHAnsi" w:hAnsiTheme="minorHAnsi" w:cstheme="minorHAnsi"/>
          <w:sz w:val="12"/>
          <w:szCs w:val="16"/>
        </w:rPr>
        <w:t xml:space="preserve"> understand if and why researching for the competitive activity of debate generates more interest than research for other purposes such as classroom projects.</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w:t>
      </w:r>
      <w:proofErr w:type="gramStart"/>
      <w:r w:rsidRPr="00D36319">
        <w:rPr>
          <w:rFonts w:asciiTheme="minorHAnsi" w:hAnsiTheme="minorHAnsi" w:cstheme="minorHAnsi"/>
          <w:sz w:val="12"/>
          <w:szCs w:val="16"/>
        </w:rPr>
        <w:t>has</w:t>
      </w:r>
      <w:proofErr w:type="gramEnd"/>
      <w:r w:rsidRPr="00D36319">
        <w:rPr>
          <w:rFonts w:asciiTheme="minorHAnsi" w:hAnsiTheme="minorHAnsi" w:cstheme="minorHAnsi"/>
          <w:sz w:val="12"/>
          <w:szCs w:val="16"/>
        </w:rPr>
        <w:t xml:space="preserve">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D36319">
        <w:rPr>
          <w:rFonts w:asciiTheme="minorHAnsi" w:hAnsiTheme="minorHAnsi" w:cstheme="minorHAnsi"/>
          <w:sz w:val="12"/>
          <w:szCs w:val="16"/>
        </w:rPr>
        <w:t>understanding(</w:t>
      </w:r>
      <w:proofErr w:type="spellStart"/>
      <w:proofErr w:type="gramEnd"/>
      <w:r w:rsidRPr="00D36319">
        <w:rPr>
          <w:rFonts w:asciiTheme="minorHAnsi" w:hAnsiTheme="minorHAnsi" w:cstheme="minorHAnsi"/>
          <w:sz w:val="12"/>
          <w:szCs w:val="16"/>
        </w:rPr>
        <w:t>Venette</w:t>
      </w:r>
      <w:proofErr w:type="spellEnd"/>
      <w:r w:rsidRPr="00D36319">
        <w:rPr>
          <w:rFonts w:asciiTheme="minorHAnsi" w:hAnsiTheme="minorHAnsi" w:cstheme="minorHAnsi"/>
          <w:sz w:val="12"/>
          <w:szCs w:val="16"/>
        </w:rPr>
        <w:t>, 1998). As the NPDA website explains, "the reader is encouraged to be well-read in current events, as well as history, philosophy, etc. Remember: the realm of knowledge is that of a 'well-read college student'" (NPDA Homepage,</w:t>
      </w:r>
      <w:hyperlink r:id="rId8" w:tgtFrame="_blank" w:history="1">
        <w:r w:rsidRPr="00D36319">
          <w:rPr>
            <w:rStyle w:val="Hyperlink"/>
            <w:rFonts w:asciiTheme="minorHAnsi" w:hAnsiTheme="minorHAnsi" w:cstheme="minorHAnsi"/>
            <w:sz w:val="12"/>
            <w:szCs w:val="16"/>
          </w:rPr>
          <w:t>http://www.bethel.edu/Majors/Communication/npda/faq2.html</w:t>
        </w:r>
      </w:hyperlink>
      <w:r w:rsidRPr="00D36319">
        <w:rPr>
          <w:rFonts w:asciiTheme="minorHAnsi" w:hAnsiTheme="minorHAnsi" w:cstheme="minorHAnsi"/>
          <w:sz w:val="12"/>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w:t>
      </w:r>
      <w:proofErr w:type="gramStart"/>
      <w:r w:rsidRPr="00D36319">
        <w:rPr>
          <w:rFonts w:asciiTheme="minorHAnsi" w:hAnsiTheme="minorHAnsi" w:cstheme="minorHAnsi"/>
          <w:sz w:val="12"/>
          <w:szCs w:val="16"/>
        </w:rPr>
        <w:t>in order to</w:t>
      </w:r>
      <w:proofErr w:type="gramEnd"/>
      <w:r w:rsidRPr="00D36319">
        <w:rPr>
          <w:rFonts w:asciiTheme="minorHAnsi" w:hAnsiTheme="minorHAnsi" w:cstheme="minorHAnsi"/>
          <w:sz w:val="12"/>
          <w:szCs w:val="16"/>
        </w:rPr>
        <w:t xml:space="preserve"> be equally knowledgeable in that case. Interestingly, the coach also stated that some of their research in preparation for parliamentary debate was affecting the opinions and attitudes of the debaters on the team.</w:t>
      </w:r>
      <w:r w:rsidR="00D36319" w:rsidRPr="00D36319">
        <w:rPr>
          <w:rFonts w:asciiTheme="minorHAnsi" w:hAnsiTheme="minorHAnsi" w:cstheme="minorHAnsi"/>
          <w:sz w:val="12"/>
          <w:szCs w:val="16"/>
        </w:rPr>
        <w:t xml:space="preserve"> </w:t>
      </w:r>
      <w:r w:rsidRPr="00D36319">
        <w:rPr>
          <w:rFonts w:asciiTheme="minorHAnsi" w:hAnsiTheme="minorHAnsi" w:cstheme="minorHAnsi"/>
          <w:sz w:val="12"/>
        </w:rPr>
        <w:t>Not all debate research appears to generate personal advocacy and challenge peoples' assumptions.</w:t>
      </w:r>
      <w:r w:rsidR="00D36319" w:rsidRPr="00D36319">
        <w:rPr>
          <w:rFonts w:asciiTheme="minorHAnsi" w:hAnsiTheme="minorHAnsi" w:cstheme="minorHAnsi"/>
          <w:sz w:val="12"/>
        </w:rPr>
        <w:t xml:space="preserve"> </w:t>
      </w:r>
      <w:r w:rsidRPr="00D36319">
        <w:rPr>
          <w:rFonts w:asciiTheme="minorHAnsi" w:hAnsiTheme="minorHAnsi" w:cstheme="minorHAnsi"/>
          <w:sz w:val="12"/>
        </w:rPr>
        <w:t>Debaters must switch sides, so they must</w:t>
      </w:r>
      <w:r w:rsidR="00D36319" w:rsidRPr="00D36319">
        <w:rPr>
          <w:rFonts w:asciiTheme="minorHAnsi" w:hAnsiTheme="minorHAnsi" w:cstheme="minorHAnsi"/>
          <w:sz w:val="12"/>
        </w:rPr>
        <w:t xml:space="preserve"> </w:t>
      </w:r>
      <w:r w:rsidRPr="00D36319">
        <w:rPr>
          <w:rFonts w:asciiTheme="minorHAnsi" w:hAnsiTheme="minorHAnsi" w:cstheme="minorHAnsi"/>
          <w:sz w:val="12"/>
        </w:rPr>
        <w:t>inevitably debate</w:t>
      </w:r>
      <w:r w:rsidR="00D36319" w:rsidRPr="00D36319">
        <w:rPr>
          <w:rFonts w:asciiTheme="minorHAnsi" w:hAnsiTheme="minorHAnsi" w:cstheme="minorHAnsi"/>
          <w:sz w:val="12"/>
        </w:rPr>
        <w:t xml:space="preserve"> </w:t>
      </w:r>
      <w:r w:rsidRPr="00D36319">
        <w:rPr>
          <w:rFonts w:asciiTheme="minorHAnsi" w:hAnsiTheme="minorHAnsi" w:cstheme="minorHAnsi"/>
          <w:sz w:val="12"/>
        </w:rPr>
        <w:t>against various cases. While this may seem to be inconsistent with advocacy,</w:t>
      </w:r>
      <w:r w:rsidR="00D36319" w:rsidRPr="00D36319">
        <w:rPr>
          <w:rFonts w:asciiTheme="minorHAnsi" w:hAnsiTheme="minorHAnsi" w:cstheme="minorHAnsi"/>
          <w:sz w:val="12"/>
        </w:rPr>
        <w:t xml:space="preserve"> </w:t>
      </w:r>
      <w:r w:rsidRPr="001671B0">
        <w:rPr>
          <w:rStyle w:val="Emphasis"/>
          <w:rFonts w:asciiTheme="minorHAnsi" w:hAnsiTheme="minorHAnsi" w:cstheme="minorHAnsi"/>
        </w:rPr>
        <w:t>supporting</w:t>
      </w:r>
      <w:r w:rsidR="00D36319">
        <w:rPr>
          <w:rStyle w:val="Emphasis"/>
          <w:rFonts w:asciiTheme="minorHAnsi" w:hAnsiTheme="minorHAnsi" w:cstheme="minorHAnsi"/>
        </w:rPr>
        <w:t xml:space="preserve"> </w:t>
      </w:r>
      <w:r w:rsidRPr="001671B0">
        <w:rPr>
          <w:rStyle w:val="Emphasis"/>
          <w:rFonts w:asciiTheme="minorHAnsi" w:hAnsiTheme="minorHAnsi" w:cstheme="minorHAnsi"/>
        </w:rPr>
        <w:t xml:space="preserve">and </w:t>
      </w:r>
      <w:r w:rsidRPr="00865D56">
        <w:rPr>
          <w:rStyle w:val="Emphasis"/>
          <w:rFonts w:asciiTheme="minorHAnsi" w:hAnsiTheme="minorHAnsi" w:cstheme="minorHAnsi"/>
        </w:rPr>
        <w:t>researching</w:t>
      </w:r>
      <w:r w:rsidR="00D36319">
        <w:rPr>
          <w:rStyle w:val="StyleUnderline"/>
          <w:rFonts w:asciiTheme="minorHAnsi" w:hAnsiTheme="minorHAnsi" w:cstheme="minorHAnsi"/>
        </w:rPr>
        <w:t xml:space="preserve"> </w:t>
      </w:r>
      <w:r w:rsidRPr="00865D56">
        <w:rPr>
          <w:rStyle w:val="StyleUnderline"/>
          <w:rFonts w:asciiTheme="minorHAnsi" w:hAnsiTheme="minorHAnsi" w:cstheme="minorHAnsi"/>
        </w:rPr>
        <w:t>both sides of</w:t>
      </w:r>
      <w:r w:rsidRPr="00D36319">
        <w:rPr>
          <w:rFonts w:asciiTheme="minorHAnsi" w:hAnsiTheme="minorHAnsi" w:cstheme="minorHAnsi"/>
          <w:sz w:val="12"/>
        </w:rPr>
        <w:t xml:space="preserve"> an </w:t>
      </w:r>
      <w:r w:rsidRPr="00865D56">
        <w:rPr>
          <w:rStyle w:val="StyleUnderline"/>
          <w:rFonts w:asciiTheme="minorHAnsi" w:hAnsiTheme="minorHAnsi" w:cstheme="minorHAnsi"/>
        </w:rPr>
        <w:t>argument</w:t>
      </w:r>
      <w:r w:rsidR="00D36319" w:rsidRPr="00D36319">
        <w:rPr>
          <w:rFonts w:asciiTheme="minorHAnsi" w:hAnsiTheme="minorHAnsi" w:cstheme="minorHAnsi"/>
          <w:sz w:val="12"/>
        </w:rPr>
        <w:t xml:space="preserve"> </w:t>
      </w:r>
      <w:proofErr w:type="gramStart"/>
      <w:r w:rsidRPr="00D36319">
        <w:rPr>
          <w:rFonts w:asciiTheme="minorHAnsi" w:hAnsiTheme="minorHAnsi" w:cstheme="minorHAnsi"/>
          <w:sz w:val="12"/>
        </w:rPr>
        <w:t xml:space="preserve">actually </w:t>
      </w:r>
      <w:r w:rsidRPr="00865D56">
        <w:rPr>
          <w:rStyle w:val="StyleUnderline"/>
          <w:rFonts w:asciiTheme="minorHAnsi" w:hAnsiTheme="minorHAnsi" w:cstheme="minorHAnsi"/>
        </w:rPr>
        <w:t>created</w:t>
      </w:r>
      <w:proofErr w:type="gramEnd"/>
      <w:r w:rsidR="00D36319">
        <w:rPr>
          <w:rStyle w:val="StyleUnderline"/>
          <w:rFonts w:asciiTheme="minorHAnsi" w:hAnsiTheme="minorHAnsi" w:cstheme="minorHAnsi"/>
        </w:rPr>
        <w:t xml:space="preserve"> </w:t>
      </w:r>
      <w:r w:rsidRPr="00865D56">
        <w:rPr>
          <w:rStyle w:val="Emphasis"/>
          <w:rFonts w:asciiTheme="minorHAnsi" w:hAnsiTheme="minorHAnsi" w:cstheme="minorHAnsi"/>
        </w:rPr>
        <w:t>stronger advocates</w:t>
      </w:r>
      <w:r w:rsidRPr="00D36319">
        <w:rPr>
          <w:rFonts w:asciiTheme="minorHAnsi" w:hAnsiTheme="minorHAnsi" w:cstheme="minorHAnsi"/>
          <w:sz w:val="12"/>
        </w:rPr>
        <w:t>.</w:t>
      </w:r>
      <w:r w:rsidR="00D36319" w:rsidRPr="00D36319">
        <w:rPr>
          <w:rFonts w:asciiTheme="minorHAnsi" w:hAnsiTheme="minorHAnsi" w:cstheme="minorHAnsi"/>
          <w:sz w:val="12"/>
        </w:rPr>
        <w:t xml:space="preserve"> </w:t>
      </w:r>
      <w:r w:rsidRPr="00D36319">
        <w:rPr>
          <w:rFonts w:asciiTheme="minorHAnsi" w:hAnsiTheme="minorHAnsi" w:cstheme="minorHAnsi"/>
          <w:sz w:val="12"/>
        </w:rPr>
        <w:t xml:space="preserve">Not only did </w:t>
      </w:r>
      <w:r w:rsidRPr="00865D56">
        <w:rPr>
          <w:rStyle w:val="StyleUnderline"/>
          <w:rFonts w:asciiTheme="minorHAnsi" w:hAnsiTheme="minorHAnsi" w:cstheme="minorHAnsi"/>
        </w:rPr>
        <w:t>debaters learn both sides</w:t>
      </w:r>
      <w:r w:rsidR="00D36319" w:rsidRPr="00D36319">
        <w:rPr>
          <w:rFonts w:asciiTheme="minorHAnsi" w:hAnsiTheme="minorHAnsi" w:cstheme="minorHAnsi"/>
          <w:sz w:val="12"/>
        </w:rPr>
        <w:t xml:space="preserve"> </w:t>
      </w:r>
      <w:r w:rsidRPr="00D36319">
        <w:rPr>
          <w:rFonts w:asciiTheme="minorHAnsi" w:hAnsiTheme="minorHAnsi" w:cstheme="minorHAnsi"/>
          <w:sz w:val="12"/>
        </w:rPr>
        <w:t>of an argument,</w:t>
      </w:r>
      <w:r w:rsidR="00D36319" w:rsidRPr="00D36319">
        <w:rPr>
          <w:rFonts w:asciiTheme="minorHAnsi" w:hAnsiTheme="minorHAnsi" w:cstheme="minorHAnsi"/>
          <w:sz w:val="12"/>
        </w:rPr>
        <w:t xml:space="preserve"> </w:t>
      </w:r>
      <w:r w:rsidRPr="00865D56">
        <w:rPr>
          <w:rStyle w:val="StyleUnderline"/>
          <w:rFonts w:asciiTheme="minorHAnsi" w:hAnsiTheme="minorHAnsi" w:cstheme="minorHAnsi"/>
        </w:rPr>
        <w:t>so</w:t>
      </w:r>
      <w:r w:rsidR="00D36319" w:rsidRPr="00D36319">
        <w:rPr>
          <w:rFonts w:asciiTheme="minorHAnsi" w:hAnsiTheme="minorHAnsi" w:cstheme="minorHAnsi"/>
          <w:sz w:val="12"/>
        </w:rPr>
        <w:t xml:space="preserve"> </w:t>
      </w:r>
      <w:r w:rsidRPr="00D36319">
        <w:rPr>
          <w:rFonts w:asciiTheme="minorHAnsi" w:hAnsiTheme="minorHAnsi" w:cstheme="minorHAnsi"/>
          <w:sz w:val="12"/>
        </w:rPr>
        <w:t>that</w:t>
      </w:r>
      <w:r w:rsidR="00D36319" w:rsidRPr="00D36319">
        <w:rPr>
          <w:rFonts w:asciiTheme="minorHAnsi" w:hAnsiTheme="minorHAnsi" w:cstheme="minorHAnsi"/>
          <w:sz w:val="12"/>
        </w:rPr>
        <w:t xml:space="preserve"> </w:t>
      </w:r>
      <w:r w:rsidRPr="00865D56">
        <w:rPr>
          <w:rStyle w:val="StyleUnderline"/>
          <w:rFonts w:asciiTheme="minorHAnsi" w:hAnsiTheme="minorHAnsi" w:cstheme="minorHAnsi"/>
        </w:rPr>
        <w:t xml:space="preserve">they could </w:t>
      </w:r>
      <w:r w:rsidRPr="00865D56">
        <w:rPr>
          <w:rStyle w:val="Emphasis"/>
          <w:rFonts w:asciiTheme="minorHAnsi" w:hAnsiTheme="minorHAnsi" w:cstheme="minorHAnsi"/>
        </w:rPr>
        <w:t>defend</w:t>
      </w:r>
      <w:r w:rsidRPr="00865D56">
        <w:rPr>
          <w:rStyle w:val="StyleUnderline"/>
          <w:rFonts w:asciiTheme="minorHAnsi" w:hAnsiTheme="minorHAnsi" w:cstheme="minorHAnsi"/>
        </w:rPr>
        <w:t xml:space="preserve"> their positions </w:t>
      </w:r>
      <w:r w:rsidRPr="00865D56">
        <w:rPr>
          <w:rStyle w:val="Emphasis"/>
          <w:rFonts w:asciiTheme="minorHAnsi" w:hAnsiTheme="minorHAnsi" w:cstheme="minorHAnsi"/>
        </w:rPr>
        <w:t>against attack</w:t>
      </w:r>
      <w:r w:rsidRPr="00D36319">
        <w:rPr>
          <w:rFonts w:asciiTheme="minorHAnsi" w:hAnsiTheme="minorHAnsi" w:cstheme="minorHAnsi"/>
          <w:sz w:val="12"/>
        </w:rPr>
        <w:t>,</w:t>
      </w:r>
      <w:r w:rsidR="00D36319" w:rsidRPr="00D36319">
        <w:rPr>
          <w:rFonts w:asciiTheme="minorHAnsi" w:hAnsiTheme="minorHAnsi" w:cstheme="minorHAnsi"/>
          <w:sz w:val="12"/>
        </w:rPr>
        <w:t xml:space="preserve"> </w:t>
      </w:r>
      <w:r w:rsidRPr="00D36319">
        <w:rPr>
          <w:rFonts w:asciiTheme="minorHAnsi" w:hAnsiTheme="minorHAnsi" w:cstheme="minorHAnsi"/>
          <w:sz w:val="12"/>
        </w:rPr>
        <w:t>they also learned the nuances of each position.</w:t>
      </w:r>
      <w:r w:rsidR="00D36319" w:rsidRPr="00D36319">
        <w:rPr>
          <w:rFonts w:asciiTheme="minorHAnsi" w:hAnsiTheme="minorHAnsi" w:cstheme="minorHAnsi"/>
          <w:sz w:val="12"/>
        </w:rPr>
        <w:t xml:space="preserve"> </w:t>
      </w:r>
      <w:r w:rsidRPr="00865D56">
        <w:rPr>
          <w:rStyle w:val="StyleUnderline"/>
          <w:rFonts w:asciiTheme="minorHAnsi" w:hAnsiTheme="minorHAnsi" w:cstheme="minorHAnsi"/>
        </w:rPr>
        <w:t>Learning</w:t>
      </w:r>
      <w:r w:rsidR="00D36319" w:rsidRPr="00D36319">
        <w:rPr>
          <w:rFonts w:asciiTheme="minorHAnsi" w:hAnsiTheme="minorHAnsi" w:cstheme="minorHAnsi"/>
          <w:sz w:val="12"/>
        </w:rPr>
        <w:t xml:space="preserve"> </w:t>
      </w:r>
      <w:r w:rsidRPr="00D36319">
        <w:rPr>
          <w:rFonts w:asciiTheme="minorHAnsi" w:hAnsiTheme="minorHAnsi" w:cstheme="minorHAnsi"/>
          <w:sz w:val="12"/>
        </w:rPr>
        <w:t>and</w:t>
      </w:r>
      <w:r w:rsidR="00D36319" w:rsidRPr="00D36319">
        <w:rPr>
          <w:rFonts w:asciiTheme="minorHAnsi" w:hAnsiTheme="minorHAnsi" w:cstheme="minorHAnsi"/>
          <w:sz w:val="12"/>
        </w:rPr>
        <w:t xml:space="preserve"> </w:t>
      </w:r>
      <w:r w:rsidRPr="00865D56">
        <w:rPr>
          <w:rStyle w:val="StyleUnderline"/>
          <w:rFonts w:asciiTheme="minorHAnsi" w:hAnsiTheme="minorHAnsi" w:cstheme="minorHAnsi"/>
        </w:rPr>
        <w:t xml:space="preserve">the </w:t>
      </w:r>
      <w:r w:rsidRPr="00865D56">
        <w:rPr>
          <w:rStyle w:val="Emphasis"/>
          <w:rFonts w:asciiTheme="minorHAnsi" w:hAnsiTheme="minorHAnsi" w:cstheme="minorHAnsi"/>
        </w:rPr>
        <w:t>intricate nature</w:t>
      </w:r>
      <w:r w:rsidRPr="00865D56">
        <w:rPr>
          <w:rStyle w:val="StyleUnderline"/>
          <w:rFonts w:asciiTheme="minorHAnsi" w:hAnsiTheme="minorHAnsi" w:cstheme="minorHAnsi"/>
        </w:rPr>
        <w:t xml:space="preserve"> of</w:t>
      </w:r>
      <w:r w:rsidR="00D36319" w:rsidRPr="00D36319">
        <w:rPr>
          <w:rFonts w:asciiTheme="minorHAnsi" w:hAnsiTheme="minorHAnsi" w:cstheme="minorHAnsi"/>
          <w:sz w:val="12"/>
        </w:rPr>
        <w:t xml:space="preserve"> </w:t>
      </w:r>
      <w:r w:rsidRPr="00D36319">
        <w:rPr>
          <w:rFonts w:asciiTheme="minorHAnsi" w:hAnsiTheme="minorHAnsi" w:cstheme="minorHAnsi"/>
          <w:sz w:val="12"/>
        </w:rPr>
        <w:t>various</w:t>
      </w:r>
      <w:r w:rsidR="00D36319" w:rsidRPr="00D36319">
        <w:rPr>
          <w:rFonts w:asciiTheme="minorHAnsi" w:hAnsiTheme="minorHAnsi" w:cstheme="minorHAnsi"/>
          <w:sz w:val="12"/>
        </w:rPr>
        <w:t xml:space="preserve"> </w:t>
      </w:r>
      <w:r w:rsidRPr="00865D56">
        <w:rPr>
          <w:rStyle w:val="Emphasis"/>
          <w:rFonts w:asciiTheme="minorHAnsi" w:hAnsiTheme="minorHAnsi" w:cstheme="minorHAnsi"/>
        </w:rPr>
        <w:t>policy proposals</w:t>
      </w:r>
      <w:r w:rsidR="00D36319">
        <w:rPr>
          <w:rStyle w:val="StyleUnderline"/>
          <w:rFonts w:asciiTheme="minorHAnsi" w:hAnsiTheme="minorHAnsi" w:cstheme="minorHAnsi"/>
        </w:rPr>
        <w:t xml:space="preserve"> </w:t>
      </w:r>
      <w:r w:rsidRPr="00865D56">
        <w:rPr>
          <w:rStyle w:val="StyleUnderline"/>
          <w:rFonts w:asciiTheme="minorHAnsi" w:hAnsiTheme="minorHAnsi" w:cstheme="minorHAnsi"/>
        </w:rPr>
        <w:t>helps debaters</w:t>
      </w:r>
      <w:r w:rsidR="00D36319">
        <w:rPr>
          <w:rStyle w:val="StyleUnderline"/>
          <w:rFonts w:asciiTheme="minorHAnsi" w:hAnsiTheme="minorHAnsi" w:cstheme="minorHAnsi"/>
        </w:rPr>
        <w:t xml:space="preserve"> </w:t>
      </w:r>
      <w:r w:rsidRPr="00865D56">
        <w:rPr>
          <w:rStyle w:val="StyleUnderline"/>
          <w:rFonts w:asciiTheme="minorHAnsi" w:hAnsiTheme="minorHAnsi" w:cstheme="minorHAnsi"/>
        </w:rPr>
        <w:t>to</w:t>
      </w:r>
      <w:r w:rsidR="00D36319">
        <w:rPr>
          <w:rStyle w:val="StyleUnderline"/>
          <w:rFonts w:asciiTheme="minorHAnsi" w:hAnsiTheme="minorHAnsi" w:cstheme="minorHAnsi"/>
        </w:rPr>
        <w:t xml:space="preserve"> </w:t>
      </w:r>
      <w:r w:rsidRPr="00865D56">
        <w:rPr>
          <w:rStyle w:val="StyleUnderline"/>
          <w:rFonts w:asciiTheme="minorHAnsi" w:hAnsiTheme="minorHAnsi" w:cstheme="minorHAnsi"/>
        </w:rPr>
        <w:t xml:space="preserve">strengthen their </w:t>
      </w:r>
      <w:r w:rsidRPr="00865D56">
        <w:rPr>
          <w:rStyle w:val="Emphasis"/>
          <w:rFonts w:asciiTheme="minorHAnsi" w:hAnsiTheme="minorHAnsi" w:cstheme="minorHAnsi"/>
        </w:rPr>
        <w:t>own stance</w:t>
      </w:r>
      <w:r w:rsidR="00D36319">
        <w:rPr>
          <w:rStyle w:val="StyleUnderline"/>
          <w:rFonts w:asciiTheme="minorHAnsi" w:hAnsiTheme="minorHAnsi" w:cstheme="minorHAnsi"/>
        </w:rPr>
        <w:t xml:space="preserve"> </w:t>
      </w:r>
      <w:r w:rsidRPr="00865D56">
        <w:rPr>
          <w:rStyle w:val="StyleUnderline"/>
          <w:rFonts w:asciiTheme="minorHAnsi" w:hAnsiTheme="minorHAnsi" w:cstheme="minorHAnsi"/>
        </w:rPr>
        <w:t>on issues</w:t>
      </w:r>
      <w:r w:rsidRPr="001671B0">
        <w:rPr>
          <w:rStyle w:val="StyleUnderline"/>
          <w:rFonts w:asciiTheme="minorHAnsi" w:hAnsiTheme="minorHAnsi" w:cstheme="minorHAnsi"/>
        </w:rPr>
        <w:t>.</w:t>
      </w:r>
    </w:p>
    <w:p w14:paraId="54343F64" w14:textId="71D0B7F6" w:rsidR="00A67257" w:rsidRDefault="00A67257" w:rsidP="00A67257">
      <w:pPr>
        <w:rPr>
          <w:rStyle w:val="StyleUnderline"/>
          <w:rFonts w:asciiTheme="minorHAnsi" w:hAnsiTheme="minorHAnsi" w:cstheme="minorHAnsi"/>
        </w:rPr>
      </w:pPr>
    </w:p>
    <w:p w14:paraId="6F2E4563" w14:textId="13BD7D34" w:rsidR="00F8093F" w:rsidRPr="00B31A54" w:rsidRDefault="00F8093F" w:rsidP="00A67257">
      <w:pPr>
        <w:rPr>
          <w:rStyle w:val="StyleUnderline"/>
          <w:rFonts w:asciiTheme="minorHAnsi" w:hAnsiTheme="minorHAnsi" w:cstheme="minorHAnsi"/>
          <w:b/>
          <w:bCs/>
          <w:sz w:val="26"/>
          <w:szCs w:val="26"/>
          <w:u w:val="none"/>
        </w:rPr>
      </w:pPr>
      <w:r w:rsidRPr="00B31A54">
        <w:rPr>
          <w:rStyle w:val="StyleUnderline"/>
          <w:rFonts w:asciiTheme="minorHAnsi" w:hAnsiTheme="minorHAnsi" w:cstheme="minorHAnsi"/>
          <w:b/>
          <w:bCs/>
          <w:sz w:val="26"/>
          <w:szCs w:val="26"/>
          <w:u w:val="none"/>
        </w:rPr>
        <w:t xml:space="preserve">SSD: Read </w:t>
      </w:r>
      <w:r w:rsidR="00B31A54">
        <w:rPr>
          <w:rStyle w:val="StyleUnderline"/>
          <w:rFonts w:asciiTheme="minorHAnsi" w:hAnsiTheme="minorHAnsi" w:cstheme="minorHAnsi"/>
          <w:b/>
          <w:bCs/>
          <w:sz w:val="26"/>
          <w:szCs w:val="26"/>
          <w:u w:val="none"/>
        </w:rPr>
        <w:t>your</w:t>
      </w:r>
      <w:r w:rsidRPr="00B31A54">
        <w:rPr>
          <w:rStyle w:val="StyleUnderline"/>
          <w:rFonts w:asciiTheme="minorHAnsi" w:hAnsiTheme="minorHAnsi" w:cstheme="minorHAnsi"/>
          <w:b/>
          <w:bCs/>
          <w:sz w:val="26"/>
          <w:szCs w:val="26"/>
          <w:u w:val="none"/>
        </w:rPr>
        <w:t xml:space="preserve"> </w:t>
      </w:r>
      <w:proofErr w:type="spellStart"/>
      <w:r w:rsidR="00B31A54">
        <w:rPr>
          <w:rStyle w:val="StyleUnderline"/>
          <w:rFonts w:asciiTheme="minorHAnsi" w:hAnsiTheme="minorHAnsi" w:cstheme="minorHAnsi"/>
          <w:b/>
          <w:bCs/>
          <w:sz w:val="26"/>
          <w:szCs w:val="26"/>
          <w:u w:val="none"/>
        </w:rPr>
        <w:t>aff</w:t>
      </w:r>
      <w:proofErr w:type="spellEnd"/>
      <w:r w:rsidR="00B31A54">
        <w:rPr>
          <w:rStyle w:val="StyleUnderline"/>
          <w:rFonts w:asciiTheme="minorHAnsi" w:hAnsiTheme="minorHAnsi" w:cstheme="minorHAnsi"/>
          <w:b/>
          <w:bCs/>
          <w:sz w:val="26"/>
          <w:szCs w:val="26"/>
          <w:u w:val="none"/>
        </w:rPr>
        <w:t xml:space="preserve"> </w:t>
      </w:r>
      <w:r w:rsidRPr="00B31A54">
        <w:rPr>
          <w:rStyle w:val="StyleUnderline"/>
          <w:rFonts w:asciiTheme="minorHAnsi" w:hAnsiTheme="minorHAnsi" w:cstheme="minorHAnsi"/>
          <w:b/>
          <w:bCs/>
          <w:sz w:val="26"/>
          <w:szCs w:val="26"/>
          <w:u w:val="none"/>
        </w:rPr>
        <w:t xml:space="preserve">as a K on </w:t>
      </w:r>
      <w:proofErr w:type="spellStart"/>
      <w:r w:rsidRPr="00B31A54">
        <w:rPr>
          <w:rStyle w:val="StyleUnderline"/>
          <w:rFonts w:asciiTheme="minorHAnsi" w:hAnsiTheme="minorHAnsi" w:cstheme="minorHAnsi"/>
          <w:b/>
          <w:bCs/>
          <w:sz w:val="26"/>
          <w:szCs w:val="26"/>
          <w:u w:val="none"/>
        </w:rPr>
        <w:t>ip</w:t>
      </w:r>
      <w:proofErr w:type="spellEnd"/>
      <w:r w:rsidRPr="00B31A54">
        <w:rPr>
          <w:rStyle w:val="StyleUnderline"/>
          <w:rFonts w:asciiTheme="minorHAnsi" w:hAnsiTheme="minorHAnsi" w:cstheme="minorHAnsi"/>
          <w:b/>
          <w:bCs/>
          <w:sz w:val="26"/>
          <w:szCs w:val="26"/>
          <w:u w:val="none"/>
        </w:rPr>
        <w:t xml:space="preserve"> protections and why </w:t>
      </w:r>
      <w:proofErr w:type="spellStart"/>
      <w:r w:rsidRPr="00B31A54">
        <w:rPr>
          <w:rStyle w:val="StyleUnderline"/>
          <w:rFonts w:asciiTheme="minorHAnsi" w:hAnsiTheme="minorHAnsi" w:cstheme="minorHAnsi"/>
          <w:b/>
          <w:bCs/>
          <w:sz w:val="26"/>
          <w:szCs w:val="26"/>
          <w:u w:val="none"/>
        </w:rPr>
        <w:t>ip</w:t>
      </w:r>
      <w:proofErr w:type="spellEnd"/>
      <w:r w:rsidR="00B31A54">
        <w:rPr>
          <w:rStyle w:val="StyleUnderline"/>
          <w:rFonts w:asciiTheme="minorHAnsi" w:hAnsiTheme="minorHAnsi" w:cstheme="minorHAnsi"/>
          <w:b/>
          <w:bCs/>
          <w:sz w:val="26"/>
          <w:szCs w:val="26"/>
          <w:u w:val="none"/>
        </w:rPr>
        <w:t xml:space="preserve"> protections are good for race war.</w:t>
      </w:r>
    </w:p>
    <w:p w14:paraId="77245629" w14:textId="77777777" w:rsidR="002F4744" w:rsidRDefault="002F4744" w:rsidP="002F4744">
      <w:pPr>
        <w:pStyle w:val="Heading4"/>
      </w:pPr>
      <w:r>
        <w:t>TVA: Defend a reduction of IP protections to fight global logistics.</w:t>
      </w:r>
    </w:p>
    <w:p w14:paraId="480A5276" w14:textId="77777777" w:rsidR="002F4744" w:rsidRPr="00F757E3" w:rsidRDefault="002F4744" w:rsidP="002F4744">
      <w:pPr>
        <w:pStyle w:val="Heading4"/>
      </w:pPr>
      <w:r>
        <w:t xml:space="preserve">Linking </w:t>
      </w:r>
      <w:r>
        <w:rPr>
          <w:u w:val="single"/>
        </w:rPr>
        <w:t>advocacy</w:t>
      </w:r>
      <w:r>
        <w:t xml:space="preserve"> in </w:t>
      </w:r>
      <w:r w:rsidRPr="00F757E3">
        <w:rPr>
          <w:u w:val="single"/>
        </w:rPr>
        <w:t>spaces like debate</w:t>
      </w:r>
      <w:r>
        <w:t xml:space="preserve"> to </w:t>
      </w:r>
      <w:r>
        <w:rPr>
          <w:u w:val="single"/>
        </w:rPr>
        <w:t>state reductions</w:t>
      </w:r>
      <w:r>
        <w:t xml:space="preserve"> of IP protections </w:t>
      </w:r>
      <w:r>
        <w:rPr>
          <w:u w:val="single"/>
        </w:rPr>
        <w:t>spills up</w:t>
      </w:r>
      <w:r>
        <w:t>.</w:t>
      </w:r>
    </w:p>
    <w:p w14:paraId="4F0A648A" w14:textId="77777777" w:rsidR="002F4744" w:rsidRDefault="002F4744" w:rsidP="002F4744">
      <w:r>
        <w:t xml:space="preserve">Sharifah </w:t>
      </w:r>
      <w:proofErr w:type="spellStart"/>
      <w:r w:rsidRPr="00692D4B">
        <w:rPr>
          <w:rStyle w:val="Style13ptBold"/>
        </w:rPr>
        <w:t>Sekalala</w:t>
      </w:r>
      <w:proofErr w:type="spellEnd"/>
      <w:r w:rsidRPr="00692D4B">
        <w:rPr>
          <w:rStyle w:val="Style13ptBold"/>
        </w:rPr>
        <w:t xml:space="preserve"> 21 et al.</w:t>
      </w:r>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BMJ Glob Health. 2021; 6(7): e006169. Published online 2021 Jul 12. “</w:t>
      </w:r>
      <w:proofErr w:type="spellStart"/>
      <w:r>
        <w:t>Decolonising</w:t>
      </w:r>
      <w:proofErr w:type="spellEnd"/>
      <w:r>
        <w:t xml:space="preserve"> human rights: how intellectual property laws result in unequal access to the COVID-19 vaccine” </w:t>
      </w:r>
      <w:hyperlink r:id="rId9" w:history="1">
        <w:r w:rsidRPr="00143ED6">
          <w:rPr>
            <w:rStyle w:val="Hyperlink"/>
          </w:rPr>
          <w:t>https://www.ncbi.nlm.nih.gov/pmc/articles/PMC8277484/</w:t>
        </w:r>
      </w:hyperlink>
      <w:r>
        <w:t xml:space="preserve"> </w:t>
      </w:r>
      <w:proofErr w:type="spellStart"/>
      <w:r>
        <w:t>brett</w:t>
      </w:r>
      <w:proofErr w:type="spellEnd"/>
    </w:p>
    <w:p w14:paraId="19BFA64E" w14:textId="1482CF57" w:rsidR="002F4744" w:rsidRPr="00D36319" w:rsidRDefault="002F4744" w:rsidP="002F4744">
      <w:pPr>
        <w:rPr>
          <w:sz w:val="12"/>
        </w:rPr>
      </w:pPr>
      <w:r w:rsidRPr="00D36319">
        <w:rPr>
          <w:sz w:val="12"/>
        </w:rPr>
        <w:t xml:space="preserve">Under the ICESCR and IHR, </w:t>
      </w:r>
      <w:r w:rsidRPr="00023EE0">
        <w:rPr>
          <w:rStyle w:val="StyleUnderline"/>
          <w:highlight w:val="green"/>
        </w:rPr>
        <w:t xml:space="preserve">states have a duty </w:t>
      </w:r>
      <w:r w:rsidRPr="00023EE0">
        <w:rPr>
          <w:rStyle w:val="StyleUnderline"/>
        </w:rPr>
        <w:t>to cooperate</w:t>
      </w:r>
      <w:r w:rsidRPr="00D36319">
        <w:rPr>
          <w:sz w:val="12"/>
        </w:rPr>
        <w:t xml:space="preserve"> with other states </w:t>
      </w:r>
      <w:r w:rsidRPr="00023EE0">
        <w:rPr>
          <w:rStyle w:val="StyleUnderline"/>
          <w:highlight w:val="green"/>
        </w:rPr>
        <w:t>in</w:t>
      </w:r>
      <w:r w:rsidRPr="00023EE0">
        <w:rPr>
          <w:rStyle w:val="StyleUnderline"/>
        </w:rPr>
        <w:t xml:space="preserve"> progressively </w:t>
      </w:r>
      <w:proofErr w:type="spellStart"/>
      <w:r w:rsidRPr="00023EE0">
        <w:rPr>
          <w:rStyle w:val="StyleUnderline"/>
          <w:highlight w:val="green"/>
        </w:rPr>
        <w:t>realising</w:t>
      </w:r>
      <w:proofErr w:type="spellEnd"/>
      <w:r w:rsidRPr="00023EE0">
        <w:rPr>
          <w:rStyle w:val="StyleUnderline"/>
          <w:highlight w:val="green"/>
        </w:rPr>
        <w:t xml:space="preserve"> the </w:t>
      </w:r>
      <w:r w:rsidRPr="00023EE0">
        <w:rPr>
          <w:rStyle w:val="Emphasis"/>
          <w:highlight w:val="green"/>
        </w:rPr>
        <w:t>right to health</w:t>
      </w:r>
      <w:r w:rsidRPr="00D36319">
        <w:rPr>
          <w:sz w:val="12"/>
        </w:rPr>
        <w:t xml:space="preserve">, </w:t>
      </w:r>
      <w:r w:rsidRPr="00023EE0">
        <w:rPr>
          <w:rStyle w:val="StyleUnderline"/>
        </w:rPr>
        <w:t>including ensuring provision</w:t>
      </w:r>
      <w:r w:rsidRPr="00D36319">
        <w:rPr>
          <w:sz w:val="12"/>
        </w:rPr>
        <w:t xml:space="preserve"> of minimum levels of health </w:t>
      </w:r>
      <w:r w:rsidRPr="00023EE0">
        <w:rPr>
          <w:rStyle w:val="StyleUnderline"/>
        </w:rPr>
        <w:t>services, facilities and goods on a non-discriminatory basis</w:t>
      </w:r>
      <w:r w:rsidRPr="00D36319">
        <w:rPr>
          <w:sz w:val="12"/>
        </w:rPr>
        <w:t xml:space="preserve">.54 55 The CESCR has clarified that, </w:t>
      </w:r>
      <w:r w:rsidRPr="00023EE0">
        <w:rPr>
          <w:rStyle w:val="StyleUnderline"/>
          <w:highlight w:val="green"/>
        </w:rPr>
        <w:t>in the context of COVID</w:t>
      </w:r>
      <w:r w:rsidRPr="00D36319">
        <w:rPr>
          <w:sz w:val="12"/>
        </w:rPr>
        <w:t xml:space="preserve">-19, </w:t>
      </w:r>
      <w:r w:rsidRPr="00023EE0">
        <w:rPr>
          <w:rStyle w:val="StyleUnderline"/>
          <w:highlight w:val="green"/>
        </w:rPr>
        <w:t>this duty should include</w:t>
      </w:r>
      <w:r w:rsidRPr="00023EE0">
        <w:rPr>
          <w:rStyle w:val="StyleUnderline"/>
        </w:rPr>
        <w:t>: ‘</w:t>
      </w:r>
      <w:r w:rsidRPr="00023EE0">
        <w:rPr>
          <w:rStyle w:val="Emphasis"/>
          <w:highlight w:val="green"/>
        </w:rPr>
        <w:t>sharing of research</w:t>
      </w:r>
      <w:r w:rsidRPr="00D36319">
        <w:rPr>
          <w:sz w:val="12"/>
        </w:rPr>
        <w:t xml:space="preserve">, </w:t>
      </w:r>
      <w:r w:rsidRPr="00023EE0">
        <w:rPr>
          <w:rStyle w:val="StyleUnderline"/>
        </w:rPr>
        <w:t xml:space="preserve">medical equipment and </w:t>
      </w:r>
      <w:r w:rsidRPr="00023EE0">
        <w:rPr>
          <w:rStyle w:val="Emphasis"/>
          <w:highlight w:val="green"/>
        </w:rPr>
        <w:t>supplies,</w:t>
      </w:r>
      <w:r w:rsidRPr="00D36319">
        <w:rPr>
          <w:sz w:val="12"/>
        </w:rPr>
        <w:t xml:space="preserve"> </w:t>
      </w:r>
      <w:r w:rsidRPr="00023EE0">
        <w:rPr>
          <w:rStyle w:val="StyleUnderline"/>
          <w:highlight w:val="green"/>
        </w:rPr>
        <w:t>and</w:t>
      </w:r>
      <w:r w:rsidRPr="00023EE0">
        <w:rPr>
          <w:rStyle w:val="StyleUnderline"/>
        </w:rPr>
        <w:t xml:space="preserve"> </w:t>
      </w:r>
      <w:r w:rsidRPr="00023EE0">
        <w:rPr>
          <w:rStyle w:val="Emphasis"/>
          <w:highlight w:val="green"/>
        </w:rPr>
        <w:t>best practices</w:t>
      </w:r>
      <w:r w:rsidRPr="00023EE0">
        <w:rPr>
          <w:rStyle w:val="StyleUnderline"/>
          <w:highlight w:val="green"/>
        </w:rPr>
        <w:t xml:space="preserve"> in combating the virus</w:t>
      </w:r>
      <w:r w:rsidRPr="00023EE0">
        <w:rPr>
          <w:rStyle w:val="StyleUnderline"/>
        </w:rPr>
        <w:t xml:space="preserve">; coordinated action to reduce the economic and social impacts of the crisis; and joint </w:t>
      </w:r>
      <w:proofErr w:type="spellStart"/>
      <w:r w:rsidRPr="00023EE0">
        <w:rPr>
          <w:rStyle w:val="StyleUnderline"/>
        </w:rPr>
        <w:t>endeavours</w:t>
      </w:r>
      <w:proofErr w:type="spellEnd"/>
      <w:r w:rsidRPr="00023EE0">
        <w:rPr>
          <w:rStyle w:val="StyleUnderline"/>
        </w:rPr>
        <w:t xml:space="preserve"> by all States to ensure an effective, equitable economic recovery’</w:t>
      </w:r>
      <w:r w:rsidRPr="00D36319">
        <w:rPr>
          <w:sz w:val="12"/>
        </w:rPr>
        <w:t xml:space="preserve">.56 Additionally, </w:t>
      </w:r>
      <w:r w:rsidRPr="00023EE0">
        <w:rPr>
          <w:rStyle w:val="StyleUnderline"/>
        </w:rPr>
        <w:t xml:space="preserve">it affirmed that ‘the needs of vulnerable and </w:t>
      </w:r>
      <w:r w:rsidRPr="00023EE0">
        <w:rPr>
          <w:rStyle w:val="Emphasis"/>
          <w:highlight w:val="green"/>
        </w:rPr>
        <w:t>disadvantaged groups</w:t>
      </w:r>
      <w:r w:rsidRPr="00023EE0">
        <w:rPr>
          <w:rStyle w:val="StyleUnderline"/>
          <w:highlight w:val="green"/>
        </w:rPr>
        <w:t xml:space="preserve"> as well as </w:t>
      </w:r>
      <w:r w:rsidRPr="00023EE0">
        <w:rPr>
          <w:rStyle w:val="StyleUnderline"/>
        </w:rPr>
        <w:t xml:space="preserve">fragile countries, including least developed countries, </w:t>
      </w:r>
      <w:r w:rsidRPr="00023EE0">
        <w:rPr>
          <w:rStyle w:val="Emphasis"/>
          <w:highlight w:val="green"/>
        </w:rPr>
        <w:t>countries in conflict</w:t>
      </w:r>
      <w:r w:rsidRPr="00023EE0">
        <w:rPr>
          <w:rStyle w:val="StyleUnderline"/>
        </w:rPr>
        <w:t xml:space="preserve"> and post-conflict </w:t>
      </w:r>
      <w:r w:rsidRPr="00023EE0">
        <w:rPr>
          <w:rStyle w:val="Emphasis"/>
          <w:highlight w:val="green"/>
        </w:rPr>
        <w:t>situations</w:t>
      </w:r>
      <w:r w:rsidRPr="00023EE0">
        <w:rPr>
          <w:rStyle w:val="StyleUnderline"/>
        </w:rPr>
        <w:t xml:space="preserve">, </w:t>
      </w:r>
      <w:r w:rsidRPr="00023EE0">
        <w:rPr>
          <w:rStyle w:val="StyleUnderline"/>
          <w:highlight w:val="green"/>
        </w:rPr>
        <w:t xml:space="preserve">should be at the </w:t>
      </w:r>
      <w:proofErr w:type="spellStart"/>
      <w:r w:rsidRPr="00023EE0">
        <w:rPr>
          <w:rStyle w:val="StyleUnderline"/>
          <w:highlight w:val="green"/>
        </w:rPr>
        <w:t>centre</w:t>
      </w:r>
      <w:proofErr w:type="spellEnd"/>
      <w:r w:rsidRPr="00023EE0">
        <w:rPr>
          <w:rStyle w:val="StyleUnderline"/>
          <w:highlight w:val="green"/>
        </w:rPr>
        <w:t xml:space="preserve"> of </w:t>
      </w:r>
      <w:r w:rsidRPr="00023EE0">
        <w:rPr>
          <w:rStyle w:val="StyleUnderline"/>
        </w:rPr>
        <w:t>such</w:t>
      </w:r>
      <w:r w:rsidRPr="00023EE0">
        <w:rPr>
          <w:rStyle w:val="StyleUnderline"/>
          <w:highlight w:val="green"/>
        </w:rPr>
        <w:t xml:space="preserve"> </w:t>
      </w:r>
      <w:r w:rsidRPr="00023EE0">
        <w:rPr>
          <w:rStyle w:val="Emphasis"/>
          <w:highlight w:val="green"/>
        </w:rPr>
        <w:t>international endeavours’</w:t>
      </w:r>
      <w:r w:rsidRPr="00D36319">
        <w:rPr>
          <w:sz w:val="12"/>
        </w:rPr>
        <w:t>.56</w:t>
      </w:r>
      <w:r w:rsidR="00D36319" w:rsidRPr="00D36319">
        <w:rPr>
          <w:sz w:val="12"/>
        </w:rPr>
        <w:t xml:space="preserve"> </w:t>
      </w:r>
      <w:r w:rsidRPr="00D36319">
        <w:rPr>
          <w:sz w:val="12"/>
        </w:rPr>
        <w:t xml:space="preserve">Many statements from various UN treaty bodies have acknowledged that </w:t>
      </w:r>
      <w:r w:rsidRPr="00023EE0">
        <w:rPr>
          <w:rStyle w:val="StyleUnderline"/>
          <w:highlight w:val="green"/>
        </w:rPr>
        <w:t xml:space="preserve">ensuring </w:t>
      </w:r>
      <w:r w:rsidRPr="00023EE0">
        <w:rPr>
          <w:rStyle w:val="Emphasis"/>
          <w:highlight w:val="green"/>
        </w:rPr>
        <w:t>universal access</w:t>
      </w:r>
      <w:r w:rsidRPr="00023EE0">
        <w:rPr>
          <w:rStyle w:val="StyleUnderline"/>
        </w:rPr>
        <w:t xml:space="preserve"> to essential medicines </w:t>
      </w:r>
      <w:r w:rsidRPr="00023EE0">
        <w:rPr>
          <w:rStyle w:val="StyleUnderline"/>
          <w:highlight w:val="green"/>
        </w:rPr>
        <w:t>is central</w:t>
      </w:r>
      <w:r w:rsidRPr="00023EE0">
        <w:rPr>
          <w:rStyle w:val="StyleUnderline"/>
        </w:rPr>
        <w:t xml:space="preserve"> to the </w:t>
      </w:r>
      <w:proofErr w:type="spellStart"/>
      <w:r w:rsidRPr="00023EE0">
        <w:rPr>
          <w:rStyle w:val="StyleUnderline"/>
        </w:rPr>
        <w:t>realisation</w:t>
      </w:r>
      <w:proofErr w:type="spellEnd"/>
      <w:r w:rsidRPr="00023EE0">
        <w:rPr>
          <w:rStyle w:val="StyleUnderline"/>
        </w:rPr>
        <w:t xml:space="preserve"> of the right to health</w:t>
      </w:r>
      <w:r w:rsidRPr="00865D56">
        <w:rPr>
          <w:rStyle w:val="StyleUnderline"/>
        </w:rPr>
        <w:t xml:space="preserve">, and that </w:t>
      </w:r>
      <w:r w:rsidRPr="00865D56">
        <w:rPr>
          <w:rStyle w:val="Emphasis"/>
        </w:rPr>
        <w:t>IP considerations</w:t>
      </w:r>
      <w:r w:rsidRPr="00865D56">
        <w:rPr>
          <w:rStyle w:val="StyleUnderline"/>
        </w:rPr>
        <w:t xml:space="preserve"> should never over-ride human rights obligations for</w:t>
      </w:r>
      <w:r w:rsidRPr="00865D56">
        <w:rPr>
          <w:rStyle w:val="Emphasis"/>
        </w:rPr>
        <w:t xml:space="preserve"> universal</w:t>
      </w:r>
      <w:r w:rsidRPr="00865D56">
        <w:rPr>
          <w:rStyle w:val="StyleUnderline"/>
        </w:rPr>
        <w:t xml:space="preserve"> and equitable access to the COVID-19 vaccine</w:t>
      </w:r>
      <w:r w:rsidRPr="00D36319">
        <w:rPr>
          <w:sz w:val="12"/>
        </w:rPr>
        <w:t xml:space="preserve">.57–62 </w:t>
      </w:r>
      <w:r w:rsidRPr="0069712B">
        <w:rPr>
          <w:rStyle w:val="StyleUnderline"/>
        </w:rPr>
        <w:t xml:space="preserve">These </w:t>
      </w:r>
      <w:r w:rsidRPr="0069712B">
        <w:rPr>
          <w:rStyle w:val="StyleUnderline"/>
          <w:highlight w:val="green"/>
        </w:rPr>
        <w:t>statements have been achieved through a</w:t>
      </w:r>
      <w:r w:rsidRPr="0069712B">
        <w:rPr>
          <w:rStyle w:val="StyleUnderline"/>
        </w:rPr>
        <w:t xml:space="preserve"> </w:t>
      </w:r>
      <w:r w:rsidRPr="0069712B">
        <w:rPr>
          <w:rStyle w:val="Emphasis"/>
          <w:highlight w:val="green"/>
        </w:rPr>
        <w:t>global movement</w:t>
      </w:r>
      <w:r w:rsidRPr="0069712B">
        <w:rPr>
          <w:rStyle w:val="StyleUnderline"/>
        </w:rPr>
        <w:t xml:space="preserve"> </w:t>
      </w:r>
      <w:r w:rsidRPr="0069712B">
        <w:rPr>
          <w:rStyle w:val="StyleUnderline"/>
          <w:highlight w:val="green"/>
        </w:rPr>
        <w:t>of solidarity, encompassing</w:t>
      </w:r>
      <w:r w:rsidRPr="0069712B">
        <w:rPr>
          <w:rStyle w:val="StyleUnderline"/>
        </w:rPr>
        <w:t xml:space="preserve"> </w:t>
      </w:r>
      <w:r w:rsidRPr="0069712B">
        <w:rPr>
          <w:rStyle w:val="Emphasis"/>
          <w:highlight w:val="green"/>
        </w:rPr>
        <w:t>states</w:t>
      </w:r>
      <w:r w:rsidRPr="0069712B">
        <w:rPr>
          <w:rStyle w:val="StyleUnderline"/>
        </w:rPr>
        <w:t xml:space="preserve">, </w:t>
      </w:r>
      <w:r w:rsidRPr="0069712B">
        <w:rPr>
          <w:rStyle w:val="Emphasis"/>
          <w:highlight w:val="green"/>
        </w:rPr>
        <w:t>civil society</w:t>
      </w:r>
      <w:r w:rsidRPr="0069712B">
        <w:rPr>
          <w:rStyle w:val="StyleUnderline"/>
        </w:rPr>
        <w:t xml:space="preserve"> </w:t>
      </w:r>
      <w:proofErr w:type="spellStart"/>
      <w:r w:rsidRPr="0069712B">
        <w:rPr>
          <w:rStyle w:val="StyleUnderline"/>
        </w:rPr>
        <w:t>organisations</w:t>
      </w:r>
      <w:proofErr w:type="spellEnd"/>
      <w:r w:rsidRPr="0069712B">
        <w:rPr>
          <w:rStyle w:val="StyleUnderline"/>
        </w:rPr>
        <w:t xml:space="preserve"> </w:t>
      </w:r>
      <w:r w:rsidRPr="0069712B">
        <w:rPr>
          <w:rStyle w:val="StyleUnderline"/>
          <w:highlight w:val="green"/>
        </w:rPr>
        <w:t>and</w:t>
      </w:r>
      <w:r w:rsidRPr="0069712B">
        <w:rPr>
          <w:rStyle w:val="StyleUnderline"/>
        </w:rPr>
        <w:t xml:space="preserve"> </w:t>
      </w:r>
      <w:r w:rsidRPr="0069712B">
        <w:rPr>
          <w:rStyle w:val="Emphasis"/>
          <w:highlight w:val="green"/>
        </w:rPr>
        <w:t>individuals</w:t>
      </w:r>
      <w:r w:rsidRPr="0069712B">
        <w:rPr>
          <w:rStyle w:val="StyleUnderline"/>
        </w:rPr>
        <w:t xml:space="preserve">, </w:t>
      </w:r>
      <w:r w:rsidRPr="00F757E3">
        <w:rPr>
          <w:rStyle w:val="StyleUnderline"/>
          <w:highlight w:val="green"/>
        </w:rPr>
        <w:t xml:space="preserve">and reflect a </w:t>
      </w:r>
      <w:r w:rsidRPr="00F757E3">
        <w:rPr>
          <w:rStyle w:val="Emphasis"/>
          <w:highlight w:val="green"/>
        </w:rPr>
        <w:t>reassessment of human rights</w:t>
      </w:r>
      <w:r w:rsidRPr="0069712B">
        <w:rPr>
          <w:rStyle w:val="StyleUnderline"/>
        </w:rPr>
        <w:t xml:space="preserve"> values </w:t>
      </w:r>
      <w:r w:rsidRPr="00F757E3">
        <w:rPr>
          <w:rStyle w:val="StyleUnderline"/>
          <w:highlight w:val="green"/>
        </w:rPr>
        <w:t>from below</w:t>
      </w:r>
      <w:r w:rsidRPr="00D36319">
        <w:rPr>
          <w:sz w:val="12"/>
        </w:rPr>
        <w:t xml:space="preserve">. For instance, the Special Rapporteur on the right to health has argued that solidarity needs to be part of a wider effort to redistribute health resources. However, these </w:t>
      </w:r>
      <w:r w:rsidRPr="00865D56">
        <w:rPr>
          <w:rStyle w:val="StyleUnderline"/>
        </w:rPr>
        <w:t>statements need to go further</w:t>
      </w:r>
      <w:r w:rsidRPr="00D36319">
        <w:rPr>
          <w:sz w:val="12"/>
        </w:rPr>
        <w:t xml:space="preserve"> and call for explicit reparations in global health, which is the only way </w:t>
      </w:r>
      <w:r w:rsidRPr="00865D56">
        <w:rPr>
          <w:rStyle w:val="StyleUnderline"/>
        </w:rPr>
        <w:t xml:space="preserve">to </w:t>
      </w:r>
      <w:r w:rsidRPr="00865D56">
        <w:rPr>
          <w:rStyle w:val="Emphasis"/>
        </w:rPr>
        <w:t>redistribute health resources globally</w:t>
      </w:r>
      <w:r w:rsidRPr="00D36319">
        <w:rPr>
          <w:sz w:val="12"/>
        </w:rPr>
        <w:t>.4 63</w:t>
      </w:r>
      <w:r w:rsidR="00D36319" w:rsidRPr="00D36319">
        <w:rPr>
          <w:sz w:val="12"/>
        </w:rPr>
        <w:t xml:space="preserve"> </w:t>
      </w:r>
      <w:r w:rsidRPr="00D36319">
        <w:rPr>
          <w:sz w:val="12"/>
          <w:szCs w:val="16"/>
        </w:rPr>
        <w:t xml:space="preserve">Increased financing could fund public research and development through either WHO’s existing efforts for a complementary research and development treaty,64 or through mechanisms such as the proposed Pandemic Financing Facility. The latter proposes to </w:t>
      </w:r>
      <w:proofErr w:type="spellStart"/>
      <w:r w:rsidRPr="00D36319">
        <w:rPr>
          <w:sz w:val="12"/>
          <w:szCs w:val="16"/>
        </w:rPr>
        <w:t>mobilise</w:t>
      </w:r>
      <w:proofErr w:type="spellEnd"/>
      <w:r w:rsidRPr="00D36319">
        <w:rPr>
          <w:sz w:val="12"/>
          <w:szCs w:val="16"/>
        </w:rPr>
        <w:t xml:space="preserve"> long-term contributions of approximately US$5–US$10 billion per annum to finance preparedness, but should also focus on funding research and development on pathogens so as to restructure patents as a global public good.65 For those states unable to fund their own access to COVID-19 vaccines, there is an international human rights duty on other states to ensure that such states are not harmed through the actions of multilateral institutions that leave them with devastating debt (The Maastricht Principles (see note 57), Principles 3, 4 and 9).66</w:t>
      </w:r>
      <w:r w:rsidR="00D36319" w:rsidRPr="00D36319">
        <w:rPr>
          <w:sz w:val="12"/>
          <w:szCs w:val="16"/>
        </w:rPr>
        <w:t xml:space="preserve"> </w:t>
      </w:r>
      <w:r w:rsidRPr="00D36319">
        <w:rPr>
          <w:sz w:val="12"/>
        </w:rPr>
        <w:t xml:space="preserve">In meeting these international obligations immediately to ensure access to COVID-19 vaccines, </w:t>
      </w:r>
      <w:r w:rsidRPr="00865D56">
        <w:rPr>
          <w:rStyle w:val="StyleUnderline"/>
        </w:rPr>
        <w:t>only a few countries are capable of manufacturing the vaccine at the scale needed</w:t>
      </w:r>
      <w:r w:rsidRPr="00D36319">
        <w:rPr>
          <w:sz w:val="12"/>
        </w:rPr>
        <w:t xml:space="preserve">.67 This </w:t>
      </w:r>
      <w:r w:rsidRPr="00865D56">
        <w:rPr>
          <w:rStyle w:val="StyleUnderline"/>
        </w:rPr>
        <w:t>inequity in vaccine production capacity requires countries from the Global North to support countries in the Global South</w:t>
      </w:r>
      <w:r w:rsidRPr="00D36319">
        <w:rPr>
          <w:sz w:val="12"/>
        </w:rPr>
        <w:t xml:space="preserve"> to increase their production capacity, including through non-exclusive licensing and the WHO’s COVID-19 Technology Access Pool.68 </w:t>
      </w:r>
      <w:r w:rsidRPr="00865D56">
        <w:rPr>
          <w:rStyle w:val="StyleUnderline"/>
        </w:rPr>
        <w:t xml:space="preserve">Sharing technology and </w:t>
      </w:r>
      <w:r w:rsidRPr="00865D56">
        <w:rPr>
          <w:rStyle w:val="Emphasis"/>
        </w:rPr>
        <w:t>building manufacturing capacity</w:t>
      </w:r>
      <w:r w:rsidRPr="00D36319">
        <w:rPr>
          <w:sz w:val="12"/>
        </w:rPr>
        <w:t xml:space="preserve"> will be critical to </w:t>
      </w:r>
      <w:r w:rsidRPr="00865D56">
        <w:rPr>
          <w:rStyle w:val="StyleUnderline"/>
        </w:rPr>
        <w:t>ensuring that countries can solve problems of access to essential medicines in the long term</w:t>
      </w:r>
      <w:r w:rsidRPr="00D36319">
        <w:rPr>
          <w:sz w:val="12"/>
        </w:rPr>
        <w:t xml:space="preserve">, </w:t>
      </w:r>
      <w:r w:rsidRPr="00865D56">
        <w:rPr>
          <w:rStyle w:val="Emphasis"/>
        </w:rPr>
        <w:t>setting a precedent</w:t>
      </w:r>
      <w:r w:rsidRPr="00865D56">
        <w:rPr>
          <w:rStyle w:val="StyleUnderline"/>
        </w:rPr>
        <w:t xml:space="preserve"> that will be necessary in addressing </w:t>
      </w:r>
      <w:r w:rsidRPr="00865D56">
        <w:rPr>
          <w:rStyle w:val="Emphasis"/>
        </w:rPr>
        <w:t>environmental justice</w:t>
      </w:r>
      <w:r w:rsidRPr="00865D56">
        <w:rPr>
          <w:rStyle w:val="StyleUnderline"/>
        </w:rPr>
        <w:t xml:space="preserve">, antimicrobial resistance prevention and other </w:t>
      </w:r>
      <w:r w:rsidRPr="00865D56">
        <w:rPr>
          <w:rStyle w:val="Emphasis"/>
        </w:rPr>
        <w:t>global public goods</w:t>
      </w:r>
      <w:r w:rsidRPr="00D36319">
        <w:rPr>
          <w:sz w:val="12"/>
        </w:rPr>
        <w:t>.</w:t>
      </w:r>
      <w:r w:rsidR="00D36319" w:rsidRPr="00D36319">
        <w:rPr>
          <w:sz w:val="12"/>
        </w:rPr>
        <w:t xml:space="preserve"> </w:t>
      </w:r>
      <w:r w:rsidRPr="00D36319">
        <w:rPr>
          <w:sz w:val="12"/>
        </w:rPr>
        <w:t xml:space="preserve">Increased funding, as a form of reparations, would help finance a more equitable manufacturing base to ensure that all countries in the Global South are not totally reliant on existing manufacturers. Although we acknowledge that the manufacturing of vaccines is a complex process and that not every country is likely to manufacture medicines including vaccines at the required scale, the WHO has projected that at present, five African countries have some capacity to manufacture vaccines, and </w:t>
      </w:r>
      <w:r w:rsidRPr="00865D56">
        <w:rPr>
          <w:rStyle w:val="StyleUnderline"/>
        </w:rPr>
        <w:t xml:space="preserve">efforts to finance </w:t>
      </w:r>
      <w:r w:rsidRPr="00865D56">
        <w:rPr>
          <w:rStyle w:val="Emphasis"/>
        </w:rPr>
        <w:t>manufacturing capacity</w:t>
      </w:r>
      <w:r w:rsidRPr="00D36319">
        <w:rPr>
          <w:sz w:val="12"/>
        </w:rPr>
        <w:t xml:space="preserve"> for countries of the Global South </w:t>
      </w:r>
      <w:r w:rsidRPr="00865D56">
        <w:rPr>
          <w:rStyle w:val="StyleUnderline"/>
        </w:rPr>
        <w:t xml:space="preserve">would go a long way towards readdressing the </w:t>
      </w:r>
      <w:r w:rsidRPr="00865D56">
        <w:rPr>
          <w:rStyle w:val="Emphasis"/>
        </w:rPr>
        <w:t>charity model</w:t>
      </w:r>
      <w:r w:rsidRPr="00865D56">
        <w:rPr>
          <w:rStyle w:val="StyleUnderline"/>
        </w:rPr>
        <w:t xml:space="preserve"> proposed under COVAX</w:t>
      </w:r>
      <w:r w:rsidRPr="00D36319">
        <w:rPr>
          <w:sz w:val="12"/>
        </w:rPr>
        <w:t xml:space="preserve"> by ensuring that African countries can rely on regional compacts for their vaccine access. Coordination and </w:t>
      </w:r>
      <w:r w:rsidRPr="0069712B">
        <w:rPr>
          <w:rStyle w:val="StyleUnderline"/>
        </w:rPr>
        <w:t>cooperation</w:t>
      </w:r>
      <w:r w:rsidRPr="00D36319">
        <w:rPr>
          <w:sz w:val="12"/>
        </w:rPr>
        <w:t xml:space="preserve"> within the African Union and the Africa </w:t>
      </w:r>
      <w:proofErr w:type="spellStart"/>
      <w:r w:rsidRPr="00D36319">
        <w:rPr>
          <w:sz w:val="12"/>
        </w:rPr>
        <w:t>Centres</w:t>
      </w:r>
      <w:proofErr w:type="spellEnd"/>
      <w:r w:rsidRPr="00D36319">
        <w:rPr>
          <w:sz w:val="12"/>
        </w:rPr>
        <w:t xml:space="preserve"> for Disease Control and Prevention, which has already begun, </w:t>
      </w:r>
      <w:r w:rsidRPr="0069712B">
        <w:rPr>
          <w:rStyle w:val="StyleUnderline"/>
        </w:rPr>
        <w:t>could determine the strategically best</w:t>
      </w:r>
      <w:r w:rsidRPr="00D36319">
        <w:rPr>
          <w:sz w:val="12"/>
        </w:rPr>
        <w:t xml:space="preserve">, and most effective, </w:t>
      </w:r>
      <w:r w:rsidRPr="0069712B">
        <w:rPr>
          <w:rStyle w:val="StyleUnderline"/>
        </w:rPr>
        <w:t>locations and ways to scale up manufacturing on the continent to improve vaccine access</w:t>
      </w:r>
      <w:r w:rsidRPr="00D36319">
        <w:rPr>
          <w:sz w:val="12"/>
        </w:rPr>
        <w:t>.69 70</w:t>
      </w:r>
    </w:p>
    <w:p w14:paraId="68D5A9C1" w14:textId="77777777" w:rsidR="00A67257" w:rsidRPr="001671B0" w:rsidRDefault="00A67257" w:rsidP="00A67257">
      <w:pPr>
        <w:rPr>
          <w:rFonts w:asciiTheme="minorHAnsi" w:hAnsiTheme="minorHAnsi" w:cstheme="minorHAnsi"/>
        </w:rPr>
      </w:pPr>
    </w:p>
    <w:p w14:paraId="67DE3225" w14:textId="42847D95" w:rsidR="00A67257" w:rsidRDefault="00C50DBB" w:rsidP="00A67257">
      <w:pPr>
        <w:pStyle w:val="Heading3"/>
        <w:rPr>
          <w:rFonts w:asciiTheme="minorHAnsi" w:hAnsiTheme="minorHAnsi" w:cstheme="minorHAnsi"/>
        </w:rPr>
      </w:pPr>
      <w:r>
        <w:rPr>
          <w:rFonts w:asciiTheme="minorHAnsi" w:hAnsiTheme="minorHAnsi" w:cstheme="minorHAnsi"/>
        </w:rPr>
        <w:t>2</w:t>
      </w:r>
    </w:p>
    <w:p w14:paraId="1D665137" w14:textId="77777777" w:rsidR="00247904" w:rsidRDefault="00247904" w:rsidP="00247904">
      <w:pPr>
        <w:pStyle w:val="Heading4"/>
      </w:pPr>
      <w:r>
        <w:t>Counterplan: We affirm</w:t>
      </w:r>
      <w:r w:rsidRPr="001B7DEC">
        <w:t xml:space="preserve"> militant preservation</w:t>
      </w:r>
      <w:r>
        <w:t>. Don’t reduce IP protections for medicines.</w:t>
      </w:r>
    </w:p>
    <w:p w14:paraId="79465DB4" w14:textId="77777777" w:rsidR="00247904" w:rsidRDefault="00247904" w:rsidP="00247904">
      <w:pPr>
        <w:pStyle w:val="Heading4"/>
      </w:pPr>
      <w:r>
        <w:t>Solves the AFF – all their cards say militant preservation good but don’t say why IP protections are uniquely bad.</w:t>
      </w:r>
    </w:p>
    <w:p w14:paraId="1B85C179" w14:textId="77777777" w:rsidR="00247904" w:rsidRPr="005133F3" w:rsidRDefault="00247904" w:rsidP="00247904">
      <w:pPr>
        <w:pStyle w:val="Heading4"/>
      </w:pPr>
      <w:r>
        <w:t>Net benefit – the DA.</w:t>
      </w:r>
    </w:p>
    <w:p w14:paraId="79C5FFEA" w14:textId="77777777" w:rsidR="00A67257" w:rsidRPr="00FE02BF" w:rsidRDefault="00A67257" w:rsidP="00A67257"/>
    <w:p w14:paraId="3BF79FE5" w14:textId="5D7DBA2B" w:rsidR="00A67257" w:rsidRDefault="00C50DBB" w:rsidP="00A67257">
      <w:pPr>
        <w:pStyle w:val="Heading3"/>
        <w:rPr>
          <w:rFonts w:asciiTheme="minorHAnsi" w:hAnsiTheme="minorHAnsi" w:cstheme="minorHAnsi"/>
        </w:rPr>
      </w:pPr>
      <w:r>
        <w:rPr>
          <w:rFonts w:asciiTheme="minorHAnsi" w:hAnsiTheme="minorHAnsi" w:cstheme="minorHAnsi"/>
        </w:rPr>
        <w:t>3</w:t>
      </w:r>
    </w:p>
    <w:p w14:paraId="25BDF47A" w14:textId="77777777" w:rsidR="00A67257" w:rsidRPr="00FE02BF" w:rsidRDefault="00A67257" w:rsidP="00A67257">
      <w:pPr>
        <w:pStyle w:val="Heading4"/>
      </w:pPr>
      <w:r w:rsidRPr="00FE02BF">
        <w:rPr>
          <w:u w:val="single"/>
        </w:rPr>
        <w:t>Medical Innovation DA</w:t>
      </w:r>
      <w:r>
        <w:t>:</w:t>
      </w:r>
    </w:p>
    <w:p w14:paraId="0358AF76" w14:textId="77777777" w:rsidR="00A67257" w:rsidRPr="001671B0" w:rsidRDefault="00A67257" w:rsidP="00A67257">
      <w:pPr>
        <w:pStyle w:val="Heading4"/>
        <w:rPr>
          <w:rFonts w:asciiTheme="minorHAnsi" w:hAnsiTheme="minorHAnsi" w:cstheme="minorHAnsi"/>
        </w:rPr>
      </w:pPr>
      <w:r>
        <w:rPr>
          <w:rFonts w:asciiTheme="minorHAnsi" w:hAnsiTheme="minorHAnsi" w:cstheme="minorHAnsi"/>
        </w:rPr>
        <w:t>It’s</w:t>
      </w:r>
      <w:r w:rsidRPr="001671B0">
        <w:rPr>
          <w:rFonts w:asciiTheme="minorHAnsi" w:hAnsiTheme="minorHAnsi" w:cstheme="minorHAnsi"/>
        </w:rPr>
        <w:t xml:space="preserve"> high now</w:t>
      </w:r>
    </w:p>
    <w:p w14:paraId="7C4FEBC0" w14:textId="77777777" w:rsidR="00A67257" w:rsidRPr="001671B0" w:rsidRDefault="00A67257" w:rsidP="00A67257">
      <w:pPr>
        <w:rPr>
          <w:rFonts w:asciiTheme="minorHAnsi" w:hAnsiTheme="minorHAnsi" w:cstheme="minorHAnsi"/>
        </w:rPr>
      </w:pPr>
      <w:r w:rsidRPr="001671B0">
        <w:rPr>
          <w:rStyle w:val="Style13ptBold"/>
        </w:rPr>
        <w:t>Kenan 6-9</w:t>
      </w:r>
      <w:r w:rsidRPr="001671B0">
        <w:rPr>
          <w:rFonts w:asciiTheme="minorHAnsi" w:hAnsiTheme="minorHAnsi" w:cstheme="minorHAnsi"/>
        </w:rPr>
        <w:t xml:space="preserve">, The Frank Hawkins Kenan Institute of Private Enterprise develops and promotes innovative, market-based solutions to vital economic issues. With the belief that private enterprise is the cornerstone of a prosperous and free society, the institute fosters the entrepreneurial spirit to stimulate economic prosperity and improve the lives of people in North Carolina, across the country and around the world. Kenan Institute, 6-9-21, “Turbocharging Healthcare Innovation” </w:t>
      </w:r>
      <w:hyperlink r:id="rId10" w:history="1">
        <w:r w:rsidRPr="001671B0">
          <w:rPr>
            <w:rStyle w:val="Hyperlink"/>
            <w:rFonts w:asciiTheme="minorHAnsi" w:hAnsiTheme="minorHAnsi" w:cstheme="minorHAnsi"/>
          </w:rPr>
          <w:t>https://kenaninstitute.unc.edu/kenan-insight/turbocharging-healthcare-innovation/</w:t>
        </w:r>
      </w:hyperlink>
      <w:r w:rsidRPr="001671B0">
        <w:rPr>
          <w:rFonts w:asciiTheme="minorHAnsi" w:hAnsiTheme="minorHAnsi" w:cstheme="minorHAnsi"/>
        </w:rPr>
        <w:t xml:space="preserve"> </w:t>
      </w:r>
      <w:proofErr w:type="spellStart"/>
      <w:r w:rsidRPr="001671B0">
        <w:rPr>
          <w:rFonts w:asciiTheme="minorHAnsi" w:hAnsiTheme="minorHAnsi" w:cstheme="minorHAnsi"/>
        </w:rPr>
        <w:t>brett</w:t>
      </w:r>
      <w:proofErr w:type="spellEnd"/>
    </w:p>
    <w:p w14:paraId="18D66DB5" w14:textId="5D01BD01" w:rsidR="00A67257" w:rsidRPr="001671B0" w:rsidRDefault="00A67257" w:rsidP="00A67257">
      <w:pPr>
        <w:rPr>
          <w:rFonts w:asciiTheme="minorHAnsi" w:hAnsiTheme="minorHAnsi" w:cstheme="minorHAnsi"/>
        </w:rPr>
      </w:pPr>
      <w:r w:rsidRPr="001671B0">
        <w:rPr>
          <w:rStyle w:val="StyleUnderline"/>
          <w:rFonts w:asciiTheme="minorHAnsi" w:hAnsiTheme="minorHAnsi" w:cstheme="minorHAnsi"/>
          <w:highlight w:val="green"/>
        </w:rPr>
        <w:t>As COVID</w:t>
      </w:r>
      <w:r w:rsidRPr="001671B0">
        <w:rPr>
          <w:rFonts w:asciiTheme="minorHAnsi" w:hAnsiTheme="minorHAnsi" w:cstheme="minorHAnsi"/>
          <w:sz w:val="16"/>
        </w:rPr>
        <w:t xml:space="preserve">-19 </w:t>
      </w:r>
      <w:r w:rsidRPr="001671B0">
        <w:rPr>
          <w:rStyle w:val="StyleUnderline"/>
          <w:rFonts w:asciiTheme="minorHAnsi" w:hAnsiTheme="minorHAnsi" w:cstheme="minorHAnsi"/>
        </w:rPr>
        <w:t xml:space="preserve">began to </w:t>
      </w:r>
      <w:r w:rsidRPr="001671B0">
        <w:rPr>
          <w:rStyle w:val="StyleUnderline"/>
          <w:rFonts w:asciiTheme="minorHAnsi" w:hAnsiTheme="minorHAnsi" w:cstheme="minorHAnsi"/>
          <w:highlight w:val="green"/>
        </w:rPr>
        <w:t>spread</w:t>
      </w:r>
      <w:r w:rsidRPr="001671B0">
        <w:rPr>
          <w:rFonts w:asciiTheme="minorHAnsi" w:hAnsiTheme="minorHAnsi" w:cstheme="minorHAnsi"/>
          <w:sz w:val="16"/>
        </w:rPr>
        <w:t xml:space="preserve"> around the globe, </w:t>
      </w:r>
      <w:r w:rsidRPr="001671B0">
        <w:rPr>
          <w:rStyle w:val="Emphasis"/>
          <w:rFonts w:asciiTheme="minorHAnsi" w:hAnsiTheme="minorHAnsi" w:cstheme="minorHAnsi"/>
        </w:rPr>
        <w:t>companies</w:t>
      </w:r>
      <w:r w:rsidRPr="001671B0">
        <w:rPr>
          <w:rStyle w:val="StyleUnderline"/>
          <w:rFonts w:asciiTheme="minorHAnsi" w:hAnsiTheme="minorHAnsi" w:cstheme="minorHAnsi"/>
        </w:rPr>
        <w:t xml:space="preserve"> and</w:t>
      </w:r>
      <w:r w:rsidRPr="001671B0">
        <w:rPr>
          <w:rFonts w:asciiTheme="minorHAnsi" w:hAnsiTheme="minorHAnsi" w:cstheme="minorHAnsi"/>
          <w:sz w:val="16"/>
        </w:rPr>
        <w:t xml:space="preserve"> </w:t>
      </w:r>
      <w:r w:rsidRPr="001671B0">
        <w:rPr>
          <w:rStyle w:val="Emphasis"/>
          <w:rFonts w:asciiTheme="minorHAnsi" w:hAnsiTheme="minorHAnsi" w:cstheme="minorHAnsi"/>
          <w:highlight w:val="green"/>
        </w:rPr>
        <w:t>entrepreneurs stepped up</w:t>
      </w:r>
      <w:r w:rsidRPr="001671B0">
        <w:rPr>
          <w:rStyle w:val="StyleUnderline"/>
          <w:rFonts w:asciiTheme="minorHAnsi" w:hAnsiTheme="minorHAnsi" w:cstheme="minorHAnsi"/>
          <w:highlight w:val="green"/>
        </w:rPr>
        <w:t xml:space="preserve"> to develop new tech</w:t>
      </w:r>
      <w:r w:rsidRPr="001671B0">
        <w:rPr>
          <w:rStyle w:val="StyleUnderline"/>
          <w:rFonts w:asciiTheme="minorHAnsi" w:hAnsiTheme="minorHAnsi" w:cstheme="minorHAnsi"/>
        </w:rPr>
        <w:t>nologies and redeploy existing technologies</w:t>
      </w:r>
      <w:r w:rsidRPr="001671B0">
        <w:rPr>
          <w:rFonts w:asciiTheme="minorHAnsi" w:hAnsiTheme="minorHAnsi" w:cstheme="minorHAnsi"/>
          <w:sz w:val="16"/>
        </w:rPr>
        <w:t xml:space="preserve"> in their portfolio </w:t>
      </w:r>
      <w:r w:rsidRPr="001671B0">
        <w:rPr>
          <w:rStyle w:val="StyleUnderline"/>
          <w:rFonts w:asciiTheme="minorHAnsi" w:hAnsiTheme="minorHAnsi" w:cstheme="minorHAnsi"/>
        </w:rPr>
        <w:t>to tackle the disease and cope with the constraints it brought</w:t>
      </w:r>
      <w:r w:rsidRPr="001671B0">
        <w:rPr>
          <w:rFonts w:asciiTheme="minorHAnsi" w:hAnsiTheme="minorHAnsi" w:cstheme="minorHAnsi"/>
          <w:sz w:val="16"/>
        </w:rPr>
        <w:t xml:space="preserve">. </w:t>
      </w:r>
      <w:r w:rsidRPr="001671B0">
        <w:rPr>
          <w:rStyle w:val="StyleUnderline"/>
          <w:rFonts w:asciiTheme="minorHAnsi" w:hAnsiTheme="minorHAnsi" w:cstheme="minorHAnsi"/>
          <w:highlight w:val="green"/>
        </w:rPr>
        <w:t>The pandemic</w:t>
      </w:r>
      <w:r w:rsidRPr="001671B0">
        <w:rPr>
          <w:rStyle w:val="StyleUnderline"/>
          <w:rFonts w:asciiTheme="minorHAnsi" w:hAnsiTheme="minorHAnsi" w:cstheme="minorHAnsi"/>
        </w:rPr>
        <w:t xml:space="preserve"> forced telemedicine into the mainstream and </w:t>
      </w:r>
      <w:r w:rsidRPr="001671B0">
        <w:rPr>
          <w:rStyle w:val="StyleUnderline"/>
          <w:rFonts w:asciiTheme="minorHAnsi" w:hAnsiTheme="minorHAnsi" w:cstheme="minorHAnsi"/>
          <w:highlight w:val="green"/>
        </w:rPr>
        <w:t>brought mRNA</w:t>
      </w:r>
      <w:r w:rsidRPr="001671B0">
        <w:rPr>
          <w:rStyle w:val="StyleUnderline"/>
          <w:rFonts w:asciiTheme="minorHAnsi" w:hAnsiTheme="minorHAnsi" w:cstheme="minorHAnsi"/>
        </w:rPr>
        <w:t xml:space="preserve"> vaccine technology </w:t>
      </w:r>
      <w:r w:rsidRPr="001671B0">
        <w:rPr>
          <w:rStyle w:val="StyleUnderline"/>
          <w:rFonts w:asciiTheme="minorHAnsi" w:hAnsiTheme="minorHAnsi" w:cstheme="minorHAnsi"/>
          <w:highlight w:val="green"/>
        </w:rPr>
        <w:t>to the forefront</w:t>
      </w:r>
      <w:r w:rsidRPr="001671B0">
        <w:rPr>
          <w:rFonts w:asciiTheme="minorHAnsi" w:hAnsiTheme="minorHAnsi" w:cstheme="minorHAnsi"/>
          <w:sz w:val="16"/>
        </w:rPr>
        <w:t xml:space="preserve">. At the same time, </w:t>
      </w:r>
      <w:r w:rsidRPr="001671B0">
        <w:rPr>
          <w:rStyle w:val="StyleUnderline"/>
          <w:rFonts w:asciiTheme="minorHAnsi" w:hAnsiTheme="minorHAnsi" w:cstheme="minorHAnsi"/>
        </w:rPr>
        <w:t>new technologies such as CRISPR gene editing and</w:t>
      </w:r>
      <w:r w:rsidRPr="001671B0">
        <w:rPr>
          <w:rFonts w:asciiTheme="minorHAnsi" w:hAnsiTheme="minorHAnsi" w:cstheme="minorHAnsi"/>
          <w:sz w:val="16"/>
        </w:rPr>
        <w:t xml:space="preserve"> artificial intelligence </w:t>
      </w:r>
      <w:r w:rsidRPr="001671B0">
        <w:rPr>
          <w:rStyle w:val="StyleUnderline"/>
          <w:rFonts w:asciiTheme="minorHAnsi" w:hAnsiTheme="minorHAnsi" w:cstheme="minorHAnsi"/>
        </w:rPr>
        <w:t>(AI) approaches have been finding their niche for speeding up drug discovery and development</w:t>
      </w:r>
      <w:r w:rsidRPr="001671B0">
        <w:rPr>
          <w:rFonts w:asciiTheme="minorHAnsi" w:hAnsiTheme="minorHAnsi" w:cstheme="minorHAnsi"/>
          <w:sz w:val="16"/>
        </w:rPr>
        <w:t>.</w:t>
      </w:r>
      <w:r w:rsidR="00D36319">
        <w:rPr>
          <w:rFonts w:asciiTheme="minorHAnsi" w:hAnsiTheme="minorHAnsi" w:cstheme="minorHAnsi"/>
          <w:sz w:val="16"/>
        </w:rPr>
        <w:t xml:space="preserve"> </w:t>
      </w:r>
      <w:r w:rsidRPr="001671B0">
        <w:rPr>
          <w:rStyle w:val="StyleUnderline"/>
          <w:rFonts w:asciiTheme="minorHAnsi" w:hAnsiTheme="minorHAnsi" w:cstheme="minorHAnsi"/>
        </w:rPr>
        <w:t>Healthcare innovation was already on the fast train before the pandemic</w:t>
      </w:r>
      <w:r w:rsidRPr="001671B0">
        <w:rPr>
          <w:rFonts w:asciiTheme="minorHAnsi" w:hAnsiTheme="minorHAnsi" w:cstheme="minorHAnsi"/>
          <w:sz w:val="16"/>
          <w:szCs w:val="16"/>
        </w:rPr>
        <w:t>. Now, it’s been turbocharged. In</w:t>
      </w:r>
      <w:r w:rsidRPr="001671B0">
        <w:rPr>
          <w:rFonts w:asciiTheme="minorHAnsi" w:hAnsiTheme="minorHAnsi" w:cstheme="minorHAnsi"/>
          <w:sz w:val="10"/>
          <w:szCs w:val="16"/>
        </w:rPr>
        <w:t xml:space="preserve"> </w:t>
      </w:r>
      <w:r w:rsidRPr="001671B0">
        <w:rPr>
          <w:rFonts w:asciiTheme="minorHAnsi" w:hAnsiTheme="minorHAnsi" w:cstheme="minorHAnsi"/>
          <w:sz w:val="16"/>
        </w:rPr>
        <w:t xml:space="preserve">this Kenan Insight, we explore why the </w:t>
      </w:r>
      <w:r w:rsidRPr="001671B0">
        <w:rPr>
          <w:rStyle w:val="StyleUnderline"/>
          <w:rFonts w:asciiTheme="minorHAnsi" w:hAnsiTheme="minorHAnsi" w:cstheme="minorHAnsi"/>
        </w:rPr>
        <w:t>2021 Trends in Entrepreneurship Report names emerging technology in the healthcare industry as a key trend for entrepreneurship, along with some of the challenges that come with fast-moving technology advances</w:t>
      </w:r>
      <w:r w:rsidRPr="001671B0">
        <w:rPr>
          <w:rFonts w:asciiTheme="minorHAnsi" w:hAnsiTheme="minorHAnsi" w:cstheme="minorHAnsi"/>
          <w:sz w:val="16"/>
        </w:rPr>
        <w:t>.</w:t>
      </w:r>
      <w:r w:rsidR="00D36319">
        <w:rPr>
          <w:rFonts w:asciiTheme="minorHAnsi" w:hAnsiTheme="minorHAnsi" w:cstheme="minorHAnsi"/>
          <w:sz w:val="16"/>
        </w:rPr>
        <w:t xml:space="preserve"> </w:t>
      </w:r>
      <w:r w:rsidRPr="001671B0">
        <w:rPr>
          <w:rFonts w:asciiTheme="minorHAnsi" w:hAnsiTheme="minorHAnsi" w:cstheme="minorHAnsi"/>
          <w:sz w:val="16"/>
          <w:szCs w:val="16"/>
        </w:rPr>
        <w:t>A trajectory of explosive growth</w:t>
      </w:r>
      <w:r w:rsidR="00D36319">
        <w:rPr>
          <w:rFonts w:asciiTheme="minorHAnsi" w:hAnsiTheme="minorHAnsi" w:cstheme="minorHAnsi"/>
          <w:sz w:val="16"/>
          <w:szCs w:val="16"/>
        </w:rPr>
        <w:t xml:space="preserve"> </w:t>
      </w:r>
      <w:proofErr w:type="gramStart"/>
      <w:r w:rsidRPr="001671B0">
        <w:rPr>
          <w:rStyle w:val="StyleUnderline"/>
          <w:rFonts w:asciiTheme="minorHAnsi" w:hAnsiTheme="minorHAnsi" w:cstheme="minorHAnsi"/>
        </w:rPr>
        <w:t>The</w:t>
      </w:r>
      <w:proofErr w:type="gramEnd"/>
      <w:r w:rsidRPr="001671B0">
        <w:rPr>
          <w:rStyle w:val="StyleUnderline"/>
          <w:rFonts w:asciiTheme="minorHAnsi" w:hAnsiTheme="minorHAnsi" w:cstheme="minorHAnsi"/>
        </w:rPr>
        <w:t xml:space="preserve"> healthcare industry has experienced extraordinary growth over the past four decades. Big pharma is driving much of this boom, accounting for 10% of the U.S. economy’s overall R&amp;D spending at the end of 2020</w:t>
      </w:r>
      <w:r w:rsidRPr="001671B0">
        <w:rPr>
          <w:rFonts w:asciiTheme="minorHAnsi" w:hAnsiTheme="minorHAnsi" w:cstheme="minorHAnsi"/>
          <w:sz w:val="16"/>
        </w:rPr>
        <w:t xml:space="preserve">.1 </w:t>
      </w:r>
      <w:r w:rsidRPr="001671B0">
        <w:rPr>
          <w:rStyle w:val="StyleUnderline"/>
          <w:rFonts w:asciiTheme="minorHAnsi" w:hAnsiTheme="minorHAnsi" w:cstheme="minorHAnsi"/>
        </w:rPr>
        <w:t>The medical device industry</w:t>
      </w:r>
      <w:r w:rsidRPr="001671B0">
        <w:rPr>
          <w:rFonts w:asciiTheme="minorHAnsi" w:hAnsiTheme="minorHAnsi" w:cstheme="minorHAnsi"/>
          <w:sz w:val="16"/>
        </w:rPr>
        <w:t xml:space="preserve">, expected to generate $54.5 billion over the next four years, </w:t>
      </w:r>
      <w:r w:rsidRPr="001671B0">
        <w:rPr>
          <w:rStyle w:val="StyleUnderline"/>
          <w:rFonts w:asciiTheme="minorHAnsi" w:hAnsiTheme="minorHAnsi" w:cstheme="minorHAnsi"/>
        </w:rPr>
        <w:t>is another important player</w:t>
      </w:r>
      <w:r w:rsidRPr="001671B0">
        <w:rPr>
          <w:rFonts w:asciiTheme="minorHAnsi" w:hAnsiTheme="minorHAnsi" w:cstheme="minorHAnsi"/>
          <w:sz w:val="16"/>
        </w:rPr>
        <w:t xml:space="preserve">.2 </w:t>
      </w:r>
      <w:r w:rsidRPr="001671B0">
        <w:rPr>
          <w:rStyle w:val="StyleUnderline"/>
          <w:rFonts w:asciiTheme="minorHAnsi" w:hAnsiTheme="minorHAnsi" w:cstheme="minorHAnsi"/>
        </w:rPr>
        <w:t>This growth is catching the attention of investors</w:t>
      </w:r>
      <w:r w:rsidRPr="001671B0">
        <w:rPr>
          <w:rFonts w:asciiTheme="minorHAnsi" w:hAnsiTheme="minorHAnsi" w:cstheme="minorHAnsi"/>
          <w:sz w:val="16"/>
        </w:rPr>
        <w:t xml:space="preserve">. </w:t>
      </w:r>
      <w:r w:rsidRPr="001671B0">
        <w:rPr>
          <w:rStyle w:val="StyleUnderline"/>
          <w:rFonts w:asciiTheme="minorHAnsi" w:hAnsiTheme="minorHAnsi" w:cstheme="minorHAnsi"/>
        </w:rPr>
        <w:t>In 2020, health tech startups raised approximately $14 billion in venture capital funding, nearly double that of 2019.3 CB Insights estimates there are now 51 healthcare unicorns, defined as startups valued at $1 billion or more</w:t>
      </w:r>
      <w:r w:rsidRPr="001671B0">
        <w:rPr>
          <w:rFonts w:asciiTheme="minorHAnsi" w:hAnsiTheme="minorHAnsi" w:cstheme="minorHAnsi"/>
          <w:sz w:val="16"/>
        </w:rPr>
        <w:t>.</w:t>
      </w:r>
      <w:r w:rsidR="00D36319">
        <w:rPr>
          <w:rFonts w:asciiTheme="minorHAnsi" w:hAnsiTheme="minorHAnsi" w:cstheme="minorHAnsi"/>
          <w:sz w:val="16"/>
        </w:rPr>
        <w:t xml:space="preserve"> </w:t>
      </w:r>
      <w:r w:rsidRPr="001671B0">
        <w:rPr>
          <w:rStyle w:val="StyleUnderline"/>
          <w:rFonts w:asciiTheme="minorHAnsi" w:hAnsiTheme="minorHAnsi" w:cstheme="minorHAnsi"/>
          <w:highlight w:val="green"/>
        </w:rPr>
        <w:t xml:space="preserve">Health-tech venture funding reached </w:t>
      </w:r>
      <w:r w:rsidRPr="001671B0">
        <w:rPr>
          <w:rStyle w:val="Emphasis"/>
          <w:rFonts w:asciiTheme="minorHAnsi" w:hAnsiTheme="minorHAnsi" w:cstheme="minorHAnsi"/>
          <w:highlight w:val="green"/>
        </w:rPr>
        <w:t>record levels</w:t>
      </w:r>
      <w:r w:rsidRPr="001671B0">
        <w:rPr>
          <w:rStyle w:val="StyleUnderline"/>
          <w:rFonts w:asciiTheme="minorHAnsi" w:hAnsiTheme="minorHAnsi" w:cstheme="minorHAnsi"/>
          <w:highlight w:val="green"/>
        </w:rPr>
        <w:t xml:space="preserve"> in 2020</w:t>
      </w:r>
      <w:r w:rsidR="00D36319">
        <w:rPr>
          <w:rStyle w:val="StyleUnderline"/>
          <w:rFonts w:asciiTheme="minorHAnsi" w:hAnsiTheme="minorHAnsi" w:cstheme="minorHAnsi"/>
        </w:rPr>
        <w:t xml:space="preserve"> </w:t>
      </w:r>
      <w:r w:rsidRPr="001671B0">
        <w:rPr>
          <w:rFonts w:asciiTheme="minorHAnsi" w:hAnsiTheme="minorHAnsi" w:cstheme="minorHAnsi"/>
          <w:noProof/>
        </w:rPr>
        <w:drawing>
          <wp:inline distT="0" distB="0" distL="0" distR="0" wp14:anchorId="1231E90E" wp14:editId="1FC67BD4">
            <wp:extent cx="3370715" cy="2266950"/>
            <wp:effectExtent l="0" t="0" r="1270" b="0"/>
            <wp:docPr id="1" name="Picture 1" descr="Chart, bar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 histogram&#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80153" cy="2273298"/>
                    </a:xfrm>
                    <a:prstGeom prst="rect">
                      <a:avLst/>
                    </a:prstGeom>
                    <a:noFill/>
                    <a:ln>
                      <a:noFill/>
                    </a:ln>
                  </pic:spPr>
                </pic:pic>
              </a:graphicData>
            </a:graphic>
          </wp:inline>
        </w:drawing>
      </w:r>
      <w:r w:rsidR="00D36319">
        <w:rPr>
          <w:rFonts w:asciiTheme="minorHAnsi" w:hAnsiTheme="minorHAnsi" w:cstheme="minorHAnsi"/>
        </w:rPr>
        <w:t xml:space="preserve"> </w:t>
      </w:r>
      <w:r w:rsidRPr="001671B0">
        <w:rPr>
          <w:rFonts w:asciiTheme="minorHAnsi" w:hAnsiTheme="minorHAnsi" w:cstheme="minorHAnsi"/>
        </w:rPr>
        <w:t>Source: Deloitte analysis of Rock Health’s Digital Health Funding Database</w:t>
      </w:r>
      <w:r w:rsidR="00D36319">
        <w:rPr>
          <w:rFonts w:asciiTheme="minorHAnsi" w:hAnsiTheme="minorHAnsi" w:cstheme="minorHAnsi"/>
        </w:rPr>
        <w:t xml:space="preserve"> </w:t>
      </w:r>
      <w:r w:rsidRPr="00865D56">
        <w:rPr>
          <w:rStyle w:val="StyleUnderline"/>
          <w:rFonts w:asciiTheme="minorHAnsi" w:hAnsiTheme="minorHAnsi" w:cstheme="minorHAnsi"/>
        </w:rPr>
        <w:t xml:space="preserve">Innovation is a critical driver in the healthcare </w:t>
      </w:r>
      <w:r w:rsidRPr="001671B0">
        <w:rPr>
          <w:rStyle w:val="StyleUnderline"/>
          <w:rFonts w:asciiTheme="minorHAnsi" w:hAnsiTheme="minorHAnsi" w:cstheme="minorHAnsi"/>
        </w:rPr>
        <w:t>sector</w:t>
      </w:r>
      <w:r w:rsidRPr="001671B0">
        <w:rPr>
          <w:rFonts w:asciiTheme="minorHAnsi" w:hAnsiTheme="minorHAnsi" w:cstheme="minorHAnsi"/>
          <w:sz w:val="16"/>
        </w:rPr>
        <w:t xml:space="preserve">. </w:t>
      </w:r>
      <w:r w:rsidRPr="001671B0">
        <w:rPr>
          <w:rStyle w:val="Emphasis"/>
          <w:rFonts w:asciiTheme="minorHAnsi" w:hAnsiTheme="minorHAnsi" w:cstheme="minorHAnsi"/>
          <w:highlight w:val="green"/>
        </w:rPr>
        <w:t xml:space="preserve">Increasing rates </w:t>
      </w:r>
      <w:r w:rsidRPr="001671B0">
        <w:rPr>
          <w:rStyle w:val="Emphasis"/>
          <w:rFonts w:asciiTheme="minorHAnsi" w:hAnsiTheme="minorHAnsi" w:cstheme="minorHAnsi"/>
        </w:rPr>
        <w:t>of innovation</w:t>
      </w:r>
      <w:r w:rsidRPr="001671B0">
        <w:rPr>
          <w:rStyle w:val="StyleUnderline"/>
          <w:rFonts w:asciiTheme="minorHAnsi" w:hAnsiTheme="minorHAnsi" w:cstheme="minorHAnsi"/>
        </w:rPr>
        <w:t xml:space="preserve"> </w:t>
      </w:r>
      <w:r w:rsidRPr="001671B0">
        <w:rPr>
          <w:rStyle w:val="StyleUnderline"/>
          <w:rFonts w:asciiTheme="minorHAnsi" w:hAnsiTheme="minorHAnsi" w:cstheme="minorHAnsi"/>
          <w:highlight w:val="green"/>
        </w:rPr>
        <w:t>can be seen in the sharp rise of</w:t>
      </w:r>
      <w:r w:rsidRPr="001671B0">
        <w:rPr>
          <w:rStyle w:val="StyleUnderline"/>
          <w:rFonts w:asciiTheme="minorHAnsi" w:hAnsiTheme="minorHAnsi" w:cstheme="minorHAnsi"/>
        </w:rPr>
        <w:t xml:space="preserve"> U.S. </w:t>
      </w:r>
      <w:r w:rsidRPr="001671B0">
        <w:rPr>
          <w:rStyle w:val="Emphasis"/>
          <w:rFonts w:asciiTheme="minorHAnsi" w:hAnsiTheme="minorHAnsi" w:cstheme="minorHAnsi"/>
          <w:highlight w:val="green"/>
        </w:rPr>
        <w:t>patents</w:t>
      </w:r>
      <w:r w:rsidRPr="001671B0">
        <w:rPr>
          <w:rStyle w:val="StyleUnderline"/>
          <w:rFonts w:asciiTheme="minorHAnsi" w:hAnsiTheme="minorHAnsi" w:cstheme="minorHAnsi"/>
          <w:highlight w:val="green"/>
        </w:rPr>
        <w:t xml:space="preserve"> granted for pharmaceuticals and medical devices in recent years</w:t>
      </w:r>
      <w:r w:rsidRPr="001671B0">
        <w:rPr>
          <w:rFonts w:asciiTheme="minorHAnsi" w:hAnsiTheme="minorHAnsi" w:cstheme="minorHAnsi"/>
          <w:sz w:val="16"/>
        </w:rPr>
        <w:t xml:space="preserve">. Between 2013 and 2019, </w:t>
      </w:r>
      <w:r w:rsidRPr="001671B0">
        <w:rPr>
          <w:rStyle w:val="StyleUnderline"/>
          <w:rFonts w:asciiTheme="minorHAnsi" w:hAnsiTheme="minorHAnsi" w:cstheme="minorHAnsi"/>
        </w:rPr>
        <w:t>more than 60,000 pharmaceutical patents and more than 125,000 medical device patents were granted</w:t>
      </w:r>
      <w:r w:rsidRPr="001671B0">
        <w:rPr>
          <w:rFonts w:asciiTheme="minorHAnsi" w:hAnsiTheme="minorHAnsi" w:cstheme="minorHAnsi"/>
          <w:sz w:val="16"/>
        </w:rPr>
        <w:t xml:space="preserve">.4 Today, </w:t>
      </w:r>
      <w:r w:rsidRPr="001671B0">
        <w:rPr>
          <w:rStyle w:val="StyleUnderline"/>
          <w:rFonts w:asciiTheme="minorHAnsi" w:hAnsiTheme="minorHAnsi" w:cstheme="minorHAnsi"/>
        </w:rPr>
        <w:t>there are more than 18,500 drugs at various stages of the development process worldwide</w:t>
      </w:r>
      <w:r w:rsidRPr="001671B0">
        <w:rPr>
          <w:rFonts w:asciiTheme="minorHAnsi" w:hAnsiTheme="minorHAnsi" w:cstheme="minorHAnsi"/>
          <w:sz w:val="16"/>
        </w:rPr>
        <w:t>.5</w:t>
      </w:r>
      <w:r w:rsidR="00D36319">
        <w:rPr>
          <w:rFonts w:asciiTheme="minorHAnsi" w:hAnsiTheme="minorHAnsi" w:cstheme="minorHAnsi"/>
          <w:sz w:val="16"/>
        </w:rPr>
        <w:t xml:space="preserve"> </w:t>
      </w:r>
      <w:r w:rsidRPr="001671B0">
        <w:rPr>
          <w:rFonts w:asciiTheme="minorHAnsi" w:hAnsiTheme="minorHAnsi" w:cstheme="minorHAnsi"/>
          <w:sz w:val="16"/>
          <w:szCs w:val="16"/>
        </w:rPr>
        <w:t>Maturing technologies</w:t>
      </w:r>
      <w:r w:rsidR="00D36319">
        <w:rPr>
          <w:rFonts w:asciiTheme="minorHAnsi" w:hAnsiTheme="minorHAnsi" w:cstheme="minorHAnsi"/>
          <w:sz w:val="16"/>
          <w:szCs w:val="16"/>
        </w:rPr>
        <w:t xml:space="preserve"> </w:t>
      </w:r>
      <w:proofErr w:type="gramStart"/>
      <w:r w:rsidRPr="001671B0">
        <w:rPr>
          <w:rFonts w:asciiTheme="minorHAnsi" w:hAnsiTheme="minorHAnsi" w:cstheme="minorHAnsi"/>
          <w:sz w:val="16"/>
          <w:szCs w:val="16"/>
        </w:rPr>
        <w:t>The</w:t>
      </w:r>
      <w:proofErr w:type="gramEnd"/>
      <w:r w:rsidRPr="001671B0">
        <w:rPr>
          <w:rFonts w:asciiTheme="minorHAnsi" w:hAnsiTheme="minorHAnsi" w:cstheme="minorHAnsi"/>
          <w:sz w:val="16"/>
          <w:szCs w:val="16"/>
        </w:rPr>
        <w:t xml:space="preserve"> increasing numbers of patent applications, clinical trials and collaborations are leading indicators of a vibrant and growing biopharmaceutical ecosystem. However, the proliferation of innovation tools, rather than just innovative products, is what will allow the next generation of pharmaceutical drugs to be discovered more quickly and more efficiently, to provide more effective treatments and to target diseases that have so far evaded our collective intervention efforts. As scientists learn more about human genes and their connection to diseases, these insights can feed into tools that make drug R&amp;D faster, less </w:t>
      </w:r>
      <w:proofErr w:type="gramStart"/>
      <w:r w:rsidRPr="001671B0">
        <w:rPr>
          <w:rFonts w:asciiTheme="minorHAnsi" w:hAnsiTheme="minorHAnsi" w:cstheme="minorHAnsi"/>
          <w:sz w:val="16"/>
          <w:szCs w:val="16"/>
        </w:rPr>
        <w:t>expensive</w:t>
      </w:r>
      <w:proofErr w:type="gramEnd"/>
      <w:r w:rsidRPr="001671B0">
        <w:rPr>
          <w:rFonts w:asciiTheme="minorHAnsi" w:hAnsiTheme="minorHAnsi" w:cstheme="minorHAnsi"/>
          <w:sz w:val="16"/>
          <w:szCs w:val="16"/>
        </w:rPr>
        <w:t xml:space="preserve"> and more precise.</w:t>
      </w:r>
      <w:r w:rsidR="00D36319">
        <w:rPr>
          <w:rFonts w:asciiTheme="minorHAnsi" w:hAnsiTheme="minorHAnsi" w:cstheme="minorHAnsi"/>
          <w:sz w:val="16"/>
          <w:szCs w:val="16"/>
        </w:rPr>
        <w:t xml:space="preserve"> </w:t>
      </w:r>
      <w:r w:rsidRPr="001671B0">
        <w:rPr>
          <w:rFonts w:asciiTheme="minorHAnsi" w:hAnsiTheme="minorHAnsi" w:cstheme="minorHAnsi"/>
          <w:sz w:val="16"/>
          <w:szCs w:val="16"/>
        </w:rPr>
        <w:t>AI technology has matured to the point where it can now be used reliably to analyze huge amounts of data and solve extremely complex problems. This has made AI attractive to the pharmaceutical industry as a tool that can enable more efficient identification of new drugs and drug targets. In 2020, drug discovery was the focus area that received the most private AI investment, with more than $13.8 billion invested globally. This was 4.5 times higher than the total for 2019.6</w:t>
      </w:r>
      <w:r w:rsidR="00D36319">
        <w:rPr>
          <w:rFonts w:asciiTheme="minorHAnsi" w:hAnsiTheme="minorHAnsi" w:cstheme="minorHAnsi"/>
          <w:sz w:val="16"/>
          <w:szCs w:val="16"/>
        </w:rPr>
        <w:t xml:space="preserve"> </w:t>
      </w:r>
      <w:r w:rsidRPr="001671B0">
        <w:rPr>
          <w:rStyle w:val="StyleUnderline"/>
          <w:rFonts w:asciiTheme="minorHAnsi" w:hAnsiTheme="minorHAnsi" w:cstheme="minorHAnsi"/>
        </w:rPr>
        <w:t>CRISPR gene editing is another hot tech</w:t>
      </w:r>
      <w:r w:rsidRPr="001671B0">
        <w:rPr>
          <w:rFonts w:asciiTheme="minorHAnsi" w:hAnsiTheme="minorHAnsi" w:cstheme="minorHAnsi"/>
        </w:rPr>
        <w:t xml:space="preserve">nology </w:t>
      </w:r>
      <w:r w:rsidRPr="001671B0">
        <w:rPr>
          <w:rStyle w:val="StyleUnderline"/>
          <w:rFonts w:asciiTheme="minorHAnsi" w:hAnsiTheme="minorHAnsi" w:cstheme="minorHAnsi"/>
        </w:rPr>
        <w:t>that is enabling the development of more innovative and accurate therapeutic strategies. This tool is making it easier to determine the genes and proteins that cause or prevent disease and thus to identify new targets for potential drugs.</w:t>
      </w:r>
      <w:r w:rsidRPr="001671B0">
        <w:rPr>
          <w:rFonts w:asciiTheme="minorHAnsi" w:hAnsiTheme="minorHAnsi" w:cstheme="minorHAnsi"/>
        </w:rPr>
        <w:t xml:space="preserve"> As of the second quarter of 2020, there were 724 active companies around the world focused on using or developing CRISPR technology and almost 50 clinical trials involving CRISPR.7</w:t>
      </w:r>
      <w:r w:rsidR="00D36319">
        <w:rPr>
          <w:rFonts w:asciiTheme="minorHAnsi" w:hAnsiTheme="minorHAnsi" w:cstheme="minorHAnsi"/>
        </w:rPr>
        <w:t xml:space="preserve"> </w:t>
      </w:r>
      <w:r w:rsidRPr="001671B0">
        <w:rPr>
          <w:rStyle w:val="StyleUnderline"/>
          <w:rFonts w:asciiTheme="minorHAnsi" w:hAnsiTheme="minorHAnsi" w:cstheme="minorHAnsi"/>
          <w:highlight w:val="green"/>
        </w:rPr>
        <w:t>mRNA was</w:t>
      </w:r>
      <w:r w:rsidRPr="001671B0">
        <w:rPr>
          <w:rStyle w:val="StyleUnderline"/>
          <w:rFonts w:asciiTheme="minorHAnsi" w:hAnsiTheme="minorHAnsi" w:cstheme="minorHAnsi"/>
        </w:rPr>
        <w:t xml:space="preserve"> certainly </w:t>
      </w:r>
      <w:r w:rsidRPr="001671B0">
        <w:rPr>
          <w:rStyle w:val="StyleUnderline"/>
          <w:rFonts w:asciiTheme="minorHAnsi" w:hAnsiTheme="minorHAnsi" w:cstheme="minorHAnsi"/>
          <w:highlight w:val="green"/>
        </w:rPr>
        <w:t>one of the</w:t>
      </w:r>
      <w:r w:rsidRPr="001671B0">
        <w:rPr>
          <w:rStyle w:val="StyleUnderline"/>
          <w:rFonts w:asciiTheme="minorHAnsi" w:hAnsiTheme="minorHAnsi" w:cstheme="minorHAnsi"/>
        </w:rPr>
        <w:t xml:space="preserve"> brightest technology </w:t>
      </w:r>
      <w:r w:rsidRPr="001671B0">
        <w:rPr>
          <w:rStyle w:val="StyleUnderline"/>
          <w:rFonts w:asciiTheme="minorHAnsi" w:hAnsiTheme="minorHAnsi" w:cstheme="minorHAnsi"/>
          <w:highlight w:val="green"/>
        </w:rPr>
        <w:t>stars of 2020</w:t>
      </w:r>
      <w:r w:rsidRPr="001671B0">
        <w:rPr>
          <w:rStyle w:val="StyleUnderline"/>
          <w:rFonts w:asciiTheme="minorHAnsi" w:hAnsiTheme="minorHAnsi" w:cstheme="minorHAnsi"/>
        </w:rPr>
        <w:t xml:space="preserve">. After decades of research, </w:t>
      </w:r>
      <w:r w:rsidRPr="001671B0">
        <w:rPr>
          <w:rStyle w:val="StyleUnderline"/>
          <w:rFonts w:asciiTheme="minorHAnsi" w:hAnsiTheme="minorHAnsi" w:cstheme="minorHAnsi"/>
          <w:highlight w:val="green"/>
        </w:rPr>
        <w:t>mRNA proved to be</w:t>
      </w:r>
      <w:r w:rsidRPr="001671B0">
        <w:rPr>
          <w:rStyle w:val="StyleUnderline"/>
          <w:rFonts w:asciiTheme="minorHAnsi" w:hAnsiTheme="minorHAnsi" w:cstheme="minorHAnsi"/>
        </w:rPr>
        <w:t xml:space="preserve"> the </w:t>
      </w:r>
      <w:r w:rsidRPr="001671B0">
        <w:rPr>
          <w:rStyle w:val="StyleUnderline"/>
          <w:rFonts w:asciiTheme="minorHAnsi" w:hAnsiTheme="minorHAnsi" w:cstheme="minorHAnsi"/>
          <w:highlight w:val="green"/>
        </w:rPr>
        <w:t>ideal</w:t>
      </w:r>
      <w:r w:rsidRPr="001671B0">
        <w:rPr>
          <w:rStyle w:val="StyleUnderline"/>
          <w:rFonts w:asciiTheme="minorHAnsi" w:hAnsiTheme="minorHAnsi" w:cstheme="minorHAnsi"/>
        </w:rPr>
        <w:t xml:space="preserve"> solution </w:t>
      </w:r>
      <w:r w:rsidRPr="001671B0">
        <w:rPr>
          <w:rStyle w:val="StyleUnderline"/>
          <w:rFonts w:asciiTheme="minorHAnsi" w:hAnsiTheme="minorHAnsi" w:cstheme="minorHAnsi"/>
          <w:highlight w:val="green"/>
        </w:rPr>
        <w:t xml:space="preserve">for developing a </w:t>
      </w:r>
      <w:r w:rsidRPr="001671B0">
        <w:rPr>
          <w:rStyle w:val="StyleUnderline"/>
          <w:rFonts w:asciiTheme="minorHAnsi" w:hAnsiTheme="minorHAnsi" w:cstheme="minorHAnsi"/>
        </w:rPr>
        <w:t xml:space="preserve">highly effective </w:t>
      </w:r>
      <w:r w:rsidRPr="001671B0">
        <w:rPr>
          <w:rStyle w:val="StyleUnderline"/>
          <w:rFonts w:asciiTheme="minorHAnsi" w:hAnsiTheme="minorHAnsi" w:cstheme="minorHAnsi"/>
          <w:highlight w:val="green"/>
        </w:rPr>
        <w:t>COVID</w:t>
      </w:r>
      <w:r w:rsidRPr="001671B0">
        <w:rPr>
          <w:rStyle w:val="StyleUnderline"/>
          <w:rFonts w:asciiTheme="minorHAnsi" w:hAnsiTheme="minorHAnsi" w:cstheme="minorHAnsi"/>
        </w:rPr>
        <w:t xml:space="preserve">-19 </w:t>
      </w:r>
      <w:r w:rsidRPr="001671B0">
        <w:rPr>
          <w:rStyle w:val="StyleUnderline"/>
          <w:rFonts w:asciiTheme="minorHAnsi" w:hAnsiTheme="minorHAnsi" w:cstheme="minorHAnsi"/>
          <w:highlight w:val="green"/>
        </w:rPr>
        <w:t>vaccine</w:t>
      </w:r>
      <w:r w:rsidRPr="001671B0">
        <w:rPr>
          <w:rStyle w:val="StyleUnderline"/>
          <w:rFonts w:asciiTheme="minorHAnsi" w:hAnsiTheme="minorHAnsi" w:cstheme="minorHAnsi"/>
        </w:rPr>
        <w:t xml:space="preserve"> at record speed. However, </w:t>
      </w:r>
      <w:r w:rsidRPr="001671B0">
        <w:rPr>
          <w:rStyle w:val="StyleUnderline"/>
          <w:rFonts w:asciiTheme="minorHAnsi" w:hAnsiTheme="minorHAnsi" w:cstheme="minorHAnsi"/>
          <w:highlight w:val="green"/>
        </w:rPr>
        <w:t>this is</w:t>
      </w:r>
      <w:r w:rsidRPr="001671B0">
        <w:rPr>
          <w:rStyle w:val="StyleUnderline"/>
          <w:rFonts w:asciiTheme="minorHAnsi" w:hAnsiTheme="minorHAnsi" w:cstheme="minorHAnsi"/>
        </w:rPr>
        <w:t xml:space="preserve"> likely </w:t>
      </w:r>
      <w:r w:rsidRPr="001671B0">
        <w:rPr>
          <w:rStyle w:val="Emphasis"/>
          <w:rFonts w:asciiTheme="minorHAnsi" w:hAnsiTheme="minorHAnsi" w:cstheme="minorHAnsi"/>
          <w:highlight w:val="green"/>
        </w:rPr>
        <w:t>only the beginning</w:t>
      </w:r>
      <w:r w:rsidRPr="001671B0">
        <w:rPr>
          <w:rStyle w:val="StyleUnderline"/>
          <w:rFonts w:asciiTheme="minorHAnsi" w:hAnsiTheme="minorHAnsi" w:cstheme="minorHAnsi"/>
        </w:rPr>
        <w:t xml:space="preserve"> of the story for mRNA. Therapies based on mRNA technology are being developed to treat </w:t>
      </w:r>
      <w:r w:rsidRPr="001671B0">
        <w:rPr>
          <w:rStyle w:val="Emphasis"/>
          <w:rFonts w:asciiTheme="minorHAnsi" w:hAnsiTheme="minorHAnsi" w:cstheme="minorHAnsi"/>
        </w:rPr>
        <w:t>malaria, cancer and multiple sclerosis</w:t>
      </w:r>
      <w:r w:rsidRPr="001671B0">
        <w:rPr>
          <w:rStyle w:val="StyleUnderline"/>
          <w:rFonts w:asciiTheme="minorHAnsi" w:hAnsiTheme="minorHAnsi" w:cstheme="minorHAnsi"/>
        </w:rPr>
        <w:t xml:space="preserve"> and </w:t>
      </w:r>
      <w:r w:rsidRPr="00865D56">
        <w:rPr>
          <w:rStyle w:val="StyleUnderline"/>
          <w:rFonts w:asciiTheme="minorHAnsi" w:hAnsiTheme="minorHAnsi" w:cstheme="minorHAnsi"/>
        </w:rPr>
        <w:t xml:space="preserve">we’ll likely see more mRNA-based vaccines designed to fight a host of current and </w:t>
      </w:r>
      <w:r w:rsidRPr="00865D56">
        <w:rPr>
          <w:rStyle w:val="Emphasis"/>
          <w:rFonts w:asciiTheme="minorHAnsi" w:hAnsiTheme="minorHAnsi" w:cstheme="minorHAnsi"/>
        </w:rPr>
        <w:t>future infectious diseases</w:t>
      </w:r>
      <w:r w:rsidRPr="00865D56">
        <w:rPr>
          <w:rFonts w:asciiTheme="minorHAnsi" w:hAnsiTheme="minorHAnsi" w:cstheme="minorHAnsi"/>
        </w:rPr>
        <w:t>.</w:t>
      </w:r>
      <w:r w:rsidRPr="001671B0">
        <w:rPr>
          <w:rFonts w:asciiTheme="minorHAnsi" w:hAnsiTheme="minorHAnsi" w:cstheme="minorHAnsi"/>
        </w:rPr>
        <w:t xml:space="preserve"> </w:t>
      </w:r>
      <w:r w:rsidRPr="001671B0">
        <w:rPr>
          <w:rStyle w:val="StyleUnderline"/>
          <w:rFonts w:asciiTheme="minorHAnsi" w:hAnsiTheme="minorHAnsi" w:cstheme="minorHAnsi"/>
        </w:rPr>
        <w:t>As of February 2021, CB Insights reports more than 520 ongoing clinical trials worldwide that were applying mRNA technology to more than 20 disease classes</w:t>
      </w:r>
      <w:r w:rsidRPr="001671B0">
        <w:rPr>
          <w:rFonts w:asciiTheme="minorHAnsi" w:hAnsiTheme="minorHAnsi" w:cstheme="minorHAnsi"/>
        </w:rPr>
        <w:t>.8</w:t>
      </w:r>
    </w:p>
    <w:p w14:paraId="753B85A1" w14:textId="77777777" w:rsidR="00A67257" w:rsidRPr="001671B0" w:rsidRDefault="00A67257" w:rsidP="00A67257">
      <w:pPr>
        <w:rPr>
          <w:rFonts w:asciiTheme="minorHAnsi" w:hAnsiTheme="minorHAnsi" w:cstheme="minorHAnsi"/>
        </w:rPr>
      </w:pPr>
    </w:p>
    <w:p w14:paraId="56A7A720" w14:textId="77777777" w:rsidR="00040B1B" w:rsidRPr="009A5B85" w:rsidRDefault="00040B1B" w:rsidP="00040B1B">
      <w:pPr>
        <w:pStyle w:val="Heading4"/>
        <w:rPr>
          <w:rFonts w:asciiTheme="minorHAnsi" w:hAnsiTheme="minorHAnsi" w:cstheme="minorHAnsi"/>
        </w:rPr>
      </w:pPr>
      <w:r w:rsidRPr="009A5B85">
        <w:rPr>
          <w:rFonts w:asciiTheme="minorHAnsi" w:hAnsiTheme="minorHAnsi" w:cstheme="minorHAnsi"/>
        </w:rPr>
        <w:t>IP protections are the foundation of innovation</w:t>
      </w:r>
    </w:p>
    <w:p w14:paraId="2EA74F36" w14:textId="77777777" w:rsidR="00A67257" w:rsidRPr="001671B0" w:rsidRDefault="00A67257" w:rsidP="00A67257">
      <w:pPr>
        <w:rPr>
          <w:rFonts w:asciiTheme="minorHAnsi" w:hAnsiTheme="minorHAnsi" w:cstheme="minorHAnsi"/>
        </w:rPr>
      </w:pPr>
      <w:r w:rsidRPr="001671B0">
        <w:rPr>
          <w:rStyle w:val="Style13ptBold"/>
        </w:rPr>
        <w:t>Na 19</w:t>
      </w:r>
      <w:r w:rsidRPr="001671B0">
        <w:rPr>
          <w:rFonts w:asciiTheme="minorHAnsi" w:hAnsiTheme="minorHAnsi" w:cstheme="minorHAnsi"/>
        </w:rPr>
        <w:t xml:space="preserve"> Blake Na, 4-19-2019, "Protecting Intellectual Property Rights in the Pharmaceutical Industry," Chicago-Kent | Journal of Intellectual Property, https://studentorgs.kentlaw.iit.edu/ckjip/protecting-intellectual-property-rights-in-the-pharmaceutical-industry/, accessed 7/21/2021 EH</w:t>
      </w:r>
    </w:p>
    <w:p w14:paraId="6396855C" w14:textId="77777777" w:rsidR="00A67257" w:rsidRPr="001671B0" w:rsidRDefault="00A67257" w:rsidP="00A67257">
      <w:pPr>
        <w:rPr>
          <w:rFonts w:asciiTheme="minorHAnsi" w:hAnsiTheme="minorHAnsi" w:cstheme="minorHAnsi"/>
        </w:rPr>
      </w:pPr>
      <w:r w:rsidRPr="001671B0">
        <w:rPr>
          <w:rStyle w:val="Emphasis"/>
          <w:rFonts w:asciiTheme="minorHAnsi" w:hAnsiTheme="minorHAnsi" w:cstheme="minorHAnsi"/>
          <w:highlight w:val="green"/>
        </w:rPr>
        <w:t>Patents grant</w:t>
      </w:r>
      <w:r w:rsidRPr="001671B0">
        <w:rPr>
          <w:rFonts w:asciiTheme="minorHAnsi" w:hAnsiTheme="minorHAnsi" w:cstheme="minorHAnsi"/>
          <w:sz w:val="14"/>
        </w:rPr>
        <w:t xml:space="preserve"> an </w:t>
      </w:r>
      <w:r w:rsidRPr="001671B0">
        <w:rPr>
          <w:rStyle w:val="Emphasis"/>
          <w:rFonts w:asciiTheme="minorHAnsi" w:hAnsiTheme="minorHAnsi" w:cstheme="minorHAnsi"/>
          <w:highlight w:val="green"/>
        </w:rPr>
        <w:t>inventor</w:t>
      </w:r>
      <w:r w:rsidRPr="001671B0">
        <w:rPr>
          <w:rFonts w:asciiTheme="minorHAnsi" w:hAnsiTheme="minorHAnsi" w:cstheme="minorHAnsi"/>
          <w:sz w:val="14"/>
        </w:rPr>
        <w:t xml:space="preserve"> the </w:t>
      </w:r>
      <w:r w:rsidRPr="001671B0">
        <w:rPr>
          <w:rStyle w:val="Emphasis"/>
          <w:rFonts w:asciiTheme="minorHAnsi" w:hAnsiTheme="minorHAnsi" w:cstheme="minorHAnsi"/>
          <w:highlight w:val="green"/>
        </w:rPr>
        <w:t>right to exclude</w:t>
      </w:r>
      <w:r w:rsidRPr="001671B0">
        <w:rPr>
          <w:rFonts w:asciiTheme="minorHAnsi" w:hAnsiTheme="minorHAnsi" w:cstheme="minorHAnsi"/>
          <w:sz w:val="14"/>
        </w:rPr>
        <w:t xml:space="preserve"> others from </w:t>
      </w:r>
      <w:r w:rsidRPr="001671B0">
        <w:rPr>
          <w:rStyle w:val="Emphasis"/>
          <w:rFonts w:asciiTheme="minorHAnsi" w:hAnsiTheme="minorHAnsi" w:cstheme="minorHAnsi"/>
          <w:highlight w:val="green"/>
        </w:rPr>
        <w:t xml:space="preserve">making, using, </w:t>
      </w:r>
      <w:r w:rsidRPr="001671B0">
        <w:rPr>
          <w:rStyle w:val="Emphasis"/>
          <w:rFonts w:asciiTheme="minorHAnsi" w:hAnsiTheme="minorHAnsi" w:cstheme="minorHAnsi"/>
        </w:rPr>
        <w:t xml:space="preserve">or </w:t>
      </w:r>
      <w:r w:rsidRPr="001671B0">
        <w:rPr>
          <w:rStyle w:val="Emphasis"/>
          <w:rFonts w:asciiTheme="minorHAnsi" w:hAnsiTheme="minorHAnsi" w:cstheme="minorHAnsi"/>
          <w:highlight w:val="green"/>
        </w:rPr>
        <w:t xml:space="preserve">selling </w:t>
      </w:r>
      <w:r w:rsidRPr="001671B0">
        <w:rPr>
          <w:rStyle w:val="Emphasis"/>
          <w:rFonts w:asciiTheme="minorHAnsi" w:hAnsiTheme="minorHAnsi" w:cstheme="minorHAnsi"/>
        </w:rPr>
        <w:t>their invention</w:t>
      </w:r>
      <w:r w:rsidRPr="001671B0">
        <w:rPr>
          <w:rFonts w:asciiTheme="minorHAnsi" w:hAnsiTheme="minorHAnsi" w:cstheme="minorHAnsi"/>
          <w:sz w:val="14"/>
        </w:rPr>
        <w:t xml:space="preserve">. The public policy behind patenting is </w:t>
      </w:r>
      <w:r w:rsidRPr="001671B0">
        <w:rPr>
          <w:rStyle w:val="Emphasis"/>
          <w:rFonts w:asciiTheme="minorHAnsi" w:hAnsiTheme="minorHAnsi" w:cstheme="minorHAnsi"/>
        </w:rPr>
        <w:t xml:space="preserve">to </w:t>
      </w:r>
      <w:r w:rsidRPr="001671B0">
        <w:rPr>
          <w:rStyle w:val="Emphasis"/>
          <w:rFonts w:asciiTheme="minorHAnsi" w:hAnsiTheme="minorHAnsi" w:cstheme="minorHAnsi"/>
          <w:highlight w:val="green"/>
        </w:rPr>
        <w:t>incentivize and reward the inventor, to recoup r</w:t>
      </w:r>
      <w:r w:rsidRPr="001671B0">
        <w:rPr>
          <w:rFonts w:asciiTheme="minorHAnsi" w:hAnsiTheme="minorHAnsi" w:cstheme="minorHAnsi"/>
          <w:sz w:val="14"/>
        </w:rPr>
        <w:t xml:space="preserve">esearch </w:t>
      </w:r>
      <w:r w:rsidRPr="001671B0">
        <w:rPr>
          <w:rStyle w:val="Emphasis"/>
          <w:rFonts w:asciiTheme="minorHAnsi" w:hAnsiTheme="minorHAnsi" w:cstheme="minorHAnsi"/>
          <w:highlight w:val="green"/>
        </w:rPr>
        <w:t>and d</w:t>
      </w:r>
      <w:r w:rsidRPr="001671B0">
        <w:rPr>
          <w:rFonts w:asciiTheme="minorHAnsi" w:hAnsiTheme="minorHAnsi" w:cstheme="minorHAnsi"/>
          <w:sz w:val="14"/>
        </w:rPr>
        <w:t xml:space="preserve">evelopment </w:t>
      </w:r>
      <w:r w:rsidRPr="001671B0">
        <w:rPr>
          <w:rStyle w:val="Emphasis"/>
          <w:rFonts w:asciiTheme="minorHAnsi" w:hAnsiTheme="minorHAnsi" w:cstheme="minorHAnsi"/>
          <w:highlight w:val="green"/>
        </w:rPr>
        <w:t>costs</w:t>
      </w:r>
      <w:r w:rsidRPr="001671B0">
        <w:rPr>
          <w:rStyle w:val="Emphasis"/>
          <w:rFonts w:asciiTheme="minorHAnsi" w:hAnsiTheme="minorHAnsi" w:cstheme="minorHAnsi"/>
        </w:rPr>
        <w:t xml:space="preserve"> and</w:t>
      </w:r>
      <w:r w:rsidRPr="001671B0">
        <w:rPr>
          <w:rFonts w:asciiTheme="minorHAnsi" w:hAnsiTheme="minorHAnsi" w:cstheme="minorHAnsi"/>
          <w:sz w:val="14"/>
        </w:rPr>
        <w:t xml:space="preserve"> to </w:t>
      </w:r>
      <w:r w:rsidRPr="001671B0">
        <w:rPr>
          <w:rStyle w:val="Emphasis"/>
          <w:rFonts w:asciiTheme="minorHAnsi" w:hAnsiTheme="minorHAnsi" w:cstheme="minorHAnsi"/>
        </w:rPr>
        <w:t>encourage new inventions</w:t>
      </w:r>
      <w:r w:rsidRPr="001671B0">
        <w:rPr>
          <w:rFonts w:asciiTheme="minorHAnsi" w:hAnsiTheme="minorHAnsi" w:cstheme="minorHAnsi"/>
          <w:sz w:val="14"/>
        </w:rPr>
        <w:t xml:space="preserve">. Thus, patents are considered a </w:t>
      </w:r>
      <w:r w:rsidRPr="001671B0">
        <w:rPr>
          <w:rStyle w:val="Emphasis"/>
          <w:rFonts w:asciiTheme="minorHAnsi" w:hAnsiTheme="minorHAnsi" w:cstheme="minorHAnsi"/>
        </w:rPr>
        <w:t>significant</w:t>
      </w:r>
      <w:r w:rsidRPr="001671B0">
        <w:rPr>
          <w:rFonts w:asciiTheme="minorHAnsi" w:hAnsiTheme="minorHAnsi" w:cstheme="minorHAnsi"/>
          <w:sz w:val="14"/>
        </w:rPr>
        <w:t xml:space="preserve"> incentive </w:t>
      </w:r>
      <w:r w:rsidRPr="001671B0">
        <w:rPr>
          <w:rStyle w:val="Emphasis"/>
          <w:rFonts w:asciiTheme="minorHAnsi" w:hAnsiTheme="minorHAnsi" w:cstheme="minorHAnsi"/>
        </w:rPr>
        <w:t>to stimulate innovation</w:t>
      </w:r>
      <w:r w:rsidRPr="001671B0">
        <w:rPr>
          <w:rFonts w:asciiTheme="minorHAnsi" w:hAnsiTheme="minorHAnsi" w:cstheme="minorHAnsi"/>
          <w:sz w:val="14"/>
        </w:rPr>
        <w:t xml:space="preserve">, specifically the development of newly prescribed medicines given the nature of research and development. Why are patents important for the pharmaceutical industry? How is the pharmaceutical industry protecting its intellectual property rights? Here are the answers. The Pharmaceutical Industry Innovation drives the pharmaceutical industry. </w:t>
      </w:r>
      <w:r w:rsidRPr="001671B0">
        <w:rPr>
          <w:rStyle w:val="Emphasis"/>
          <w:rFonts w:asciiTheme="minorHAnsi" w:hAnsiTheme="minorHAnsi" w:cstheme="minorHAnsi"/>
        </w:rPr>
        <w:t>Innovation</w:t>
      </w:r>
      <w:r w:rsidRPr="001671B0">
        <w:rPr>
          <w:rFonts w:asciiTheme="minorHAnsi" w:hAnsiTheme="minorHAnsi" w:cstheme="minorHAnsi"/>
          <w:sz w:val="14"/>
        </w:rPr>
        <w:t xml:space="preserve"> also </w:t>
      </w:r>
      <w:r w:rsidRPr="001671B0">
        <w:rPr>
          <w:rStyle w:val="Emphasis"/>
          <w:rFonts w:asciiTheme="minorHAnsi" w:hAnsiTheme="minorHAnsi" w:cstheme="minorHAnsi"/>
        </w:rPr>
        <w:t>differentiates research-based pharma</w:t>
      </w:r>
      <w:r w:rsidRPr="001671B0">
        <w:rPr>
          <w:rFonts w:asciiTheme="minorHAnsi" w:hAnsiTheme="minorHAnsi" w:cstheme="minorHAnsi"/>
          <w:sz w:val="14"/>
        </w:rPr>
        <w:t xml:space="preserve">ceutical </w:t>
      </w:r>
      <w:r w:rsidRPr="001671B0">
        <w:rPr>
          <w:rStyle w:val="Emphasis"/>
          <w:rFonts w:asciiTheme="minorHAnsi" w:hAnsiTheme="minorHAnsi" w:cstheme="minorHAnsi"/>
        </w:rPr>
        <w:t>companies from generic</w:t>
      </w:r>
      <w:r w:rsidRPr="001671B0">
        <w:rPr>
          <w:rFonts w:asciiTheme="minorHAnsi" w:hAnsiTheme="minorHAnsi" w:cstheme="minorHAnsi"/>
          <w:sz w:val="14"/>
        </w:rPr>
        <w:t xml:space="preserve"> drug companies. Pharmaceutical companies heavily invest in lengthy and costly research and development processes to remain relevant in the market. The </w:t>
      </w:r>
      <w:r w:rsidRPr="00040B1B">
        <w:rPr>
          <w:rStyle w:val="Emphasis"/>
          <w:rFonts w:asciiTheme="minorHAnsi" w:hAnsiTheme="minorHAnsi" w:cstheme="minorHAnsi"/>
        </w:rPr>
        <w:t>average time</w:t>
      </w:r>
      <w:r w:rsidRPr="00040B1B">
        <w:rPr>
          <w:rFonts w:asciiTheme="minorHAnsi" w:hAnsiTheme="minorHAnsi" w:cstheme="minorHAnsi"/>
          <w:sz w:val="14"/>
        </w:rPr>
        <w:t xml:space="preserve"> it takes </w:t>
      </w:r>
      <w:r w:rsidRPr="00040B1B">
        <w:rPr>
          <w:rStyle w:val="Emphasis"/>
          <w:rFonts w:asciiTheme="minorHAnsi" w:hAnsiTheme="minorHAnsi" w:cstheme="minorHAnsi"/>
        </w:rPr>
        <w:t>for a new drug</w:t>
      </w:r>
      <w:r w:rsidRPr="00040B1B">
        <w:rPr>
          <w:rFonts w:asciiTheme="minorHAnsi" w:hAnsiTheme="minorHAnsi" w:cstheme="minorHAnsi"/>
          <w:sz w:val="14"/>
        </w:rPr>
        <w:t xml:space="preserve"> to come to the marketplace </w:t>
      </w:r>
      <w:r w:rsidRPr="00040B1B">
        <w:rPr>
          <w:rStyle w:val="Emphasis"/>
          <w:rFonts w:asciiTheme="minorHAnsi" w:hAnsiTheme="minorHAnsi" w:cstheme="minorHAnsi"/>
        </w:rPr>
        <w:t>is at least ten</w:t>
      </w:r>
      <w:r w:rsidRPr="00040B1B">
        <w:rPr>
          <w:rFonts w:asciiTheme="minorHAnsi" w:hAnsiTheme="minorHAnsi" w:cstheme="minorHAnsi"/>
          <w:sz w:val="14"/>
        </w:rPr>
        <w:t xml:space="preserve"> </w:t>
      </w:r>
      <w:r w:rsidRPr="00040B1B">
        <w:rPr>
          <w:rStyle w:val="Emphasis"/>
          <w:rFonts w:asciiTheme="minorHAnsi" w:hAnsiTheme="minorHAnsi" w:cstheme="minorHAnsi"/>
        </w:rPr>
        <w:t>years</w:t>
      </w:r>
      <w:r w:rsidRPr="001671B0">
        <w:rPr>
          <w:rFonts w:asciiTheme="minorHAnsi" w:hAnsiTheme="minorHAnsi" w:cstheme="minorHAnsi"/>
          <w:sz w:val="14"/>
        </w:rPr>
        <w:t xml:space="preserve">, with clinical trials alone taking about six to seven years.[1] The </w:t>
      </w:r>
      <w:r w:rsidRPr="001671B0">
        <w:rPr>
          <w:rStyle w:val="Emphasis"/>
          <w:rFonts w:asciiTheme="minorHAnsi" w:hAnsiTheme="minorHAnsi" w:cstheme="minorHAnsi"/>
          <w:highlight w:val="green"/>
        </w:rPr>
        <w:t>cost</w:t>
      </w:r>
      <w:r w:rsidRPr="001671B0">
        <w:rPr>
          <w:rStyle w:val="Emphasis"/>
          <w:rFonts w:asciiTheme="minorHAnsi" w:hAnsiTheme="minorHAnsi" w:cstheme="minorHAnsi"/>
        </w:rPr>
        <w:t xml:space="preserve"> to develop one new drug </w:t>
      </w:r>
      <w:r w:rsidRPr="001671B0">
        <w:rPr>
          <w:rStyle w:val="Emphasis"/>
          <w:rFonts w:asciiTheme="minorHAnsi" w:hAnsiTheme="minorHAnsi" w:cstheme="minorHAnsi"/>
          <w:highlight w:val="green"/>
        </w:rPr>
        <w:t>is</w:t>
      </w:r>
      <w:r w:rsidRPr="001671B0">
        <w:rPr>
          <w:rFonts w:asciiTheme="minorHAnsi" w:hAnsiTheme="minorHAnsi" w:cstheme="minorHAnsi"/>
          <w:sz w:val="14"/>
        </w:rPr>
        <w:t xml:space="preserve"> about </w:t>
      </w:r>
      <w:r w:rsidRPr="001671B0">
        <w:rPr>
          <w:rStyle w:val="Emphasis"/>
          <w:rFonts w:asciiTheme="minorHAnsi" w:hAnsiTheme="minorHAnsi" w:cstheme="minorHAnsi"/>
          <w:highlight w:val="green"/>
        </w:rPr>
        <w:t>$2.6 billion</w:t>
      </w:r>
      <w:r w:rsidRPr="001671B0">
        <w:rPr>
          <w:rFonts w:asciiTheme="minorHAnsi" w:hAnsiTheme="minorHAnsi" w:cstheme="minorHAnsi"/>
          <w:sz w:val="14"/>
        </w:rPr>
        <w:t xml:space="preserve"> according to a study by Tufts Center for the Study of Drug Development.[2] Furthermore, there is </w:t>
      </w:r>
      <w:r w:rsidRPr="001671B0">
        <w:rPr>
          <w:rStyle w:val="Emphasis"/>
          <w:rFonts w:asciiTheme="minorHAnsi" w:hAnsiTheme="minorHAnsi" w:cstheme="minorHAnsi"/>
          <w:highlight w:val="green"/>
        </w:rPr>
        <w:t>only a 12 percent success rate</w:t>
      </w:r>
      <w:r w:rsidRPr="001671B0">
        <w:rPr>
          <w:rFonts w:asciiTheme="minorHAnsi" w:hAnsiTheme="minorHAnsi" w:cstheme="minorHAnsi"/>
          <w:sz w:val="14"/>
        </w:rPr>
        <w:t xml:space="preserve"> of bringing a drug </w:t>
      </w:r>
      <w:r w:rsidRPr="001671B0">
        <w:rPr>
          <w:rStyle w:val="Emphasis"/>
          <w:rFonts w:asciiTheme="minorHAnsi" w:hAnsiTheme="minorHAnsi" w:cstheme="minorHAnsi"/>
          <w:highlight w:val="green"/>
        </w:rPr>
        <w:t>through</w:t>
      </w:r>
      <w:r w:rsidRPr="001671B0">
        <w:rPr>
          <w:rStyle w:val="Emphasis"/>
          <w:rFonts w:asciiTheme="minorHAnsi" w:hAnsiTheme="minorHAnsi" w:cstheme="minorHAnsi"/>
        </w:rPr>
        <w:t xml:space="preserve"> clinical trials</w:t>
      </w:r>
      <w:r w:rsidRPr="001671B0">
        <w:rPr>
          <w:rFonts w:asciiTheme="minorHAnsi" w:hAnsiTheme="minorHAnsi" w:cstheme="minorHAnsi"/>
          <w:sz w:val="14"/>
        </w:rPr>
        <w:t xml:space="preserve">.[3] A </w:t>
      </w:r>
      <w:r w:rsidRPr="00040B1B">
        <w:rPr>
          <w:rStyle w:val="Emphasis"/>
          <w:rFonts w:asciiTheme="minorHAnsi" w:hAnsiTheme="minorHAnsi" w:cstheme="minorHAnsi"/>
        </w:rPr>
        <w:t>considerable</w:t>
      </w:r>
      <w:r w:rsidRPr="00040B1B">
        <w:rPr>
          <w:rFonts w:asciiTheme="minorHAnsi" w:hAnsiTheme="minorHAnsi" w:cstheme="minorHAnsi"/>
          <w:sz w:val="14"/>
        </w:rPr>
        <w:t xml:space="preserve"> number of </w:t>
      </w:r>
      <w:r w:rsidRPr="00040B1B">
        <w:rPr>
          <w:rStyle w:val="Emphasis"/>
          <w:rFonts w:asciiTheme="minorHAnsi" w:hAnsiTheme="minorHAnsi" w:cstheme="minorHAnsi"/>
        </w:rPr>
        <w:t>drugs</w:t>
      </w:r>
      <w:r w:rsidRPr="00040B1B">
        <w:rPr>
          <w:rFonts w:asciiTheme="minorHAnsi" w:hAnsiTheme="minorHAnsi" w:cstheme="minorHAnsi"/>
          <w:sz w:val="14"/>
        </w:rPr>
        <w:t xml:space="preserve"> </w:t>
      </w:r>
      <w:r w:rsidRPr="00040B1B">
        <w:rPr>
          <w:rStyle w:val="Emphasis"/>
          <w:rFonts w:asciiTheme="minorHAnsi" w:hAnsiTheme="minorHAnsi" w:cstheme="minorHAnsi"/>
        </w:rPr>
        <w:t>that</w:t>
      </w:r>
      <w:r w:rsidRPr="001671B0">
        <w:rPr>
          <w:rFonts w:asciiTheme="minorHAnsi" w:hAnsiTheme="minorHAnsi" w:cstheme="minorHAnsi"/>
          <w:sz w:val="14"/>
        </w:rPr>
        <w:t xml:space="preserve"> move </w:t>
      </w:r>
      <w:r w:rsidRPr="001671B0">
        <w:rPr>
          <w:rStyle w:val="Emphasis"/>
          <w:rFonts w:asciiTheme="minorHAnsi" w:hAnsiTheme="minorHAnsi" w:cstheme="minorHAnsi"/>
        </w:rPr>
        <w:t>to</w:t>
      </w:r>
      <w:r w:rsidRPr="001671B0">
        <w:rPr>
          <w:rFonts w:asciiTheme="minorHAnsi" w:hAnsiTheme="minorHAnsi" w:cstheme="minorHAnsi"/>
          <w:sz w:val="14"/>
        </w:rPr>
        <w:t xml:space="preserve"> clinical </w:t>
      </w:r>
      <w:r w:rsidRPr="001671B0">
        <w:rPr>
          <w:rStyle w:val="Emphasis"/>
          <w:rFonts w:asciiTheme="minorHAnsi" w:hAnsiTheme="minorHAnsi" w:cstheme="minorHAnsi"/>
        </w:rPr>
        <w:t xml:space="preserve">trials </w:t>
      </w:r>
      <w:r w:rsidRPr="00040B1B">
        <w:rPr>
          <w:rStyle w:val="Emphasis"/>
          <w:rFonts w:asciiTheme="minorHAnsi" w:hAnsiTheme="minorHAnsi" w:cstheme="minorHAnsi"/>
        </w:rPr>
        <w:t>never receive government approval</w:t>
      </w:r>
      <w:r w:rsidRPr="001671B0">
        <w:rPr>
          <w:rFonts w:asciiTheme="minorHAnsi" w:hAnsiTheme="minorHAnsi" w:cstheme="minorHAnsi"/>
          <w:sz w:val="14"/>
        </w:rPr>
        <w:t xml:space="preserve">. </w:t>
      </w:r>
      <w:r w:rsidRPr="001671B0">
        <w:rPr>
          <w:rStyle w:val="Emphasis"/>
          <w:rFonts w:asciiTheme="minorHAnsi" w:hAnsiTheme="minorHAnsi" w:cstheme="minorHAnsi"/>
        </w:rPr>
        <w:t>Even if a new drug successfully completes all</w:t>
      </w:r>
      <w:r w:rsidRPr="001671B0">
        <w:rPr>
          <w:rFonts w:asciiTheme="minorHAnsi" w:hAnsiTheme="minorHAnsi" w:cstheme="minorHAnsi"/>
          <w:sz w:val="14"/>
        </w:rPr>
        <w:t xml:space="preserve"> the </w:t>
      </w:r>
      <w:r w:rsidRPr="001671B0">
        <w:rPr>
          <w:rStyle w:val="Emphasis"/>
          <w:rFonts w:asciiTheme="minorHAnsi" w:hAnsiTheme="minorHAnsi" w:cstheme="minorHAnsi"/>
        </w:rPr>
        <w:t>necessary</w:t>
      </w:r>
      <w:r w:rsidRPr="001671B0">
        <w:rPr>
          <w:rFonts w:asciiTheme="minorHAnsi" w:hAnsiTheme="minorHAnsi" w:cstheme="minorHAnsi"/>
          <w:sz w:val="14"/>
        </w:rPr>
        <w:t xml:space="preserve"> steps to get to market, pharmaceutical </w:t>
      </w:r>
      <w:r w:rsidRPr="001671B0">
        <w:rPr>
          <w:rStyle w:val="Emphasis"/>
          <w:rFonts w:asciiTheme="minorHAnsi" w:hAnsiTheme="minorHAnsi" w:cstheme="minorHAnsi"/>
          <w:highlight w:val="green"/>
        </w:rPr>
        <w:t>companies face heavy competition</w:t>
      </w:r>
      <w:r w:rsidRPr="001671B0">
        <w:rPr>
          <w:rStyle w:val="Emphasis"/>
          <w:rFonts w:asciiTheme="minorHAnsi" w:hAnsiTheme="minorHAnsi" w:cstheme="minorHAnsi"/>
        </w:rPr>
        <w:t xml:space="preserve"> with other</w:t>
      </w:r>
      <w:r w:rsidRPr="001671B0">
        <w:rPr>
          <w:rFonts w:asciiTheme="minorHAnsi" w:hAnsiTheme="minorHAnsi" w:cstheme="minorHAnsi"/>
          <w:sz w:val="14"/>
        </w:rPr>
        <w:t xml:space="preserve"> pharmaceutical </w:t>
      </w:r>
      <w:r w:rsidRPr="001671B0">
        <w:rPr>
          <w:rStyle w:val="Emphasis"/>
          <w:rFonts w:asciiTheme="minorHAnsi" w:hAnsiTheme="minorHAnsi" w:cstheme="minorHAnsi"/>
        </w:rPr>
        <w:t>companies</w:t>
      </w:r>
      <w:r w:rsidRPr="001671B0">
        <w:rPr>
          <w:rFonts w:asciiTheme="minorHAnsi" w:hAnsiTheme="minorHAnsi" w:cstheme="minorHAnsi"/>
          <w:sz w:val="14"/>
        </w:rPr>
        <w:t xml:space="preserve">. This pressure has </w:t>
      </w:r>
      <w:r w:rsidRPr="001671B0">
        <w:rPr>
          <w:rStyle w:val="Emphasis"/>
          <w:rFonts w:asciiTheme="minorHAnsi" w:hAnsiTheme="minorHAnsi" w:cstheme="minorHAnsi"/>
        </w:rPr>
        <w:t>led</w:t>
      </w:r>
      <w:r w:rsidRPr="001671B0">
        <w:rPr>
          <w:rFonts w:asciiTheme="minorHAnsi" w:hAnsiTheme="minorHAnsi" w:cstheme="minorHAnsi"/>
          <w:sz w:val="14"/>
        </w:rPr>
        <w:t xml:space="preserve"> big pharmaceutical </w:t>
      </w:r>
      <w:r w:rsidRPr="001671B0">
        <w:rPr>
          <w:rStyle w:val="Emphasis"/>
          <w:rFonts w:asciiTheme="minorHAnsi" w:hAnsiTheme="minorHAnsi" w:cstheme="minorHAnsi"/>
        </w:rPr>
        <w:t>companies to spend far more on marketing than on r</w:t>
      </w:r>
      <w:r w:rsidRPr="001671B0">
        <w:rPr>
          <w:rFonts w:asciiTheme="minorHAnsi" w:hAnsiTheme="minorHAnsi" w:cstheme="minorHAnsi"/>
          <w:sz w:val="14"/>
        </w:rPr>
        <w:t xml:space="preserve">esearch </w:t>
      </w:r>
      <w:r w:rsidRPr="001671B0">
        <w:rPr>
          <w:rStyle w:val="Emphasis"/>
          <w:rFonts w:asciiTheme="minorHAnsi" w:hAnsiTheme="minorHAnsi" w:cstheme="minorHAnsi"/>
        </w:rPr>
        <w:t>and d</w:t>
      </w:r>
      <w:r w:rsidRPr="001671B0">
        <w:rPr>
          <w:rFonts w:asciiTheme="minorHAnsi" w:hAnsiTheme="minorHAnsi" w:cstheme="minorHAnsi"/>
          <w:sz w:val="14"/>
        </w:rPr>
        <w:t xml:space="preserve">evelopment.[4] For </w:t>
      </w:r>
      <w:r w:rsidRPr="001671B0">
        <w:rPr>
          <w:rStyle w:val="StyleUnderline"/>
          <w:rFonts w:asciiTheme="minorHAnsi" w:hAnsiTheme="minorHAnsi" w:cstheme="minorHAnsi"/>
        </w:rPr>
        <w:t>example</w:t>
      </w:r>
      <w:r w:rsidRPr="001671B0">
        <w:rPr>
          <w:rFonts w:asciiTheme="minorHAnsi" w:hAnsiTheme="minorHAnsi" w:cstheme="minorHAnsi"/>
          <w:sz w:val="14"/>
        </w:rPr>
        <w:t xml:space="preserve">, </w:t>
      </w:r>
      <w:r w:rsidRPr="001671B0">
        <w:rPr>
          <w:rStyle w:val="StyleUnderline"/>
          <w:rFonts w:asciiTheme="minorHAnsi" w:hAnsiTheme="minorHAnsi" w:cstheme="minorHAnsi"/>
        </w:rPr>
        <w:t>Johnson &amp; Johnson spent more than twice</w:t>
      </w:r>
      <w:r w:rsidRPr="001671B0">
        <w:rPr>
          <w:rFonts w:asciiTheme="minorHAnsi" w:hAnsiTheme="minorHAnsi" w:cstheme="minorHAnsi"/>
          <w:sz w:val="14"/>
        </w:rPr>
        <w:t xml:space="preserve"> the </w:t>
      </w:r>
      <w:r w:rsidRPr="001671B0">
        <w:rPr>
          <w:rStyle w:val="StyleUnderline"/>
          <w:rFonts w:asciiTheme="minorHAnsi" w:hAnsiTheme="minorHAnsi" w:cstheme="minorHAnsi"/>
        </w:rPr>
        <w:t>development costs on</w:t>
      </w:r>
      <w:r w:rsidRPr="001671B0">
        <w:rPr>
          <w:rFonts w:asciiTheme="minorHAnsi" w:hAnsiTheme="minorHAnsi" w:cstheme="minorHAnsi"/>
          <w:sz w:val="14"/>
        </w:rPr>
        <w:t xml:space="preserve"> the </w:t>
      </w:r>
      <w:r w:rsidRPr="001671B0">
        <w:rPr>
          <w:rStyle w:val="StyleUnderline"/>
          <w:rFonts w:asciiTheme="minorHAnsi" w:hAnsiTheme="minorHAnsi" w:cstheme="minorHAnsi"/>
        </w:rPr>
        <w:t>marketing</w:t>
      </w:r>
      <w:r w:rsidRPr="001671B0">
        <w:rPr>
          <w:rFonts w:asciiTheme="minorHAnsi" w:hAnsiTheme="minorHAnsi" w:cstheme="minorHAnsi"/>
          <w:sz w:val="14"/>
        </w:rPr>
        <w:t xml:space="preserve"> directed to physicians, who write prescriptions.[5] </w:t>
      </w:r>
      <w:r w:rsidRPr="001671B0">
        <w:rPr>
          <w:rStyle w:val="StyleUnderline"/>
          <w:rFonts w:asciiTheme="minorHAnsi" w:hAnsiTheme="minorHAnsi" w:cstheme="minorHAnsi"/>
        </w:rPr>
        <w:t>Accordingly</w:t>
      </w:r>
      <w:r w:rsidRPr="001671B0">
        <w:rPr>
          <w:rFonts w:asciiTheme="minorHAnsi" w:hAnsiTheme="minorHAnsi" w:cstheme="minorHAnsi"/>
          <w:sz w:val="14"/>
        </w:rPr>
        <w:t xml:space="preserve">, </w:t>
      </w:r>
      <w:r w:rsidRPr="001671B0">
        <w:rPr>
          <w:rStyle w:val="Emphasis"/>
          <w:rFonts w:asciiTheme="minorHAnsi" w:hAnsiTheme="minorHAnsi" w:cstheme="minorHAnsi"/>
        </w:rPr>
        <w:t>companies</w:t>
      </w:r>
      <w:r w:rsidRPr="001671B0">
        <w:rPr>
          <w:rFonts w:asciiTheme="minorHAnsi" w:hAnsiTheme="minorHAnsi" w:cstheme="minorHAnsi"/>
          <w:sz w:val="14"/>
        </w:rPr>
        <w:t xml:space="preserve"> in the pharmaceutical industry usually </w:t>
      </w:r>
      <w:r w:rsidRPr="001671B0">
        <w:rPr>
          <w:rStyle w:val="Emphasis"/>
          <w:rFonts w:asciiTheme="minorHAnsi" w:hAnsiTheme="minorHAnsi" w:cstheme="minorHAnsi"/>
          <w:highlight w:val="green"/>
        </w:rPr>
        <w:t>depend on a period of</w:t>
      </w:r>
      <w:r w:rsidRPr="001671B0">
        <w:rPr>
          <w:rFonts w:asciiTheme="minorHAnsi" w:hAnsiTheme="minorHAnsi" w:cstheme="minorHAnsi"/>
          <w:sz w:val="14"/>
        </w:rPr>
        <w:t xml:space="preserve"> both (1) </w:t>
      </w:r>
      <w:r w:rsidRPr="001671B0">
        <w:rPr>
          <w:rStyle w:val="Emphasis"/>
          <w:rFonts w:asciiTheme="minorHAnsi" w:hAnsiTheme="minorHAnsi" w:cstheme="minorHAnsi"/>
          <w:highlight w:val="green"/>
        </w:rPr>
        <w:t>market exclusivity</w:t>
      </w:r>
      <w:r w:rsidRPr="001671B0">
        <w:rPr>
          <w:rFonts w:asciiTheme="minorHAnsi" w:hAnsiTheme="minorHAnsi" w:cstheme="minorHAnsi"/>
          <w:sz w:val="14"/>
        </w:rPr>
        <w:t xml:space="preserve"> derived </w:t>
      </w:r>
      <w:r w:rsidRPr="001671B0">
        <w:rPr>
          <w:rStyle w:val="Emphasis"/>
          <w:rFonts w:asciiTheme="minorHAnsi" w:hAnsiTheme="minorHAnsi" w:cstheme="minorHAnsi"/>
          <w:highlight w:val="green"/>
        </w:rPr>
        <w:t>from patent protection</w:t>
      </w:r>
      <w:r w:rsidRPr="001671B0">
        <w:rPr>
          <w:rStyle w:val="Emphasis"/>
          <w:rFonts w:asciiTheme="minorHAnsi" w:hAnsiTheme="minorHAnsi" w:cstheme="minorHAnsi"/>
        </w:rPr>
        <w:t xml:space="preserve">, </w:t>
      </w:r>
      <w:proofErr w:type="gramStart"/>
      <w:r w:rsidRPr="001671B0">
        <w:rPr>
          <w:rStyle w:val="Emphasis"/>
          <w:rFonts w:asciiTheme="minorHAnsi" w:hAnsiTheme="minorHAnsi" w:cstheme="minorHAnsi"/>
        </w:rPr>
        <w:t>and</w:t>
      </w:r>
      <w:r w:rsidRPr="001671B0">
        <w:rPr>
          <w:rFonts w:asciiTheme="minorHAnsi" w:hAnsiTheme="minorHAnsi" w:cstheme="minorHAnsi"/>
          <w:sz w:val="14"/>
        </w:rPr>
        <w:t>;</w:t>
      </w:r>
      <w:proofErr w:type="gramEnd"/>
      <w:r w:rsidRPr="001671B0">
        <w:rPr>
          <w:rFonts w:asciiTheme="minorHAnsi" w:hAnsiTheme="minorHAnsi" w:cstheme="minorHAnsi"/>
          <w:sz w:val="14"/>
        </w:rPr>
        <w:t xml:space="preserve"> (2) </w:t>
      </w:r>
      <w:r w:rsidRPr="001671B0">
        <w:rPr>
          <w:rStyle w:val="Emphasis"/>
          <w:rFonts w:asciiTheme="minorHAnsi" w:hAnsiTheme="minorHAnsi" w:cstheme="minorHAnsi"/>
        </w:rPr>
        <w:t>data exclusivity</w:t>
      </w:r>
      <w:r w:rsidRPr="001671B0">
        <w:rPr>
          <w:rFonts w:asciiTheme="minorHAnsi" w:hAnsiTheme="minorHAnsi" w:cstheme="minorHAnsi"/>
          <w:sz w:val="14"/>
        </w:rPr>
        <w:t xml:space="preserve"> in order </w:t>
      </w:r>
      <w:r w:rsidRPr="001671B0">
        <w:rPr>
          <w:rStyle w:val="Emphasis"/>
          <w:rFonts w:asciiTheme="minorHAnsi" w:hAnsiTheme="minorHAnsi" w:cstheme="minorHAnsi"/>
          <w:highlight w:val="green"/>
        </w:rPr>
        <w:t>to recoup</w:t>
      </w:r>
      <w:r w:rsidRPr="001671B0">
        <w:rPr>
          <w:rFonts w:asciiTheme="minorHAnsi" w:hAnsiTheme="minorHAnsi" w:cstheme="minorHAnsi"/>
          <w:sz w:val="14"/>
        </w:rPr>
        <w:t xml:space="preserve"> their </w:t>
      </w:r>
      <w:r w:rsidRPr="001671B0">
        <w:rPr>
          <w:rStyle w:val="Emphasis"/>
          <w:rFonts w:asciiTheme="minorHAnsi" w:hAnsiTheme="minorHAnsi" w:cstheme="minorHAnsi"/>
        </w:rPr>
        <w:t>r</w:t>
      </w:r>
      <w:r w:rsidRPr="001671B0">
        <w:rPr>
          <w:rFonts w:asciiTheme="minorHAnsi" w:hAnsiTheme="minorHAnsi" w:cstheme="minorHAnsi"/>
          <w:sz w:val="14"/>
        </w:rPr>
        <w:t xml:space="preserve">esearch </w:t>
      </w:r>
      <w:r w:rsidRPr="001671B0">
        <w:rPr>
          <w:rStyle w:val="Emphasis"/>
          <w:rFonts w:asciiTheme="minorHAnsi" w:hAnsiTheme="minorHAnsi" w:cstheme="minorHAnsi"/>
        </w:rPr>
        <w:t>and d</w:t>
      </w:r>
      <w:r w:rsidRPr="001671B0">
        <w:rPr>
          <w:rFonts w:asciiTheme="minorHAnsi" w:hAnsiTheme="minorHAnsi" w:cstheme="minorHAnsi"/>
          <w:sz w:val="14"/>
        </w:rPr>
        <w:t xml:space="preserve">evelopment </w:t>
      </w:r>
      <w:r w:rsidRPr="001671B0">
        <w:rPr>
          <w:rStyle w:val="Emphasis"/>
          <w:rFonts w:asciiTheme="minorHAnsi" w:hAnsiTheme="minorHAnsi" w:cstheme="minorHAnsi"/>
          <w:highlight w:val="green"/>
        </w:rPr>
        <w:t>costs</w:t>
      </w:r>
      <w:r w:rsidRPr="001671B0">
        <w:rPr>
          <w:rFonts w:asciiTheme="minorHAnsi" w:hAnsiTheme="minorHAnsi" w:cstheme="minorHAnsi"/>
          <w:sz w:val="14"/>
        </w:rPr>
        <w:t xml:space="preserve">. Data Exclusivity According to the Food and Drug Administration (“FDA”), </w:t>
      </w:r>
      <w:r w:rsidRPr="001671B0">
        <w:rPr>
          <w:rStyle w:val="StyleUnderline"/>
          <w:rFonts w:asciiTheme="minorHAnsi" w:hAnsiTheme="minorHAnsi" w:cstheme="minorHAnsi"/>
        </w:rPr>
        <w:t>generic drugs constitute 80 percent of prescription drugs in the U</w:t>
      </w:r>
      <w:r w:rsidRPr="001671B0">
        <w:rPr>
          <w:rFonts w:asciiTheme="minorHAnsi" w:hAnsiTheme="minorHAnsi" w:cstheme="minorHAnsi"/>
          <w:sz w:val="14"/>
        </w:rPr>
        <w:t xml:space="preserve">nited </w:t>
      </w:r>
      <w:r w:rsidRPr="001671B0">
        <w:rPr>
          <w:rStyle w:val="StyleUnderline"/>
          <w:rFonts w:asciiTheme="minorHAnsi" w:hAnsiTheme="minorHAnsi" w:cstheme="minorHAnsi"/>
        </w:rPr>
        <w:t>S</w:t>
      </w:r>
      <w:r w:rsidRPr="001671B0">
        <w:rPr>
          <w:rFonts w:asciiTheme="minorHAnsi" w:hAnsiTheme="minorHAnsi" w:cstheme="minorHAnsi"/>
          <w:sz w:val="14"/>
        </w:rPr>
        <w:t xml:space="preserve">tates. [6] Therefore, </w:t>
      </w:r>
      <w:r w:rsidRPr="001671B0">
        <w:rPr>
          <w:rStyle w:val="Emphasis"/>
          <w:rFonts w:asciiTheme="minorHAnsi" w:hAnsiTheme="minorHAnsi" w:cstheme="minorHAnsi"/>
        </w:rPr>
        <w:t>it is important for companies</w:t>
      </w:r>
      <w:r w:rsidRPr="001671B0">
        <w:rPr>
          <w:rFonts w:asciiTheme="minorHAnsi" w:hAnsiTheme="minorHAnsi" w:cstheme="minorHAnsi"/>
          <w:sz w:val="14"/>
        </w:rPr>
        <w:t xml:space="preserve"> in the pharmaceutical industry </w:t>
      </w:r>
      <w:r w:rsidRPr="001671B0">
        <w:rPr>
          <w:rStyle w:val="Emphasis"/>
          <w:rFonts w:asciiTheme="minorHAnsi" w:hAnsiTheme="minorHAnsi" w:cstheme="minorHAnsi"/>
        </w:rPr>
        <w:t>to have the right strategy in utilizing</w:t>
      </w:r>
      <w:r w:rsidRPr="001671B0">
        <w:rPr>
          <w:rFonts w:asciiTheme="minorHAnsi" w:hAnsiTheme="minorHAnsi" w:cstheme="minorHAnsi"/>
          <w:sz w:val="14"/>
        </w:rPr>
        <w:t xml:space="preserve"> their </w:t>
      </w:r>
      <w:r w:rsidRPr="001671B0">
        <w:rPr>
          <w:rStyle w:val="Emphasis"/>
          <w:rFonts w:asciiTheme="minorHAnsi" w:hAnsiTheme="minorHAnsi" w:cstheme="minorHAnsi"/>
        </w:rPr>
        <w:t>patent</w:t>
      </w:r>
      <w:r w:rsidRPr="001671B0">
        <w:rPr>
          <w:rFonts w:asciiTheme="minorHAnsi" w:hAnsiTheme="minorHAnsi" w:cstheme="minorHAnsi"/>
          <w:sz w:val="14"/>
        </w:rPr>
        <w:t xml:space="preserve"> and data exclusivity </w:t>
      </w:r>
      <w:r w:rsidRPr="001671B0">
        <w:rPr>
          <w:rStyle w:val="Emphasis"/>
          <w:rFonts w:asciiTheme="minorHAnsi" w:hAnsiTheme="minorHAnsi" w:cstheme="minorHAnsi"/>
        </w:rPr>
        <w:t>rights</w:t>
      </w:r>
      <w:r w:rsidRPr="001671B0">
        <w:rPr>
          <w:rFonts w:asciiTheme="minorHAnsi" w:hAnsiTheme="minorHAnsi" w:cstheme="minorHAnsi"/>
          <w:sz w:val="14"/>
        </w:rPr>
        <w:t xml:space="preserve">. Patents and data exclusivity are similar in some </w:t>
      </w:r>
      <w:proofErr w:type="gramStart"/>
      <w:r w:rsidRPr="001671B0">
        <w:rPr>
          <w:rFonts w:asciiTheme="minorHAnsi" w:hAnsiTheme="minorHAnsi" w:cstheme="minorHAnsi"/>
          <w:sz w:val="14"/>
        </w:rPr>
        <w:t>respects, but</w:t>
      </w:r>
      <w:proofErr w:type="gramEnd"/>
      <w:r w:rsidRPr="001671B0">
        <w:rPr>
          <w:rFonts w:asciiTheme="minorHAnsi" w:hAnsiTheme="minorHAnsi" w:cstheme="minorHAnsi"/>
          <w:sz w:val="14"/>
        </w:rPr>
        <w:t xml:space="preserve"> can be clearly differentiated from one another. The Patent and Trademark Office (“PTO”) grants patents while the FDA grants data exclusivity rights. Data exclusivity refers to the period where approval of generic drug applications from clinical trial data that has already been approved for a new drug application is prohibited or delayed.[7] That is, it protects the clinical trial data collected and submitted to the federal government for the market approval of a new drug. If a drug is still under the period of data exclusivity, generic entrants must submit complete clinical trial data.[8] Due to the high cost of research and development, this creates a significant barrier to entry for generic companies. [9] As the FDA explains, design exclusivity rights exist to “promote balance between new drug innovation and generic drug competition.”[10] This right can be enjoyed simultaneously with or without a patent.[11] Patent Rights A pharmaceutical company may apply for a patent from the PTO at any time in the development lifetime of a drug.[12] A drug is patentable if it is non-obvious, new, and useful.[13] The drug must be non-obvious when comparing the drug with another previously invented drug, i.e., it does not bring the same type of information as the other drugs. The drug must also not exist, and it must have a purpose. </w:t>
      </w:r>
      <w:r w:rsidRPr="001671B0">
        <w:rPr>
          <w:rStyle w:val="Emphasis"/>
          <w:rFonts w:asciiTheme="minorHAnsi" w:hAnsiTheme="minorHAnsi" w:cstheme="minorHAnsi"/>
          <w:highlight w:val="green"/>
        </w:rPr>
        <w:t>I</w:t>
      </w:r>
      <w:r w:rsidRPr="001671B0">
        <w:rPr>
          <w:rFonts w:asciiTheme="minorHAnsi" w:hAnsiTheme="minorHAnsi" w:cstheme="minorHAnsi"/>
          <w:sz w:val="14"/>
        </w:rPr>
        <w:t xml:space="preserve">ntellectual </w:t>
      </w:r>
      <w:r w:rsidRPr="001671B0">
        <w:rPr>
          <w:rStyle w:val="Emphasis"/>
          <w:rFonts w:asciiTheme="minorHAnsi" w:hAnsiTheme="minorHAnsi" w:cstheme="minorHAnsi"/>
          <w:highlight w:val="green"/>
        </w:rPr>
        <w:t>p</w:t>
      </w:r>
      <w:r w:rsidRPr="001671B0">
        <w:rPr>
          <w:rFonts w:asciiTheme="minorHAnsi" w:hAnsiTheme="minorHAnsi" w:cstheme="minorHAnsi"/>
          <w:sz w:val="14"/>
        </w:rPr>
        <w:t xml:space="preserve">roperty </w:t>
      </w:r>
      <w:r w:rsidRPr="001671B0">
        <w:rPr>
          <w:rStyle w:val="Emphasis"/>
          <w:rFonts w:asciiTheme="minorHAnsi" w:hAnsiTheme="minorHAnsi" w:cstheme="minorHAnsi"/>
          <w:highlight w:val="green"/>
        </w:rPr>
        <w:t>rights</w:t>
      </w:r>
      <w:r w:rsidRPr="001671B0">
        <w:rPr>
          <w:rStyle w:val="Emphasis"/>
          <w:rFonts w:asciiTheme="minorHAnsi" w:hAnsiTheme="minorHAnsi" w:cstheme="minorHAnsi"/>
        </w:rPr>
        <w:t xml:space="preserve">, especially patent rights, </w:t>
      </w:r>
      <w:r w:rsidRPr="001671B0">
        <w:rPr>
          <w:rStyle w:val="Emphasis"/>
          <w:rFonts w:asciiTheme="minorHAnsi" w:hAnsiTheme="minorHAnsi" w:cstheme="minorHAnsi"/>
          <w:highlight w:val="green"/>
        </w:rPr>
        <w:t>are the foundation of the pharma</w:t>
      </w:r>
      <w:r w:rsidRPr="001671B0">
        <w:rPr>
          <w:rFonts w:asciiTheme="minorHAnsi" w:hAnsiTheme="minorHAnsi" w:cstheme="minorHAnsi"/>
          <w:sz w:val="14"/>
        </w:rPr>
        <w:t xml:space="preserve">ceutical </w:t>
      </w:r>
      <w:r w:rsidRPr="001671B0">
        <w:rPr>
          <w:rStyle w:val="Emphasis"/>
          <w:rFonts w:asciiTheme="minorHAnsi" w:hAnsiTheme="minorHAnsi" w:cstheme="minorHAnsi"/>
          <w:highlight w:val="green"/>
        </w:rPr>
        <w:t>industry</w:t>
      </w:r>
      <w:r w:rsidRPr="001671B0">
        <w:rPr>
          <w:rFonts w:asciiTheme="minorHAnsi" w:hAnsiTheme="minorHAnsi" w:cstheme="minorHAnsi"/>
          <w:sz w:val="14"/>
        </w:rPr>
        <w:t xml:space="preserve">. The industry </w:t>
      </w:r>
      <w:r w:rsidRPr="001671B0">
        <w:rPr>
          <w:rStyle w:val="Emphasis"/>
          <w:rFonts w:asciiTheme="minorHAnsi" w:hAnsiTheme="minorHAnsi" w:cstheme="minorHAnsi"/>
          <w:highlight w:val="green"/>
        </w:rPr>
        <w:t>heavily depends on</w:t>
      </w:r>
      <w:r w:rsidRPr="001671B0">
        <w:rPr>
          <w:rFonts w:asciiTheme="minorHAnsi" w:hAnsiTheme="minorHAnsi" w:cstheme="minorHAnsi"/>
          <w:sz w:val="14"/>
        </w:rPr>
        <w:t xml:space="preserve"> the </w:t>
      </w:r>
      <w:r w:rsidRPr="001671B0">
        <w:rPr>
          <w:rStyle w:val="Emphasis"/>
          <w:rFonts w:asciiTheme="minorHAnsi" w:hAnsiTheme="minorHAnsi" w:cstheme="minorHAnsi"/>
          <w:highlight w:val="green"/>
        </w:rPr>
        <w:t>future profits</w:t>
      </w:r>
      <w:r w:rsidRPr="001671B0">
        <w:rPr>
          <w:rStyle w:val="Emphasis"/>
          <w:rFonts w:asciiTheme="minorHAnsi" w:hAnsiTheme="minorHAnsi" w:cstheme="minorHAnsi"/>
        </w:rPr>
        <w:t xml:space="preserve"> which </w:t>
      </w:r>
      <w:r w:rsidRPr="001671B0">
        <w:rPr>
          <w:rStyle w:val="Emphasis"/>
          <w:rFonts w:asciiTheme="minorHAnsi" w:hAnsiTheme="minorHAnsi" w:cstheme="minorHAnsi"/>
          <w:highlight w:val="green"/>
        </w:rPr>
        <w:t>innovation</w:t>
      </w:r>
      <w:r w:rsidRPr="001671B0">
        <w:rPr>
          <w:rFonts w:asciiTheme="minorHAnsi" w:hAnsiTheme="minorHAnsi" w:cstheme="minorHAnsi"/>
          <w:sz w:val="14"/>
        </w:rPr>
        <w:t xml:space="preserve"> (and as a result, exclusivity) </w:t>
      </w:r>
      <w:r w:rsidRPr="001671B0">
        <w:rPr>
          <w:rStyle w:val="Emphasis"/>
          <w:rFonts w:asciiTheme="minorHAnsi" w:hAnsiTheme="minorHAnsi" w:cstheme="minorHAnsi"/>
          <w:highlight w:val="green"/>
        </w:rPr>
        <w:t>enable</w:t>
      </w:r>
      <w:r w:rsidRPr="001671B0">
        <w:rPr>
          <w:rFonts w:asciiTheme="minorHAnsi" w:hAnsiTheme="minorHAnsi" w:cstheme="minorHAnsi"/>
          <w:sz w:val="14"/>
        </w:rPr>
        <w:t xml:space="preserve">. Drug </w:t>
      </w:r>
      <w:r w:rsidRPr="001671B0">
        <w:rPr>
          <w:rStyle w:val="Emphasis"/>
          <w:rFonts w:asciiTheme="minorHAnsi" w:hAnsiTheme="minorHAnsi" w:cstheme="minorHAnsi"/>
        </w:rPr>
        <w:t>patents grant</w:t>
      </w:r>
      <w:r w:rsidRPr="001671B0">
        <w:rPr>
          <w:rFonts w:asciiTheme="minorHAnsi" w:hAnsiTheme="minorHAnsi" w:cstheme="minorHAnsi"/>
          <w:sz w:val="14"/>
        </w:rPr>
        <w:t xml:space="preserve"> the originator company to </w:t>
      </w:r>
      <w:r w:rsidRPr="001671B0">
        <w:rPr>
          <w:rStyle w:val="Emphasis"/>
          <w:rFonts w:asciiTheme="minorHAnsi" w:hAnsiTheme="minorHAnsi" w:cstheme="minorHAnsi"/>
        </w:rPr>
        <w:t>market exclusivity</w:t>
      </w:r>
      <w:r w:rsidRPr="001671B0">
        <w:rPr>
          <w:rFonts w:asciiTheme="minorHAnsi" w:hAnsiTheme="minorHAnsi" w:cstheme="minorHAnsi"/>
          <w:sz w:val="14"/>
        </w:rPr>
        <w:t xml:space="preserve"> for a fixed term of 20 years from the patent’s original filing date. By giving this 20-year patent term </w:t>
      </w:r>
      <w:proofErr w:type="gramStart"/>
      <w:r w:rsidRPr="001671B0">
        <w:rPr>
          <w:rFonts w:asciiTheme="minorHAnsi" w:hAnsiTheme="minorHAnsi" w:cstheme="minorHAnsi"/>
          <w:sz w:val="14"/>
        </w:rPr>
        <w:t>in which</w:t>
      </w:r>
      <w:proofErr w:type="gramEnd"/>
      <w:r w:rsidRPr="001671B0">
        <w:rPr>
          <w:rFonts w:asciiTheme="minorHAnsi" w:hAnsiTheme="minorHAnsi" w:cstheme="minorHAnsi"/>
          <w:sz w:val="14"/>
        </w:rPr>
        <w:t xml:space="preserve"> the government cannot regulate the price, market exclusivity</w:t>
      </w:r>
      <w:r w:rsidRPr="001671B0">
        <w:rPr>
          <w:rStyle w:val="Emphasis"/>
          <w:rFonts w:asciiTheme="minorHAnsi" w:hAnsiTheme="minorHAnsi" w:cstheme="minorHAnsi"/>
        </w:rPr>
        <w:t xml:space="preserve"> allows pharma</w:t>
      </w:r>
      <w:r w:rsidRPr="001671B0">
        <w:rPr>
          <w:rFonts w:asciiTheme="minorHAnsi" w:hAnsiTheme="minorHAnsi" w:cstheme="minorHAnsi"/>
          <w:sz w:val="14"/>
        </w:rPr>
        <w:t xml:space="preserve">ceutical </w:t>
      </w:r>
      <w:r w:rsidRPr="001671B0">
        <w:rPr>
          <w:rStyle w:val="Emphasis"/>
          <w:rFonts w:asciiTheme="minorHAnsi" w:hAnsiTheme="minorHAnsi" w:cstheme="minorHAnsi"/>
        </w:rPr>
        <w:t>companies to have a monopoly over the market. To maximize</w:t>
      </w:r>
      <w:r w:rsidRPr="001671B0">
        <w:rPr>
          <w:rFonts w:asciiTheme="minorHAnsi" w:hAnsiTheme="minorHAnsi" w:cstheme="minorHAnsi"/>
          <w:sz w:val="14"/>
        </w:rPr>
        <w:t xml:space="preserve"> their </w:t>
      </w:r>
      <w:r w:rsidRPr="001671B0">
        <w:rPr>
          <w:rStyle w:val="Emphasis"/>
          <w:rFonts w:asciiTheme="minorHAnsi" w:hAnsiTheme="minorHAnsi" w:cstheme="minorHAnsi"/>
        </w:rPr>
        <w:t>profit</w:t>
      </w:r>
      <w:r w:rsidRPr="001671B0">
        <w:rPr>
          <w:rFonts w:asciiTheme="minorHAnsi" w:hAnsiTheme="minorHAnsi" w:cstheme="minorHAnsi"/>
          <w:sz w:val="14"/>
        </w:rPr>
        <w:t xml:space="preserve">, pharmaceutical </w:t>
      </w:r>
      <w:r w:rsidRPr="001671B0">
        <w:rPr>
          <w:rStyle w:val="Emphasis"/>
          <w:rFonts w:asciiTheme="minorHAnsi" w:hAnsiTheme="minorHAnsi" w:cstheme="minorHAnsi"/>
        </w:rPr>
        <w:t>companies work on extending</w:t>
      </w:r>
      <w:r w:rsidRPr="001671B0">
        <w:rPr>
          <w:rFonts w:asciiTheme="minorHAnsi" w:hAnsiTheme="minorHAnsi" w:cstheme="minorHAnsi"/>
          <w:sz w:val="14"/>
        </w:rPr>
        <w:t xml:space="preserve"> the </w:t>
      </w:r>
      <w:r w:rsidRPr="001671B0">
        <w:rPr>
          <w:rStyle w:val="Emphasis"/>
          <w:rFonts w:asciiTheme="minorHAnsi" w:hAnsiTheme="minorHAnsi" w:cstheme="minorHAnsi"/>
        </w:rPr>
        <w:t>exclusivity of a drug</w:t>
      </w:r>
      <w:r w:rsidRPr="001671B0">
        <w:rPr>
          <w:rFonts w:asciiTheme="minorHAnsi" w:hAnsiTheme="minorHAnsi" w:cstheme="minorHAnsi"/>
          <w:sz w:val="14"/>
        </w:rPr>
        <w:t xml:space="preserve">. For </w:t>
      </w:r>
      <w:r w:rsidRPr="001671B0">
        <w:rPr>
          <w:rStyle w:val="Emphasis"/>
          <w:rFonts w:asciiTheme="minorHAnsi" w:hAnsiTheme="minorHAnsi" w:cstheme="minorHAnsi"/>
        </w:rPr>
        <w:t>example</w:t>
      </w:r>
      <w:r w:rsidRPr="001671B0">
        <w:rPr>
          <w:rFonts w:asciiTheme="minorHAnsi" w:hAnsiTheme="minorHAnsi" w:cstheme="minorHAnsi"/>
          <w:sz w:val="14"/>
        </w:rPr>
        <w:t xml:space="preserve">, </w:t>
      </w:r>
      <w:r w:rsidRPr="001671B0">
        <w:rPr>
          <w:rStyle w:val="StyleUnderline"/>
          <w:rFonts w:asciiTheme="minorHAnsi" w:hAnsiTheme="minorHAnsi" w:cstheme="minorHAnsi"/>
        </w:rPr>
        <w:t>AbbVie extended the manufacturing exclusivity of Humira by delaying generic companies from manufacturing generic entrants until 2023</w:t>
      </w:r>
      <w:r w:rsidRPr="001671B0">
        <w:rPr>
          <w:rFonts w:asciiTheme="minorHAnsi" w:hAnsiTheme="minorHAnsi" w:cstheme="minorHAnsi"/>
          <w:sz w:val="14"/>
        </w:rPr>
        <w:t xml:space="preserve">. The market exclusivity can be lengthened anywhere between 180 days to 7 years. Thus, due to efforts to derive profits from patents, pharmaceutical companies’ patents contribute to roughly 70-80 percent of their </w:t>
      </w:r>
      <w:proofErr w:type="spellStart"/>
      <w:r w:rsidRPr="001671B0">
        <w:rPr>
          <w:rFonts w:asciiTheme="minorHAnsi" w:hAnsiTheme="minorHAnsi" w:cstheme="minorHAnsi"/>
          <w:sz w:val="14"/>
        </w:rPr>
        <w:t>overalll</w:t>
      </w:r>
      <w:proofErr w:type="spellEnd"/>
      <w:r w:rsidRPr="001671B0">
        <w:rPr>
          <w:rFonts w:asciiTheme="minorHAnsi" w:hAnsiTheme="minorHAnsi" w:cstheme="minorHAnsi"/>
          <w:sz w:val="14"/>
        </w:rPr>
        <w:t xml:space="preserve"> revenues. Patents in the pharmaceutical industry are normally referred to as their product portfolio and are the most effective method for protecting innovation and creating significant returns on investments. Accordingly, as mentioned above, </w:t>
      </w:r>
      <w:r w:rsidRPr="001671B0">
        <w:rPr>
          <w:rStyle w:val="Emphasis"/>
          <w:rFonts w:asciiTheme="minorHAnsi" w:hAnsiTheme="minorHAnsi" w:cstheme="minorHAnsi"/>
        </w:rPr>
        <w:t>patents help</w:t>
      </w:r>
      <w:r w:rsidRPr="001671B0">
        <w:rPr>
          <w:rFonts w:asciiTheme="minorHAnsi" w:hAnsiTheme="minorHAnsi" w:cstheme="minorHAnsi"/>
          <w:sz w:val="14"/>
        </w:rPr>
        <w:t xml:space="preserve"> in </w:t>
      </w:r>
      <w:r w:rsidRPr="001671B0">
        <w:rPr>
          <w:rStyle w:val="Emphasis"/>
          <w:rFonts w:asciiTheme="minorHAnsi" w:hAnsiTheme="minorHAnsi" w:cstheme="minorHAnsi"/>
        </w:rPr>
        <w:t>recoup</w:t>
      </w:r>
      <w:r w:rsidRPr="001671B0">
        <w:rPr>
          <w:rFonts w:asciiTheme="minorHAnsi" w:hAnsiTheme="minorHAnsi" w:cstheme="minorHAnsi"/>
          <w:sz w:val="14"/>
        </w:rPr>
        <w:t xml:space="preserve">ing </w:t>
      </w:r>
      <w:r w:rsidRPr="001671B0">
        <w:rPr>
          <w:rStyle w:val="Emphasis"/>
          <w:rFonts w:asciiTheme="minorHAnsi" w:hAnsiTheme="minorHAnsi" w:cstheme="minorHAnsi"/>
        </w:rPr>
        <w:t>costs related to research, development, and marketing of a drug</w:t>
      </w:r>
      <w:r w:rsidRPr="001671B0">
        <w:rPr>
          <w:rFonts w:asciiTheme="minorHAnsi" w:hAnsiTheme="minorHAnsi" w:cstheme="minorHAnsi"/>
          <w:sz w:val="14"/>
        </w:rPr>
        <w:t xml:space="preserve">. Patents not only help pharmaceutical companies recoup investments, </w:t>
      </w:r>
      <w:proofErr w:type="gramStart"/>
      <w:r w:rsidRPr="001671B0">
        <w:rPr>
          <w:rFonts w:asciiTheme="minorHAnsi" w:hAnsiTheme="minorHAnsi" w:cstheme="minorHAnsi"/>
          <w:sz w:val="14"/>
        </w:rPr>
        <w:t>they</w:t>
      </w:r>
      <w:proofErr w:type="gramEnd"/>
      <w:r w:rsidRPr="001671B0">
        <w:rPr>
          <w:rFonts w:asciiTheme="minorHAnsi" w:hAnsiTheme="minorHAnsi" w:cstheme="minorHAnsi"/>
          <w:sz w:val="14"/>
        </w:rPr>
        <w:t xml:space="preserve"> can also act as a shield against infringement claims. Strong patent protection can </w:t>
      </w:r>
      <w:r w:rsidRPr="001671B0">
        <w:rPr>
          <w:rStyle w:val="Emphasis"/>
          <w:rFonts w:asciiTheme="minorHAnsi" w:hAnsiTheme="minorHAnsi" w:cstheme="minorHAnsi"/>
        </w:rPr>
        <w:t>safeguard</w:t>
      </w:r>
      <w:r w:rsidRPr="001671B0">
        <w:rPr>
          <w:rFonts w:asciiTheme="minorHAnsi" w:hAnsiTheme="minorHAnsi" w:cstheme="minorHAnsi"/>
          <w:sz w:val="14"/>
        </w:rPr>
        <w:t xml:space="preserve"> drugs from </w:t>
      </w:r>
      <w:r w:rsidRPr="001671B0">
        <w:rPr>
          <w:rStyle w:val="Emphasis"/>
          <w:rFonts w:asciiTheme="minorHAnsi" w:hAnsiTheme="minorHAnsi" w:cstheme="minorHAnsi"/>
        </w:rPr>
        <w:t>potential infringers. Without consent</w:t>
      </w:r>
      <w:r w:rsidRPr="001671B0">
        <w:rPr>
          <w:rFonts w:asciiTheme="minorHAnsi" w:hAnsiTheme="minorHAnsi" w:cstheme="minorHAnsi"/>
          <w:sz w:val="14"/>
        </w:rPr>
        <w:t xml:space="preserve"> from the patentee, </w:t>
      </w:r>
      <w:r w:rsidRPr="001671B0">
        <w:rPr>
          <w:rStyle w:val="Emphasis"/>
          <w:rFonts w:asciiTheme="minorHAnsi" w:hAnsiTheme="minorHAnsi" w:cstheme="minorHAnsi"/>
        </w:rPr>
        <w:t>other competing companies cannot use, make, or distribute the invention</w:t>
      </w:r>
      <w:r w:rsidRPr="001671B0">
        <w:rPr>
          <w:rFonts w:asciiTheme="minorHAnsi" w:hAnsiTheme="minorHAnsi" w:cstheme="minorHAnsi"/>
          <w:sz w:val="14"/>
        </w:rPr>
        <w:t xml:space="preserve">. However, because a drug can be easily imitated by competitors, bringing an infringement suit can also protect a patentee’s rights. Recently, DUSA Pharmaceuticals, Inc.—an arm of the Indian pharmaceutical company </w:t>
      </w:r>
      <w:proofErr w:type="spellStart"/>
      <w:r w:rsidRPr="001671B0">
        <w:rPr>
          <w:rFonts w:asciiTheme="minorHAnsi" w:hAnsiTheme="minorHAnsi" w:cstheme="minorHAnsi"/>
          <w:sz w:val="14"/>
        </w:rPr>
        <w:t>Su</w:t>
      </w:r>
      <w:proofErr w:type="spellEnd"/>
      <w:r w:rsidRPr="001671B0">
        <w:rPr>
          <w:rFonts w:asciiTheme="minorHAnsi" w:hAnsiTheme="minorHAnsi" w:cstheme="minorHAnsi"/>
          <w:sz w:val="14"/>
        </w:rPr>
        <w:t xml:space="preserve"> Pharma and ranked among the top 50 global Pharma Companies—was recently granted injunctive relief from a U.S. court against </w:t>
      </w:r>
      <w:proofErr w:type="spellStart"/>
      <w:r w:rsidRPr="001671B0">
        <w:rPr>
          <w:rFonts w:asciiTheme="minorHAnsi" w:hAnsiTheme="minorHAnsi" w:cstheme="minorHAnsi"/>
          <w:sz w:val="14"/>
        </w:rPr>
        <w:t>Biofrontera</w:t>
      </w:r>
      <w:proofErr w:type="spellEnd"/>
      <w:r w:rsidRPr="001671B0">
        <w:rPr>
          <w:rFonts w:asciiTheme="minorHAnsi" w:hAnsiTheme="minorHAnsi" w:cstheme="minorHAnsi"/>
          <w:sz w:val="14"/>
        </w:rPr>
        <w:t xml:space="preserve"> Inc. in a patent infringement </w:t>
      </w:r>
      <w:proofErr w:type="gramStart"/>
      <w:r w:rsidRPr="001671B0">
        <w:rPr>
          <w:rFonts w:asciiTheme="minorHAnsi" w:hAnsiTheme="minorHAnsi" w:cstheme="minorHAnsi"/>
          <w:sz w:val="14"/>
        </w:rPr>
        <w:t>case[</w:t>
      </w:r>
      <w:proofErr w:type="gramEnd"/>
      <w:r w:rsidRPr="001671B0">
        <w:rPr>
          <w:rFonts w:asciiTheme="minorHAnsi" w:hAnsiTheme="minorHAnsi" w:cstheme="minorHAnsi"/>
          <w:sz w:val="14"/>
        </w:rPr>
        <w:t xml:space="preserve">14]. The court’s order prohibited </w:t>
      </w:r>
      <w:proofErr w:type="spellStart"/>
      <w:r w:rsidRPr="001671B0">
        <w:rPr>
          <w:rFonts w:asciiTheme="minorHAnsi" w:hAnsiTheme="minorHAnsi" w:cstheme="minorHAnsi"/>
          <w:sz w:val="14"/>
        </w:rPr>
        <w:t>Biofrontera</w:t>
      </w:r>
      <w:proofErr w:type="spellEnd"/>
      <w:r w:rsidRPr="001671B0">
        <w:rPr>
          <w:rFonts w:asciiTheme="minorHAnsi" w:hAnsiTheme="minorHAnsi" w:cstheme="minorHAnsi"/>
          <w:sz w:val="14"/>
        </w:rPr>
        <w:t xml:space="preserve"> from making use of information, including sales data, marketing data, technical information, and unpublished clinical data, of DUSA </w:t>
      </w:r>
      <w:proofErr w:type="gramStart"/>
      <w:r w:rsidRPr="001671B0">
        <w:rPr>
          <w:rFonts w:asciiTheme="minorHAnsi" w:hAnsiTheme="minorHAnsi" w:cstheme="minorHAnsi"/>
          <w:sz w:val="14"/>
        </w:rPr>
        <w:t>Pharmaceuticals[</w:t>
      </w:r>
      <w:proofErr w:type="gramEnd"/>
      <w:r w:rsidRPr="001671B0">
        <w:rPr>
          <w:rFonts w:asciiTheme="minorHAnsi" w:hAnsiTheme="minorHAnsi" w:cstheme="minorHAnsi"/>
          <w:sz w:val="14"/>
        </w:rPr>
        <w:t xml:space="preserve">15]. Although bringing an infringement suit is a valuable remedial measure for patentees, pharmaceutical companies often face difficulty with the high costs and uncertainty of litigation. </w:t>
      </w:r>
    </w:p>
    <w:p w14:paraId="208703D9" w14:textId="77777777" w:rsidR="00A67257" w:rsidRPr="001671B0" w:rsidRDefault="00A67257" w:rsidP="00A67257">
      <w:pPr>
        <w:pStyle w:val="Heading4"/>
        <w:rPr>
          <w:rFonts w:asciiTheme="minorHAnsi" w:eastAsia="Times New Roman" w:hAnsiTheme="minorHAnsi" w:cstheme="minorHAnsi"/>
        </w:rPr>
      </w:pPr>
      <w:r w:rsidRPr="001671B0">
        <w:rPr>
          <w:rFonts w:asciiTheme="minorHAnsi" w:hAnsiTheme="minorHAnsi" w:cstheme="minorHAnsi"/>
        </w:rPr>
        <w:t xml:space="preserve">Medical innovation is key to address </w:t>
      </w:r>
      <w:r w:rsidRPr="001671B0">
        <w:rPr>
          <w:rFonts w:asciiTheme="minorHAnsi" w:hAnsiTheme="minorHAnsi" w:cstheme="minorHAnsi"/>
          <w:u w:val="single"/>
        </w:rPr>
        <w:t>future pandemics</w:t>
      </w:r>
      <w:r w:rsidRPr="001671B0">
        <w:rPr>
          <w:rFonts w:asciiTheme="minorHAnsi" w:hAnsiTheme="minorHAnsi" w:cstheme="minorHAnsi"/>
        </w:rPr>
        <w:t>---extinction.</w:t>
      </w:r>
    </w:p>
    <w:p w14:paraId="76AB651C" w14:textId="77777777" w:rsidR="00A67257" w:rsidRPr="001671B0" w:rsidRDefault="00A67257" w:rsidP="00A67257">
      <w:pPr>
        <w:rPr>
          <w:rFonts w:asciiTheme="minorHAnsi" w:hAnsiTheme="minorHAnsi" w:cstheme="minorHAnsi"/>
        </w:rPr>
      </w:pPr>
      <w:r w:rsidRPr="001671B0">
        <w:rPr>
          <w:rStyle w:val="Style13ptBold"/>
        </w:rPr>
        <w:t>Engelhardt 8</w:t>
      </w:r>
      <w:r w:rsidRPr="001671B0">
        <w:rPr>
          <w:rFonts w:asciiTheme="minorHAnsi" w:hAnsiTheme="minorHAnsi" w:cstheme="minorHAnsi"/>
        </w:rPr>
        <w:t xml:space="preserve"> (H. Tristram, doctorate in philosophy (University of Texas at Austin), M.D. (Tulane University), professor of philosophy (Rice University), and professor emeritus at Baylor College of Medicine, “Innovation and the Pharmaceutical Industry: Critical Reflections on the Virtues of Profit,” </w:t>
      </w:r>
      <w:hyperlink r:id="rId12" w:history="1">
        <w:r w:rsidRPr="001671B0">
          <w:rPr>
            <w:rStyle w:val="Hyperlink"/>
            <w:rFonts w:asciiTheme="minorHAnsi" w:hAnsiTheme="minorHAnsi" w:cstheme="minorHAnsi"/>
          </w:rPr>
          <w:t>https://www.amazon.com/Innovation-Pharmaceutical-Industry-Reflections-Conflicts/dp/0980209447</w:t>
        </w:r>
      </w:hyperlink>
      <w:r w:rsidRPr="001671B0">
        <w:rPr>
          <w:rFonts w:asciiTheme="minorHAnsi" w:hAnsiTheme="minorHAnsi" w:cstheme="minorHAnsi"/>
        </w:rPr>
        <w:t>) (Taiwan)</w:t>
      </w:r>
    </w:p>
    <w:p w14:paraId="2852D5BD" w14:textId="77777777" w:rsidR="00A67257" w:rsidRPr="001671B0" w:rsidRDefault="00A67257" w:rsidP="00A67257">
      <w:pPr>
        <w:rPr>
          <w:rFonts w:asciiTheme="minorHAnsi" w:eastAsia="Calibri" w:hAnsiTheme="minorHAnsi" w:cstheme="minorHAnsi"/>
          <w:sz w:val="14"/>
          <w:szCs w:val="20"/>
        </w:rPr>
      </w:pPr>
      <w:r w:rsidRPr="001671B0">
        <w:rPr>
          <w:rFonts w:asciiTheme="minorHAnsi" w:eastAsia="Calibri" w:hAnsiTheme="minorHAnsi" w:cstheme="minorHAnsi"/>
          <w:sz w:val="14"/>
          <w:szCs w:val="20"/>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1671B0">
        <w:rPr>
          <w:rFonts w:asciiTheme="minorHAnsi" w:eastAsia="Calibri" w:hAnsiTheme="minorHAnsi" w:cstheme="minorHAnsi"/>
          <w:sz w:val="14"/>
          <w:szCs w:val="20"/>
        </w:rPr>
        <w:t>in particular morally</w:t>
      </w:r>
      <w:proofErr w:type="gramEnd"/>
      <w:r w:rsidRPr="001671B0">
        <w:rPr>
          <w:rFonts w:asciiTheme="minorHAnsi" w:eastAsia="Calibri" w:hAnsiTheme="minorHAnsi" w:cstheme="minorHAnsi"/>
          <w:sz w:val="14"/>
          <w:szCs w:val="20"/>
        </w:rPr>
        <w:t xml:space="preserve"> dubious because it is acquired from those who have the bad fortune to be diseased or disabled. Although the suspicion of profit is not well-founded, this suspicion is a major moral and public-policy challenge. </w:t>
      </w:r>
      <w:r w:rsidRPr="001671B0">
        <w:rPr>
          <w:rStyle w:val="StyleThickunderline1"/>
          <w:rFonts w:asciiTheme="minorHAnsi" w:hAnsiTheme="minorHAnsi" w:cstheme="minorHAnsi"/>
          <w:szCs w:val="20"/>
        </w:rPr>
        <w:t xml:space="preserve">Profit in the market for the </w:t>
      </w:r>
      <w:r w:rsidRPr="001671B0">
        <w:rPr>
          <w:rStyle w:val="StyleThickunderline1"/>
          <w:rFonts w:asciiTheme="minorHAnsi" w:hAnsiTheme="minorHAnsi" w:cstheme="minorHAnsi"/>
          <w:szCs w:val="20"/>
          <w:highlight w:val="green"/>
        </w:rPr>
        <w:t>pharma</w:t>
      </w:r>
      <w:r w:rsidRPr="001671B0">
        <w:rPr>
          <w:rStyle w:val="StyleThickunderline1"/>
          <w:rFonts w:asciiTheme="minorHAnsi" w:hAnsiTheme="minorHAnsi" w:cstheme="minorHAnsi"/>
          <w:szCs w:val="20"/>
        </w:rPr>
        <w:t>ceutical</w:t>
      </w:r>
      <w:r w:rsidRPr="001671B0">
        <w:rPr>
          <w:rFonts w:asciiTheme="minorHAnsi" w:eastAsia="Calibri" w:hAnsiTheme="minorHAnsi" w:cstheme="minorHAnsi"/>
          <w:sz w:val="14"/>
          <w:szCs w:val="20"/>
        </w:rPr>
        <w:t xml:space="preserve"> and medical-device </w:t>
      </w:r>
      <w:r w:rsidRPr="001671B0">
        <w:rPr>
          <w:rStyle w:val="StyleThickunderline1"/>
          <w:rFonts w:asciiTheme="minorHAnsi" w:hAnsiTheme="minorHAnsi" w:cstheme="minorHAnsi"/>
          <w:szCs w:val="20"/>
        </w:rPr>
        <w:t>industries is to be celebrated</w:t>
      </w:r>
      <w:r w:rsidRPr="001671B0">
        <w:rPr>
          <w:rFonts w:asciiTheme="minorHAnsi" w:eastAsia="Calibri" w:hAnsiTheme="minorHAnsi" w:cstheme="minorHAnsi"/>
          <w:sz w:val="14"/>
          <w:szCs w:val="20"/>
        </w:rPr>
        <w:t xml:space="preserve">. This is the case, in that if one is of the view (1) that </w:t>
      </w:r>
      <w:r w:rsidRPr="001671B0">
        <w:rPr>
          <w:rStyle w:val="StyleThickunderline1"/>
          <w:rFonts w:asciiTheme="minorHAnsi" w:hAnsiTheme="minorHAnsi" w:cstheme="minorHAnsi"/>
          <w:szCs w:val="20"/>
        </w:rPr>
        <w:t xml:space="preserve">the presence of additional resources for </w:t>
      </w:r>
      <w:r w:rsidRPr="001671B0">
        <w:rPr>
          <w:rStyle w:val="Emphasis"/>
          <w:rFonts w:asciiTheme="minorHAnsi" w:hAnsiTheme="minorHAnsi" w:cstheme="minorHAnsi"/>
          <w:highlight w:val="green"/>
        </w:rPr>
        <w:t>r</w:t>
      </w:r>
      <w:r w:rsidRPr="001671B0">
        <w:rPr>
          <w:rStyle w:val="StyleThickunderline1"/>
          <w:rFonts w:asciiTheme="minorHAnsi" w:hAnsiTheme="minorHAnsi" w:cstheme="minorHAnsi"/>
          <w:szCs w:val="20"/>
        </w:rPr>
        <w:t xml:space="preserve">esearch </w:t>
      </w:r>
      <w:r w:rsidRPr="001671B0">
        <w:rPr>
          <w:rStyle w:val="StyleThickunderline1"/>
          <w:rFonts w:asciiTheme="minorHAnsi" w:hAnsiTheme="minorHAnsi" w:cstheme="minorHAnsi"/>
          <w:szCs w:val="20"/>
          <w:highlight w:val="green"/>
        </w:rPr>
        <w:t xml:space="preserve">and </w:t>
      </w:r>
      <w:r w:rsidRPr="001671B0">
        <w:rPr>
          <w:rStyle w:val="Emphasis"/>
          <w:rFonts w:asciiTheme="minorHAnsi" w:hAnsiTheme="minorHAnsi" w:cstheme="minorHAnsi"/>
          <w:highlight w:val="green"/>
        </w:rPr>
        <w:t>d</w:t>
      </w:r>
      <w:r w:rsidRPr="001671B0">
        <w:rPr>
          <w:rStyle w:val="StyleThickunderline1"/>
          <w:rFonts w:asciiTheme="minorHAnsi" w:hAnsiTheme="minorHAnsi" w:cstheme="minorHAnsi"/>
          <w:szCs w:val="20"/>
        </w:rPr>
        <w:t xml:space="preserve">evelopment </w:t>
      </w:r>
      <w:r w:rsidRPr="001671B0">
        <w:rPr>
          <w:rStyle w:val="Emphasis"/>
          <w:rFonts w:asciiTheme="minorHAnsi" w:hAnsiTheme="minorHAnsi" w:cstheme="minorHAnsi"/>
          <w:highlight w:val="green"/>
        </w:rPr>
        <w:t>spurs innovation</w:t>
      </w:r>
      <w:r w:rsidRPr="001671B0">
        <w:rPr>
          <w:rFonts w:asciiTheme="minorHAnsi" w:eastAsia="Calibri" w:hAnsiTheme="minorHAnsi" w:cstheme="minorHAnsi"/>
          <w:sz w:val="14"/>
          <w:szCs w:val="20"/>
        </w:rPr>
        <w:t xml:space="preserve"> </w:t>
      </w:r>
      <w:r w:rsidRPr="001671B0">
        <w:rPr>
          <w:rStyle w:val="StyleThickunderline1"/>
          <w:rFonts w:asciiTheme="minorHAnsi" w:hAnsiTheme="minorHAnsi" w:cstheme="minorHAnsi"/>
          <w:szCs w:val="20"/>
        </w:rPr>
        <w:t>in the development of pharmaceuticals</w:t>
      </w:r>
      <w:r w:rsidRPr="001671B0">
        <w:rPr>
          <w:rFonts w:asciiTheme="minorHAnsi" w:eastAsia="Calibri" w:hAnsiTheme="minorHAnsi" w:cstheme="minorHAnsi"/>
          <w:sz w:val="14"/>
          <w:szCs w:val="20"/>
        </w:rPr>
        <w:t xml:space="preserve"> and med-</w:t>
      </w:r>
      <w:proofErr w:type="spellStart"/>
      <w:r w:rsidRPr="001671B0">
        <w:rPr>
          <w:rFonts w:asciiTheme="minorHAnsi" w:eastAsia="Calibri" w:hAnsiTheme="minorHAnsi" w:cstheme="minorHAnsi"/>
          <w:sz w:val="14"/>
          <w:szCs w:val="20"/>
        </w:rPr>
        <w:t>ical</w:t>
      </w:r>
      <w:proofErr w:type="spellEnd"/>
      <w:r w:rsidRPr="001671B0">
        <w:rPr>
          <w:rFonts w:asciiTheme="minorHAnsi" w:eastAsia="Calibri" w:hAnsiTheme="minorHAnsi" w:cstheme="minorHAnsi"/>
          <w:sz w:val="14"/>
          <w:szCs w:val="20"/>
        </w:rPr>
        <w:t xml:space="preserve"> devices (i.e., if one is of the view that the allure of </w:t>
      </w:r>
      <w:r w:rsidRPr="001671B0">
        <w:rPr>
          <w:rStyle w:val="StyleThickunderline1"/>
          <w:rFonts w:asciiTheme="minorHAnsi" w:hAnsiTheme="minorHAnsi" w:cstheme="minorHAnsi"/>
          <w:szCs w:val="20"/>
          <w:highlight w:val="green"/>
        </w:rPr>
        <w:t>profit is</w:t>
      </w:r>
      <w:r w:rsidRPr="001671B0">
        <w:rPr>
          <w:rStyle w:val="StyleThickunderline1"/>
          <w:rFonts w:asciiTheme="minorHAnsi" w:hAnsiTheme="minorHAnsi" w:cstheme="minorHAnsi"/>
          <w:szCs w:val="20"/>
        </w:rPr>
        <w:t xml:space="preserve"> one of </w:t>
      </w:r>
      <w:r w:rsidRPr="001671B0">
        <w:rPr>
          <w:rStyle w:val="StyleThickunderline1"/>
          <w:rFonts w:asciiTheme="minorHAnsi" w:hAnsiTheme="minorHAnsi" w:cstheme="minorHAnsi"/>
          <w:szCs w:val="20"/>
          <w:highlight w:val="green"/>
        </w:rPr>
        <w:t>the most effective way</w:t>
      </w:r>
      <w:r w:rsidRPr="001671B0">
        <w:rPr>
          <w:rStyle w:val="StyleThickunderline1"/>
          <w:rFonts w:asciiTheme="minorHAnsi" w:hAnsiTheme="minorHAnsi" w:cstheme="minorHAnsi"/>
          <w:szCs w:val="20"/>
        </w:rPr>
        <w:t xml:space="preserve">s not only to acquire resources but productively </w:t>
      </w:r>
      <w:r w:rsidRPr="001671B0">
        <w:rPr>
          <w:rStyle w:val="StyleThickunderline1"/>
          <w:rFonts w:asciiTheme="minorHAnsi" w:hAnsiTheme="minorHAnsi" w:cstheme="minorHAnsi"/>
          <w:szCs w:val="20"/>
          <w:highlight w:val="green"/>
        </w:rPr>
        <w:t>to direct human energies</w:t>
      </w:r>
      <w:r w:rsidRPr="001671B0">
        <w:rPr>
          <w:rFonts w:asciiTheme="minorHAnsi" w:eastAsia="Calibri" w:hAnsiTheme="minorHAnsi" w:cstheme="minorHAnsi"/>
          <w:sz w:val="14"/>
          <w:szCs w:val="20"/>
        </w:rPr>
        <w:t xml:space="preserve"> in their use), (2) that given the limits of altruism and of the willingness of persons to be taxed, the possibility of profits is necessary to secure such resources, (3) that the allure of </w:t>
      </w:r>
      <w:r w:rsidRPr="001671B0">
        <w:rPr>
          <w:rStyle w:val="StyleThickunderline1"/>
          <w:rFonts w:asciiTheme="minorHAnsi" w:hAnsiTheme="minorHAnsi" w:cstheme="minorHAnsi"/>
          <w:szCs w:val="20"/>
        </w:rPr>
        <w:t>profits</w:t>
      </w:r>
      <w:r w:rsidRPr="001671B0">
        <w:rPr>
          <w:rFonts w:asciiTheme="minorHAnsi" w:eastAsia="Calibri" w:hAnsiTheme="minorHAnsi" w:cstheme="minorHAnsi"/>
          <w:sz w:val="14"/>
          <w:szCs w:val="20"/>
        </w:rPr>
        <w:t xml:space="preserve"> also tends to </w:t>
      </w:r>
      <w:r w:rsidRPr="001671B0">
        <w:rPr>
          <w:rStyle w:val="StyleThickunderline1"/>
          <w:rFonts w:asciiTheme="minorHAnsi" w:hAnsiTheme="minorHAnsi" w:cstheme="minorHAnsi"/>
          <w:szCs w:val="20"/>
        </w:rPr>
        <w:t xml:space="preserve">enhance the creative use of available resources in the pursuit of </w:t>
      </w:r>
      <w:proofErr w:type="spellStart"/>
      <w:r w:rsidRPr="001671B0">
        <w:rPr>
          <w:rStyle w:val="StyleThickunderline1"/>
          <w:rFonts w:asciiTheme="minorHAnsi" w:hAnsiTheme="minorHAnsi" w:cstheme="minorHAnsi"/>
          <w:szCs w:val="20"/>
        </w:rPr>
        <w:t>phar-maceutical</w:t>
      </w:r>
      <w:proofErr w:type="spellEnd"/>
      <w:r w:rsidRPr="001671B0">
        <w:rPr>
          <w:rFonts w:asciiTheme="minorHAnsi" w:eastAsia="Calibri" w:hAnsiTheme="minorHAnsi" w:cstheme="minorHAnsi"/>
          <w:sz w:val="14"/>
          <w:szCs w:val="20"/>
        </w:rPr>
        <w:t xml:space="preserve"> and medical-device </w:t>
      </w:r>
      <w:r w:rsidRPr="001671B0">
        <w:rPr>
          <w:rStyle w:val="StyleThickunderline1"/>
          <w:rFonts w:asciiTheme="minorHAnsi" w:hAnsiTheme="minorHAnsi" w:cstheme="minorHAnsi"/>
          <w:szCs w:val="20"/>
        </w:rPr>
        <w:t>innovation</w:t>
      </w:r>
      <w:r w:rsidRPr="001671B0">
        <w:rPr>
          <w:rFonts w:asciiTheme="minorHAnsi" w:eastAsia="Calibri" w:hAnsiTheme="minorHAnsi" w:cstheme="minorHAnsi"/>
          <w:sz w:val="14"/>
          <w:szCs w:val="20"/>
        </w:rPr>
        <w:t xml:space="preserve">, and (4) if one judges it to be the case that such </w:t>
      </w:r>
      <w:r w:rsidRPr="001671B0">
        <w:rPr>
          <w:rStyle w:val="Emphasis"/>
          <w:rFonts w:asciiTheme="minorHAnsi" w:hAnsiTheme="minorHAnsi" w:cstheme="minorHAnsi"/>
          <w:highlight w:val="green"/>
        </w:rPr>
        <w:t>innovation is</w:t>
      </w:r>
      <w:r w:rsidRPr="001671B0">
        <w:rPr>
          <w:rFonts w:asciiTheme="minorHAnsi" w:eastAsia="Calibri" w:hAnsiTheme="minorHAnsi" w:cstheme="minorHAnsi"/>
          <w:sz w:val="14"/>
          <w:szCs w:val="20"/>
        </w:rPr>
        <w:t xml:space="preserve"> both </w:t>
      </w:r>
      <w:r w:rsidRPr="001671B0">
        <w:rPr>
          <w:rStyle w:val="Emphasis"/>
          <w:rFonts w:asciiTheme="minorHAnsi" w:hAnsiTheme="minorHAnsi" w:cstheme="minorHAnsi"/>
          <w:highlight w:val="green"/>
        </w:rPr>
        <w:t>necessary to maintain the human species</w:t>
      </w:r>
      <w:r w:rsidRPr="001671B0">
        <w:rPr>
          <w:rFonts w:asciiTheme="minorHAnsi" w:eastAsia="Calibri" w:hAnsiTheme="minorHAnsi" w:cstheme="minorHAnsi"/>
          <w:sz w:val="14"/>
          <w:szCs w:val="20"/>
          <w:highlight w:val="green"/>
        </w:rPr>
        <w:t xml:space="preserve"> </w:t>
      </w:r>
      <w:r w:rsidRPr="001671B0">
        <w:rPr>
          <w:rStyle w:val="StyleThickunderline1"/>
          <w:rFonts w:asciiTheme="minorHAnsi" w:hAnsiTheme="minorHAnsi" w:cstheme="minorHAnsi"/>
          <w:szCs w:val="20"/>
          <w:highlight w:val="green"/>
        </w:rPr>
        <w:t>in a</w:t>
      </w:r>
      <w:r w:rsidRPr="001671B0">
        <w:rPr>
          <w:rStyle w:val="StyleThickunderline1"/>
          <w:rFonts w:asciiTheme="minorHAnsi" w:hAnsiTheme="minorHAnsi" w:cstheme="minorHAnsi"/>
          <w:szCs w:val="20"/>
        </w:rPr>
        <w:t>n ever-</w:t>
      </w:r>
      <w:r w:rsidRPr="001671B0">
        <w:rPr>
          <w:rStyle w:val="StyleThickunderline1"/>
          <w:rFonts w:asciiTheme="minorHAnsi" w:hAnsiTheme="minorHAnsi" w:cstheme="minorHAnsi"/>
          <w:szCs w:val="20"/>
          <w:highlight w:val="green"/>
        </w:rPr>
        <w:t>changing and</w:t>
      </w:r>
      <w:r w:rsidRPr="001671B0">
        <w:rPr>
          <w:rStyle w:val="StyleThickunderline1"/>
          <w:rFonts w:asciiTheme="minorHAnsi" w:hAnsiTheme="minorHAnsi" w:cstheme="minorHAnsi"/>
          <w:szCs w:val="20"/>
        </w:rPr>
        <w:t xml:space="preserve"> always </w:t>
      </w:r>
      <w:r w:rsidRPr="001671B0">
        <w:rPr>
          <w:rStyle w:val="StyleThickunderline1"/>
          <w:rFonts w:asciiTheme="minorHAnsi" w:hAnsiTheme="minorHAnsi" w:cstheme="minorHAnsi"/>
          <w:szCs w:val="20"/>
          <w:highlight w:val="green"/>
        </w:rPr>
        <w:t xml:space="preserve">dangerous environment in which </w:t>
      </w:r>
      <w:r w:rsidRPr="001671B0">
        <w:rPr>
          <w:rStyle w:val="Emphasis"/>
          <w:rFonts w:asciiTheme="minorHAnsi" w:hAnsiTheme="minorHAnsi" w:cstheme="minorHAnsi"/>
          <w:highlight w:val="green"/>
        </w:rPr>
        <w:t>new microbial</w:t>
      </w:r>
      <w:r w:rsidRPr="001671B0">
        <w:rPr>
          <w:rStyle w:val="StyleThickunderline1"/>
          <w:rFonts w:asciiTheme="minorHAnsi" w:hAnsiTheme="minorHAnsi" w:cstheme="minorHAnsi"/>
          <w:szCs w:val="20"/>
          <w:highlight w:val="green"/>
        </w:rPr>
        <w:t xml:space="preserve"> and other threats</w:t>
      </w:r>
      <w:r w:rsidRPr="001671B0">
        <w:rPr>
          <w:rStyle w:val="StyleThickunderline1"/>
          <w:rFonts w:asciiTheme="minorHAnsi" w:hAnsiTheme="minorHAnsi" w:cstheme="minorHAnsi"/>
          <w:szCs w:val="20"/>
        </w:rPr>
        <w:t xml:space="preserve"> may </w:t>
      </w:r>
      <w:r w:rsidRPr="001671B0">
        <w:rPr>
          <w:rStyle w:val="StyleThickunderline1"/>
          <w:rFonts w:asciiTheme="minorHAnsi" w:hAnsiTheme="minorHAnsi" w:cstheme="minorHAnsi"/>
          <w:szCs w:val="20"/>
          <w:highlight w:val="green"/>
        </w:rPr>
        <w:t xml:space="preserve">at any time emerge to threaten </w:t>
      </w:r>
      <w:r w:rsidRPr="001671B0">
        <w:rPr>
          <w:rStyle w:val="Emphasis"/>
          <w:rFonts w:asciiTheme="minorHAnsi" w:hAnsiTheme="minorHAnsi" w:cstheme="minorHAnsi"/>
          <w:highlight w:val="green"/>
        </w:rPr>
        <w:t>human</w:t>
      </w:r>
      <w:r w:rsidRPr="001671B0">
        <w:rPr>
          <w:rStyle w:val="Emphasis"/>
          <w:rFonts w:asciiTheme="minorHAnsi" w:hAnsiTheme="minorHAnsi" w:cstheme="minorHAnsi"/>
        </w:rPr>
        <w:t xml:space="preserve"> well-being, if not </w:t>
      </w:r>
      <w:r w:rsidRPr="001671B0">
        <w:rPr>
          <w:rStyle w:val="Emphasis"/>
          <w:rFonts w:asciiTheme="minorHAnsi" w:hAnsiTheme="minorHAnsi" w:cstheme="minorHAnsi"/>
          <w:highlight w:val="green"/>
        </w:rPr>
        <w:t>survival</w:t>
      </w:r>
      <w:r w:rsidRPr="001671B0">
        <w:rPr>
          <w:rFonts w:asciiTheme="minorHAnsi" w:eastAsia="Calibri" w:hAnsiTheme="minorHAnsi" w:cstheme="minorHAnsi"/>
          <w:sz w:val="14"/>
          <w:szCs w:val="20"/>
        </w:rPr>
        <w:t xml:space="preserve"> (i.e., that such </w:t>
      </w:r>
      <w:r w:rsidRPr="001671B0">
        <w:rPr>
          <w:rStyle w:val="StyleThickunderline1"/>
          <w:rFonts w:asciiTheme="minorHAnsi" w:hAnsiTheme="minorHAnsi" w:cstheme="minorHAnsi"/>
          <w:szCs w:val="20"/>
          <w:highlight w:val="green"/>
        </w:rPr>
        <w:t>innovation is necessary to prevent</w:t>
      </w:r>
      <w:r w:rsidRPr="001671B0">
        <w:rPr>
          <w:rStyle w:val="StyleThickunderline1"/>
          <w:rFonts w:asciiTheme="minorHAnsi" w:hAnsiTheme="minorHAnsi" w:cstheme="minorHAnsi"/>
          <w:szCs w:val="20"/>
        </w:rPr>
        <w:t xml:space="preserve"> increases in morbidity and </w:t>
      </w:r>
      <w:r w:rsidRPr="001671B0">
        <w:rPr>
          <w:rStyle w:val="StyleThickunderline1"/>
          <w:rFonts w:asciiTheme="minorHAnsi" w:hAnsiTheme="minorHAnsi" w:cstheme="minorHAnsi"/>
          <w:szCs w:val="20"/>
          <w:highlight w:val="green"/>
        </w:rPr>
        <w:t>mortality</w:t>
      </w:r>
      <w:r w:rsidRPr="001671B0">
        <w:rPr>
          <w:rStyle w:val="StyleThickunderline1"/>
          <w:rFonts w:asciiTheme="minorHAnsi" w:hAnsiTheme="minorHAnsi" w:cstheme="minorHAnsi"/>
          <w:szCs w:val="20"/>
        </w:rPr>
        <w:t xml:space="preserve"> risks</w:t>
      </w:r>
      <w:r w:rsidRPr="001671B0">
        <w:rPr>
          <w:rFonts w:asciiTheme="minorHAnsi" w:eastAsia="Calibri" w:hAnsiTheme="minorHAnsi" w:cstheme="minorHAnsi"/>
          <w:sz w:val="14"/>
          <w:szCs w:val="20"/>
        </w:rPr>
        <w:t xml:space="preserve">), </w:t>
      </w:r>
      <w:r w:rsidRPr="001671B0">
        <w:rPr>
          <w:rStyle w:val="StyleThickunderline1"/>
          <w:rFonts w:asciiTheme="minorHAnsi" w:hAnsiTheme="minorHAnsi" w:cstheme="minorHAnsi"/>
          <w:szCs w:val="20"/>
        </w:rPr>
        <w:t>as well as</w:t>
      </w:r>
      <w:r w:rsidRPr="001671B0">
        <w:rPr>
          <w:rFonts w:asciiTheme="minorHAnsi" w:eastAsia="Calibri" w:hAnsiTheme="minorHAnsi" w:cstheme="minorHAnsi"/>
          <w:sz w:val="14"/>
          <w:szCs w:val="20"/>
        </w:rPr>
        <w:t xml:space="preserve"> (5) in order generally to </w:t>
      </w:r>
      <w:r w:rsidRPr="001671B0">
        <w:rPr>
          <w:rStyle w:val="StyleThickunderline1"/>
          <w:rFonts w:asciiTheme="minorHAnsi" w:hAnsiTheme="minorHAnsi" w:cstheme="minorHAnsi"/>
          <w:szCs w:val="20"/>
        </w:rPr>
        <w:t>decrease morbidity</w:t>
      </w:r>
      <w:r w:rsidRPr="001671B0">
        <w:rPr>
          <w:rFonts w:asciiTheme="minorHAnsi" w:eastAsia="Calibri" w:hAnsiTheme="minorHAnsi" w:cstheme="minorHAnsi"/>
          <w:sz w:val="14"/>
          <w:szCs w:val="20"/>
        </w:rPr>
        <w:t xml:space="preserve"> and </w:t>
      </w:r>
      <w:r w:rsidRPr="001671B0">
        <w:rPr>
          <w:rStyle w:val="StyleThickunderline1"/>
          <w:rFonts w:asciiTheme="minorHAnsi" w:hAnsiTheme="minorHAnsi" w:cstheme="minorHAnsi"/>
          <w:szCs w:val="20"/>
        </w:rPr>
        <w:t>mortality risks in the</w:t>
      </w:r>
      <w:r w:rsidRPr="001671B0">
        <w:rPr>
          <w:rFonts w:asciiTheme="minorHAnsi" w:eastAsia="Calibri" w:hAnsiTheme="minorHAnsi" w:cstheme="minorHAnsi"/>
          <w:sz w:val="14"/>
          <w:szCs w:val="20"/>
        </w:rPr>
        <w:t xml:space="preserve"> future, it then follows (6) that </w:t>
      </w:r>
      <w:r w:rsidRPr="001671B0">
        <w:rPr>
          <w:rStyle w:val="StyleThickunderline1"/>
          <w:rFonts w:asciiTheme="minorHAnsi" w:hAnsiTheme="minorHAnsi" w:cstheme="minorHAnsi"/>
          <w:szCs w:val="20"/>
        </w:rPr>
        <w:t>one should be concerned regarding any policies that decrease the amount of resources and energies available to encourage such innovation</w:t>
      </w:r>
      <w:r w:rsidRPr="001671B0">
        <w:rPr>
          <w:rFonts w:asciiTheme="minorHAnsi" w:eastAsia="Calibri" w:hAnsiTheme="minorHAnsi" w:cstheme="minorHAnsi"/>
          <w:sz w:val="14"/>
          <w:szCs w:val="20"/>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0CDE832A" w14:textId="77777777" w:rsidR="00A67257" w:rsidRPr="001671B0" w:rsidRDefault="00A67257" w:rsidP="00A67257">
      <w:pPr>
        <w:rPr>
          <w:rFonts w:asciiTheme="minorHAnsi" w:eastAsia="Calibri" w:hAnsiTheme="minorHAnsi" w:cstheme="minorHAnsi"/>
          <w:sz w:val="14"/>
          <w:szCs w:val="20"/>
        </w:rPr>
      </w:pPr>
    </w:p>
    <w:p w14:paraId="4F5A8B05" w14:textId="77777777" w:rsidR="00A67257" w:rsidRPr="001671B0" w:rsidRDefault="00A67257" w:rsidP="00A67257">
      <w:pPr>
        <w:rPr>
          <w:rFonts w:asciiTheme="minorHAnsi" w:eastAsia="Calibri" w:hAnsiTheme="minorHAnsi" w:cstheme="minorHAnsi"/>
          <w:sz w:val="14"/>
          <w:szCs w:val="20"/>
        </w:rPr>
      </w:pPr>
    </w:p>
    <w:p w14:paraId="5F941176" w14:textId="77777777" w:rsidR="00A67257" w:rsidRPr="001671B0" w:rsidRDefault="00A67257" w:rsidP="00A67257">
      <w:pPr>
        <w:rPr>
          <w:rFonts w:asciiTheme="minorHAnsi" w:hAnsiTheme="minorHAnsi" w:cstheme="minorHAnsi"/>
        </w:rPr>
      </w:pPr>
    </w:p>
    <w:p w14:paraId="4E6EC31E" w14:textId="77777777" w:rsidR="00A67257" w:rsidRPr="001671B0" w:rsidRDefault="00A67257" w:rsidP="00A67257">
      <w:pPr>
        <w:pStyle w:val="Heading4"/>
        <w:rPr>
          <w:rFonts w:asciiTheme="minorHAnsi" w:hAnsiTheme="minorHAnsi" w:cstheme="minorHAnsi"/>
        </w:rPr>
      </w:pPr>
      <w:r w:rsidRPr="001671B0">
        <w:rPr>
          <w:rFonts w:asciiTheme="minorHAnsi" w:hAnsiTheme="minorHAnsi" w:cstheme="minorHAnsi"/>
        </w:rPr>
        <w:t>Extinction comes first:</w:t>
      </w:r>
    </w:p>
    <w:p w14:paraId="0A403B48" w14:textId="77777777" w:rsidR="00A67257" w:rsidRPr="001671B0" w:rsidRDefault="00A67257" w:rsidP="00A67257">
      <w:pPr>
        <w:pStyle w:val="Heading4"/>
        <w:rPr>
          <w:rFonts w:asciiTheme="minorHAnsi" w:hAnsiTheme="minorHAnsi" w:cstheme="minorHAnsi"/>
        </w:rPr>
      </w:pPr>
      <w:r w:rsidRPr="001671B0">
        <w:rPr>
          <w:rFonts w:asciiTheme="minorHAnsi" w:hAnsiTheme="minorHAnsi" w:cstheme="minorHAnsi"/>
        </w:rPr>
        <w:t xml:space="preserve">A] </w:t>
      </w:r>
      <w:r w:rsidRPr="001671B0">
        <w:rPr>
          <w:rFonts w:asciiTheme="minorHAnsi" w:hAnsiTheme="minorHAnsi" w:cstheme="minorHAnsi"/>
          <w:u w:val="single"/>
        </w:rPr>
        <w:t>Future lives</w:t>
      </w:r>
      <w:r w:rsidRPr="001671B0">
        <w:rPr>
          <w:rFonts w:asciiTheme="minorHAnsi" w:hAnsiTheme="minorHAnsi" w:cstheme="minorHAnsi"/>
        </w:rPr>
        <w:t xml:space="preserve"> -- trillions of future lives are lost. They are just as valuable as current ones – anything else says some lives are worth less than others which is a slippery slope to genocide.</w:t>
      </w:r>
    </w:p>
    <w:p w14:paraId="5D2EE36A" w14:textId="7EB68CEA" w:rsidR="00A67257" w:rsidRDefault="00A67257" w:rsidP="00A67257">
      <w:pPr>
        <w:pStyle w:val="Heading4"/>
        <w:rPr>
          <w:rFonts w:asciiTheme="minorHAnsi" w:hAnsiTheme="minorHAnsi" w:cstheme="minorHAnsi"/>
        </w:rPr>
      </w:pPr>
      <w:r w:rsidRPr="001671B0">
        <w:rPr>
          <w:rFonts w:asciiTheme="minorHAnsi" w:hAnsiTheme="minorHAnsi" w:cstheme="minorHAnsi"/>
        </w:rPr>
        <w:t xml:space="preserve">B] </w:t>
      </w:r>
      <w:r w:rsidRPr="001671B0">
        <w:rPr>
          <w:rFonts w:asciiTheme="minorHAnsi" w:hAnsiTheme="minorHAnsi" w:cstheme="minorHAnsi"/>
          <w:u w:val="single"/>
        </w:rPr>
        <w:t>Reversibility</w:t>
      </w:r>
      <w:r w:rsidRPr="001671B0">
        <w:rPr>
          <w:rFonts w:asciiTheme="minorHAnsi" w:hAnsiTheme="minorHAnsi" w:cstheme="minorHAnsi"/>
        </w:rPr>
        <w:t xml:space="preserve"> -- extinction forecloses future improvement; prefer -- if we’re unsure about which interpretation of the world is true, we should preserve it to figure things out.</w:t>
      </w:r>
    </w:p>
    <w:p w14:paraId="3C48F9F3" w14:textId="56A9AC61" w:rsidR="00C50DBB" w:rsidRDefault="00C50DBB" w:rsidP="00C50DBB"/>
    <w:p w14:paraId="2761BA05" w14:textId="3137BC7E" w:rsidR="00C50DBB" w:rsidRPr="00013364" w:rsidRDefault="00C50DBB" w:rsidP="00C50DBB">
      <w:pPr>
        <w:pStyle w:val="Heading3"/>
        <w:rPr>
          <w:rFonts w:asciiTheme="minorHAnsi" w:hAnsiTheme="minorHAnsi" w:cstheme="minorHAnsi"/>
        </w:rPr>
      </w:pPr>
      <w:r>
        <w:rPr>
          <w:rFonts w:asciiTheme="minorHAnsi" w:hAnsiTheme="minorHAnsi" w:cstheme="minorHAnsi"/>
        </w:rPr>
        <w:t>4</w:t>
      </w:r>
    </w:p>
    <w:p w14:paraId="6B2A06B7" w14:textId="061D2D48" w:rsidR="00C50DBB" w:rsidRPr="00013364" w:rsidRDefault="00C50DBB" w:rsidP="00C50DBB">
      <w:pPr>
        <w:pStyle w:val="Heading4"/>
        <w:rPr>
          <w:rFonts w:asciiTheme="minorHAnsi" w:hAnsiTheme="minorHAnsi" w:cstheme="minorHAnsi"/>
          <w:u w:val="single"/>
        </w:rPr>
      </w:pPr>
      <w:r w:rsidRPr="00013364">
        <w:rPr>
          <w:rFonts w:asciiTheme="minorHAnsi" w:hAnsiTheme="minorHAnsi" w:cstheme="minorHAnsi"/>
        </w:rPr>
        <w:t xml:space="preserve">The 1AC has offered </w:t>
      </w:r>
      <w:r w:rsidR="00E42F69">
        <w:rPr>
          <w:rFonts w:asciiTheme="minorHAnsi" w:hAnsiTheme="minorHAnsi" w:cstheme="minorHAnsi"/>
          <w:u w:val="single"/>
        </w:rPr>
        <w:t>militant preservation</w:t>
      </w:r>
      <w:r w:rsidRPr="00013364">
        <w:rPr>
          <w:rFonts w:asciiTheme="minorHAnsi" w:hAnsiTheme="minorHAnsi" w:cstheme="minorHAnsi"/>
        </w:rPr>
        <w:t xml:space="preserve"> when it needs to offer </w:t>
      </w:r>
      <w:r w:rsidRPr="00013364">
        <w:rPr>
          <w:rFonts w:asciiTheme="minorHAnsi" w:hAnsiTheme="minorHAnsi" w:cstheme="minorHAnsi"/>
          <w:u w:val="single"/>
        </w:rPr>
        <w:t>organization</w:t>
      </w:r>
      <w:r w:rsidRPr="00013364">
        <w:rPr>
          <w:rFonts w:asciiTheme="minorHAnsi" w:hAnsiTheme="minorHAnsi" w:cstheme="minorHAnsi"/>
        </w:rPr>
        <w:t xml:space="preserve"> for Climate Maoism -- refusal to </w:t>
      </w:r>
      <w:r w:rsidRPr="00013364">
        <w:rPr>
          <w:rFonts w:asciiTheme="minorHAnsi" w:hAnsiTheme="minorHAnsi" w:cstheme="minorHAnsi"/>
          <w:u w:val="single"/>
        </w:rPr>
        <w:t>seize</w:t>
      </w:r>
      <w:r w:rsidRPr="00013364">
        <w:rPr>
          <w:rFonts w:asciiTheme="minorHAnsi" w:hAnsiTheme="minorHAnsi" w:cstheme="minorHAnsi"/>
        </w:rPr>
        <w:t xml:space="preserve"> the state from the capitalist class forecloses a </w:t>
      </w:r>
      <w:r w:rsidRPr="00013364">
        <w:rPr>
          <w:rFonts w:asciiTheme="minorHAnsi" w:hAnsiTheme="minorHAnsi" w:cstheme="minorHAnsi"/>
          <w:u w:val="single"/>
        </w:rPr>
        <w:t>dictatorship</w:t>
      </w:r>
      <w:r w:rsidRPr="00013364">
        <w:rPr>
          <w:rFonts w:asciiTheme="minorHAnsi" w:hAnsiTheme="minorHAnsi" w:cstheme="minorHAnsi"/>
        </w:rPr>
        <w:t xml:space="preserve"> of the proletariat.</w:t>
      </w:r>
    </w:p>
    <w:p w14:paraId="46507D76" w14:textId="77777777" w:rsidR="00C50DBB" w:rsidRPr="00013364" w:rsidRDefault="00C50DBB" w:rsidP="00C50DBB">
      <w:pPr>
        <w:rPr>
          <w:rFonts w:asciiTheme="minorHAnsi" w:hAnsiTheme="minorHAnsi" w:cstheme="minorHAnsi"/>
        </w:rPr>
      </w:pPr>
      <w:r w:rsidRPr="00013364">
        <w:rPr>
          <w:rStyle w:val="Style13ptBold"/>
        </w:rPr>
        <w:t>Heron &amp; Dean 20</w:t>
      </w:r>
      <w:r w:rsidRPr="00013364">
        <w:rPr>
          <w:rFonts w:asciiTheme="minorHAnsi" w:hAnsiTheme="minorHAnsi" w:cstheme="minorHAnsi"/>
        </w:rPr>
        <w:t xml:space="preserve"> </w:t>
      </w:r>
      <w:r w:rsidRPr="00013364">
        <w:rPr>
          <w:rFonts w:asciiTheme="minorHAnsi" w:hAnsiTheme="minorHAnsi" w:cstheme="minorHAnsi"/>
          <w:sz w:val="16"/>
          <w:szCs w:val="16"/>
        </w:rPr>
        <w:t xml:space="preserve">(Kai Heron, editor at ROAR Magazine.  Jodi Dean, Professor of Political Science at </w:t>
      </w:r>
      <w:proofErr w:type="gramStart"/>
      <w:r w:rsidRPr="00013364">
        <w:rPr>
          <w:rFonts w:asciiTheme="minorHAnsi" w:hAnsiTheme="minorHAnsi" w:cstheme="minorHAnsi"/>
          <w:sz w:val="16"/>
          <w:szCs w:val="16"/>
        </w:rPr>
        <w:t>Hobart</w:t>
      </w:r>
      <w:proofErr w:type="gramEnd"/>
      <w:r w:rsidRPr="00013364">
        <w:rPr>
          <w:rFonts w:asciiTheme="minorHAnsi" w:hAnsiTheme="minorHAnsi" w:cstheme="minorHAnsi"/>
          <w:sz w:val="16"/>
          <w:szCs w:val="16"/>
        </w:rPr>
        <w:t xml:space="preserve"> and William Smith Colleges.  “Revolution or Ruin.”  E-Flux.  Journal #110 - June 2020.  </w:t>
      </w:r>
      <w:hyperlink r:id="rId13" w:history="1">
        <w:r w:rsidRPr="00013364">
          <w:rPr>
            <w:rStyle w:val="Hyperlink"/>
            <w:rFonts w:asciiTheme="minorHAnsi" w:hAnsiTheme="minorHAnsi" w:cstheme="minorHAnsi"/>
            <w:sz w:val="16"/>
            <w:szCs w:val="16"/>
          </w:rPr>
          <w:t>https://www.e-flux.com/journal/110/335242/revolution-or-ruin/</w:t>
        </w:r>
      </w:hyperlink>
      <w:r w:rsidRPr="00013364">
        <w:rPr>
          <w:rFonts w:asciiTheme="minorHAnsi" w:hAnsiTheme="minorHAnsi" w:cstheme="minorHAnsi"/>
          <w:sz w:val="16"/>
          <w:szCs w:val="16"/>
        </w:rPr>
        <w:t xml:space="preserve"> //</w:t>
      </w:r>
      <w:proofErr w:type="spellStart"/>
      <w:r w:rsidRPr="00013364">
        <w:rPr>
          <w:rFonts w:asciiTheme="minorHAnsi" w:hAnsiTheme="minorHAnsi" w:cstheme="minorHAnsi"/>
          <w:sz w:val="16"/>
          <w:szCs w:val="16"/>
        </w:rPr>
        <w:t>shree</w:t>
      </w:r>
      <w:proofErr w:type="spellEnd"/>
      <w:r w:rsidRPr="00013364">
        <w:rPr>
          <w:rFonts w:asciiTheme="minorHAnsi" w:hAnsiTheme="minorHAnsi" w:cstheme="minorHAnsi"/>
          <w:sz w:val="16"/>
          <w:szCs w:val="16"/>
        </w:rPr>
        <w:t>)</w:t>
      </w:r>
    </w:p>
    <w:p w14:paraId="18E9EFC3" w14:textId="77777777" w:rsidR="00C50DBB" w:rsidRPr="00013364" w:rsidRDefault="00C50DBB" w:rsidP="00C50DBB">
      <w:pPr>
        <w:rPr>
          <w:rFonts w:asciiTheme="minorHAnsi" w:hAnsiTheme="minorHAnsi" w:cstheme="minorHAnsi"/>
          <w:sz w:val="16"/>
        </w:rPr>
      </w:pPr>
      <w:r w:rsidRPr="00013364">
        <w:rPr>
          <w:rFonts w:asciiTheme="minorHAnsi" w:hAnsiTheme="minorHAnsi" w:cstheme="minorHAnsi"/>
          <w:sz w:val="16"/>
        </w:rPr>
        <w:t xml:space="preserve">Let’s look at this third option more closely. </w:t>
      </w:r>
      <w:r w:rsidRPr="00013364">
        <w:rPr>
          <w:rStyle w:val="StyleUnderline"/>
          <w:rFonts w:asciiTheme="minorHAnsi" w:hAnsiTheme="minorHAnsi" w:cstheme="minorHAnsi"/>
        </w:rPr>
        <w:t>To build</w:t>
      </w:r>
      <w:r w:rsidRPr="00013364">
        <w:rPr>
          <w:rFonts w:asciiTheme="minorHAnsi" w:hAnsiTheme="minorHAnsi" w:cstheme="minorHAnsi"/>
          <w:sz w:val="16"/>
        </w:rPr>
        <w:t xml:space="preserve"> towards </w:t>
      </w:r>
      <w:r w:rsidRPr="00013364">
        <w:rPr>
          <w:rStyle w:val="StyleUnderline"/>
          <w:rFonts w:asciiTheme="minorHAnsi" w:hAnsiTheme="minorHAnsi" w:cstheme="minorHAnsi"/>
        </w:rPr>
        <w:t>an eco-communist revolution</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we</w:t>
      </w:r>
      <w:r w:rsidRPr="00013364">
        <w:rPr>
          <w:rStyle w:val="StyleUnderline"/>
          <w:rFonts w:asciiTheme="minorHAnsi" w:hAnsiTheme="minorHAnsi" w:cstheme="minorHAnsi"/>
        </w:rPr>
        <w:t xml:space="preserve"> need to </w:t>
      </w:r>
      <w:r w:rsidRPr="00013364">
        <w:rPr>
          <w:rStyle w:val="StyleUnderline"/>
          <w:rFonts w:asciiTheme="minorHAnsi" w:hAnsiTheme="minorHAnsi" w:cstheme="minorHAnsi"/>
          <w:highlight w:val="green"/>
        </w:rPr>
        <w:t>avoid</w:t>
      </w:r>
      <w:r w:rsidRPr="00013364">
        <w:rPr>
          <w:rFonts w:asciiTheme="minorHAnsi" w:hAnsiTheme="minorHAnsi" w:cstheme="minorHAnsi"/>
          <w:sz w:val="16"/>
        </w:rPr>
        <w:t xml:space="preserve"> both </w:t>
      </w:r>
      <w:r w:rsidRPr="00013364">
        <w:rPr>
          <w:rStyle w:val="StyleUnderline"/>
          <w:rFonts w:asciiTheme="minorHAnsi" w:hAnsiTheme="minorHAnsi" w:cstheme="minorHAnsi"/>
        </w:rPr>
        <w:t xml:space="preserve">a politics of </w:t>
      </w:r>
      <w:r w:rsidRPr="00013364">
        <w:rPr>
          <w:rStyle w:val="Emphasis"/>
          <w:rFonts w:asciiTheme="minorHAnsi" w:hAnsiTheme="minorHAnsi" w:cstheme="minorHAnsi"/>
          <w:highlight w:val="green"/>
        </w:rPr>
        <w:t>pure negation</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and</w:t>
      </w:r>
      <w:r w:rsidRPr="00013364">
        <w:rPr>
          <w:rStyle w:val="StyleUnderline"/>
          <w:rFonts w:asciiTheme="minorHAnsi" w:hAnsiTheme="minorHAnsi" w:cstheme="minorHAnsi"/>
        </w:rPr>
        <w:t xml:space="preserve"> a politics of “</w:t>
      </w:r>
      <w:r w:rsidRPr="00013364">
        <w:rPr>
          <w:rStyle w:val="Emphasis"/>
          <w:rFonts w:asciiTheme="minorHAnsi" w:hAnsiTheme="minorHAnsi" w:cstheme="minorHAnsi"/>
          <w:highlight w:val="green"/>
        </w:rPr>
        <w:t>critical affirmation</w:t>
      </w:r>
      <w:r w:rsidRPr="00013364">
        <w:rPr>
          <w:rStyle w:val="StyleUnderline"/>
          <w:rFonts w:asciiTheme="minorHAnsi" w:hAnsiTheme="minorHAnsi" w:cstheme="minorHAnsi"/>
        </w:rPr>
        <w:t>.”</w:t>
      </w:r>
      <w:r w:rsidRPr="00013364">
        <w:rPr>
          <w:rFonts w:asciiTheme="minorHAnsi" w:hAnsiTheme="minorHAnsi" w:cstheme="minorHAnsi"/>
          <w:sz w:val="16"/>
        </w:rPr>
        <w:t xml:space="preserve"> As Marx argued, </w:t>
      </w:r>
      <w:r w:rsidRPr="00013364">
        <w:rPr>
          <w:rStyle w:val="Emphasis"/>
          <w:rFonts w:asciiTheme="minorHAnsi" w:hAnsiTheme="minorHAnsi" w:cstheme="minorHAnsi"/>
          <w:highlight w:val="green"/>
        </w:rPr>
        <w:t>revolutions need dialectics</w:t>
      </w:r>
      <w:r w:rsidRPr="00013364">
        <w:rPr>
          <w:rFonts w:asciiTheme="minorHAnsi" w:hAnsiTheme="minorHAnsi" w:cstheme="minorHAnsi"/>
          <w:sz w:val="16"/>
        </w:rPr>
        <w:t xml:space="preserve">. They need us to find what Fredric Jameson calls the “dialectical ambivalence” in capitalism. This means training </w:t>
      </w:r>
      <w:proofErr w:type="gramStart"/>
      <w:r w:rsidRPr="00013364">
        <w:rPr>
          <w:rFonts w:asciiTheme="minorHAnsi" w:hAnsiTheme="minorHAnsi" w:cstheme="minorHAnsi"/>
          <w:sz w:val="16"/>
        </w:rPr>
        <w:t>ourselves</w:t>
      </w:r>
      <w:proofErr w:type="gramEnd"/>
      <w:r w:rsidRPr="00013364">
        <w:rPr>
          <w:rFonts w:asciiTheme="minorHAnsi" w:hAnsiTheme="minorHAnsi" w:cstheme="minorHAnsi"/>
          <w:sz w:val="16"/>
        </w:rPr>
        <w:t xml:space="preserve"> to locate aspects of the present that point beyond themselves and towards the communist horizon. Lenin did precisely this after the outbreak of the First World War. </w:t>
      </w:r>
      <w:r w:rsidRPr="00013364">
        <w:rPr>
          <w:rStyle w:val="StyleUnderline"/>
          <w:rFonts w:asciiTheme="minorHAnsi" w:hAnsiTheme="minorHAnsi" w:cstheme="minorHAnsi"/>
          <w:highlight w:val="green"/>
        </w:rPr>
        <w:t>Rather than joining</w:t>
      </w:r>
      <w:r w:rsidRPr="00013364">
        <w:rPr>
          <w:rFonts w:asciiTheme="minorHAnsi" w:hAnsiTheme="minorHAnsi" w:cstheme="minorHAnsi"/>
          <w:sz w:val="16"/>
        </w:rPr>
        <w:t xml:space="preserve"> with </w:t>
      </w:r>
      <w:proofErr w:type="gramStart"/>
      <w:r w:rsidRPr="00013364">
        <w:rPr>
          <w:rFonts w:asciiTheme="minorHAnsi" w:hAnsiTheme="minorHAnsi" w:cstheme="minorHAnsi"/>
          <w:sz w:val="16"/>
        </w:rPr>
        <w:t>the majority of</w:t>
      </w:r>
      <w:proofErr w:type="gramEnd"/>
      <w:r w:rsidRPr="00013364">
        <w:rPr>
          <w:rFonts w:asciiTheme="minorHAnsi" w:hAnsiTheme="minorHAnsi" w:cstheme="minorHAnsi"/>
          <w:sz w:val="16"/>
        </w:rPr>
        <w:t xml:space="preserve"> the socialist </w:t>
      </w:r>
      <w:r w:rsidRPr="00013364">
        <w:rPr>
          <w:rStyle w:val="StyleUnderline"/>
          <w:rFonts w:asciiTheme="minorHAnsi" w:hAnsiTheme="minorHAnsi" w:cstheme="minorHAnsi"/>
          <w:highlight w:val="green"/>
        </w:rPr>
        <w:t>parties</w:t>
      </w:r>
      <w:r w:rsidRPr="00013364">
        <w:rPr>
          <w:rFonts w:asciiTheme="minorHAnsi" w:hAnsiTheme="minorHAnsi" w:cstheme="minorHAnsi"/>
          <w:sz w:val="16"/>
        </w:rPr>
        <w:t xml:space="preserve"> of the Second International </w:t>
      </w:r>
      <w:r w:rsidRPr="00013364">
        <w:rPr>
          <w:rStyle w:val="StyleUnderline"/>
          <w:rFonts w:asciiTheme="minorHAnsi" w:hAnsiTheme="minorHAnsi" w:cstheme="minorHAnsi"/>
          <w:highlight w:val="green"/>
        </w:rPr>
        <w:t xml:space="preserve">in </w:t>
      </w:r>
      <w:r w:rsidRPr="00013364">
        <w:rPr>
          <w:rStyle w:val="Emphasis"/>
          <w:rFonts w:asciiTheme="minorHAnsi" w:hAnsiTheme="minorHAnsi" w:cstheme="minorHAnsi"/>
          <w:highlight w:val="green"/>
        </w:rPr>
        <w:t>capitulating</w:t>
      </w:r>
      <w:r w:rsidRPr="00013364">
        <w:rPr>
          <w:rFonts w:asciiTheme="minorHAnsi" w:hAnsiTheme="minorHAnsi" w:cstheme="minorHAnsi"/>
          <w:sz w:val="16"/>
        </w:rPr>
        <w:t xml:space="preserve"> to imperialist war, </w:t>
      </w:r>
      <w:r w:rsidRPr="00013364">
        <w:rPr>
          <w:rStyle w:val="StyleUnderline"/>
          <w:rFonts w:asciiTheme="minorHAnsi" w:hAnsiTheme="minorHAnsi" w:cstheme="minorHAnsi"/>
          <w:highlight w:val="green"/>
        </w:rPr>
        <w:t>and</w:t>
      </w:r>
      <w:r w:rsidRPr="00013364">
        <w:rPr>
          <w:rFonts w:asciiTheme="minorHAnsi" w:hAnsiTheme="minorHAnsi" w:cstheme="minorHAnsi"/>
          <w:sz w:val="16"/>
        </w:rPr>
        <w:t xml:space="preserve"> rather than </w:t>
      </w:r>
      <w:r w:rsidRPr="00013364">
        <w:rPr>
          <w:rStyle w:val="Emphasis"/>
          <w:rFonts w:asciiTheme="minorHAnsi" w:hAnsiTheme="minorHAnsi" w:cstheme="minorHAnsi"/>
          <w:highlight w:val="green"/>
        </w:rPr>
        <w:t>wallowing</w:t>
      </w:r>
      <w:r w:rsidRPr="00013364">
        <w:rPr>
          <w:rStyle w:val="Emphasis"/>
          <w:rFonts w:asciiTheme="minorHAnsi" w:hAnsiTheme="minorHAnsi" w:cstheme="minorHAnsi"/>
        </w:rPr>
        <w:t xml:space="preserve"> in melancholia</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following</w:t>
      </w:r>
      <w:r w:rsidRPr="00013364">
        <w:rPr>
          <w:rStyle w:val="StyleUnderline"/>
          <w:rFonts w:asciiTheme="minorHAnsi" w:hAnsiTheme="minorHAnsi" w:cstheme="minorHAnsi"/>
        </w:rPr>
        <w:t xml:space="preserve"> the </w:t>
      </w:r>
      <w:r w:rsidRPr="00013364">
        <w:rPr>
          <w:rStyle w:val="StyleUnderline"/>
          <w:rFonts w:asciiTheme="minorHAnsi" w:hAnsiTheme="minorHAnsi" w:cstheme="minorHAnsi"/>
          <w:highlight w:val="green"/>
        </w:rPr>
        <w:t>betrayal</w:t>
      </w:r>
      <w:r w:rsidRPr="00013364">
        <w:rPr>
          <w:rFonts w:asciiTheme="minorHAnsi" w:hAnsiTheme="minorHAnsi" w:cstheme="minorHAnsi"/>
          <w:sz w:val="16"/>
        </w:rPr>
        <w:t xml:space="preserve"> of so many of his German comrades as they voted for war credits, Lenin saw in the war an opportunity for revolutionary advance. Those interested in the emancipation of the working class needed to fight not for peace but for the dialectical conversion of nationalist war to civil war. The war, and the collapse of the Second International, was the opportunity for something new.</w:t>
      </w:r>
    </w:p>
    <w:p w14:paraId="619FC1C9" w14:textId="77777777" w:rsidR="00C50DBB" w:rsidRPr="00013364" w:rsidRDefault="00C50DBB" w:rsidP="00C50DBB">
      <w:pPr>
        <w:rPr>
          <w:rFonts w:asciiTheme="minorHAnsi" w:hAnsiTheme="minorHAnsi" w:cstheme="minorHAnsi"/>
          <w:sz w:val="16"/>
          <w:szCs w:val="16"/>
        </w:rPr>
      </w:pPr>
      <w:r w:rsidRPr="00013364">
        <w:rPr>
          <w:rFonts w:asciiTheme="minorHAnsi" w:hAnsiTheme="minorHAnsi" w:cstheme="minorHAnsi"/>
          <w:sz w:val="16"/>
          <w:szCs w:val="16"/>
        </w:rPr>
        <w:t>What would it mean to think dialectically about the GND? We think it would mean stripping the policy’s reformist content away from its revolutionary form. For decades environmental movements in the capitalist core have busied themselves fighting for local solutions to global problems: cooperatives, local currencies, urban agriculture, and ethical consumerism. As these experiments blossomed, the climate crisis continued unabated. More pipelines were built, more indigenous land was stolen, more fires raged, and more species flickered out of existence.</w:t>
      </w:r>
    </w:p>
    <w:p w14:paraId="48DA33D4" w14:textId="77777777" w:rsidR="00C50DBB" w:rsidRPr="00013364" w:rsidRDefault="00C50DBB" w:rsidP="00C50DBB">
      <w:pPr>
        <w:rPr>
          <w:rFonts w:asciiTheme="minorHAnsi" w:hAnsiTheme="minorHAnsi" w:cstheme="minorHAnsi"/>
          <w:sz w:val="16"/>
        </w:rPr>
      </w:pPr>
      <w:r w:rsidRPr="00013364">
        <w:rPr>
          <w:rFonts w:asciiTheme="minorHAnsi" w:hAnsiTheme="minorHAnsi" w:cstheme="minorHAnsi"/>
          <w:sz w:val="16"/>
        </w:rPr>
        <w:t xml:space="preserve">In their form the GND and GIR put localism aside. Both recognize that </w:t>
      </w:r>
      <w:r w:rsidRPr="00013364">
        <w:rPr>
          <w:rStyle w:val="StyleUnderline"/>
          <w:rFonts w:asciiTheme="minorHAnsi" w:hAnsiTheme="minorHAnsi" w:cstheme="minorHAnsi"/>
          <w:highlight w:val="green"/>
        </w:rPr>
        <w:t>the climate crisis demands</w:t>
      </w:r>
      <w:r w:rsidRPr="00013364">
        <w:rPr>
          <w:rStyle w:val="StyleUnderline"/>
          <w:rFonts w:asciiTheme="minorHAnsi" w:hAnsiTheme="minorHAnsi" w:cstheme="minorHAnsi"/>
        </w:rPr>
        <w:t xml:space="preserve"> a</w:t>
      </w:r>
      <w:r w:rsidRPr="00013364">
        <w:rPr>
          <w:rFonts w:asciiTheme="minorHAnsi" w:hAnsiTheme="minorHAnsi" w:cstheme="minorHAnsi"/>
          <w:sz w:val="16"/>
        </w:rPr>
        <w:t xml:space="preserve"> </w:t>
      </w:r>
      <w:r w:rsidRPr="00013364">
        <w:rPr>
          <w:rStyle w:val="Emphasis"/>
          <w:rFonts w:asciiTheme="minorHAnsi" w:hAnsiTheme="minorHAnsi" w:cstheme="minorHAnsi"/>
          <w:highlight w:val="green"/>
        </w:rPr>
        <w:t>state-led</w:t>
      </w:r>
      <w:r w:rsidRPr="00013364">
        <w:rPr>
          <w:rStyle w:val="Emphasis"/>
          <w:rFonts w:asciiTheme="minorHAnsi" w:hAnsiTheme="minorHAnsi" w:cstheme="minorHAnsi"/>
        </w:rPr>
        <w:t xml:space="preserve">, </w:t>
      </w:r>
      <w:r w:rsidRPr="00013364">
        <w:rPr>
          <w:rStyle w:val="Emphasis"/>
          <w:rFonts w:asciiTheme="minorHAnsi" w:hAnsiTheme="minorHAnsi" w:cstheme="minorHAnsi"/>
          <w:highlight w:val="green"/>
        </w:rPr>
        <w:t>centrally planned</w:t>
      </w:r>
      <w:r w:rsidRPr="00013364">
        <w:rPr>
          <w:rFonts w:asciiTheme="minorHAnsi" w:hAnsiTheme="minorHAnsi" w:cstheme="minorHAnsi"/>
          <w:sz w:val="16"/>
        </w:rPr>
        <w:t xml:space="preserve">, and </w:t>
      </w:r>
      <w:r w:rsidRPr="00013364">
        <w:rPr>
          <w:rStyle w:val="Emphasis"/>
          <w:rFonts w:asciiTheme="minorHAnsi" w:hAnsiTheme="minorHAnsi" w:cstheme="minorHAnsi"/>
          <w:highlight w:val="green"/>
        </w:rPr>
        <w:t>global response</w:t>
      </w:r>
      <w:r w:rsidRPr="00013364">
        <w:rPr>
          <w:rFonts w:asciiTheme="minorHAnsi" w:hAnsiTheme="minorHAnsi" w:cstheme="minorHAnsi"/>
          <w:sz w:val="16"/>
        </w:rPr>
        <w:t xml:space="preserve">. They take for granted that </w:t>
      </w:r>
      <w:r w:rsidRPr="00013364">
        <w:rPr>
          <w:rStyle w:val="Emphasis"/>
          <w:rFonts w:asciiTheme="minorHAnsi" w:hAnsiTheme="minorHAnsi" w:cstheme="minorHAnsi"/>
        </w:rPr>
        <w:t>we need a state to intervene on behalf of nature and workers against capital</w:t>
      </w:r>
      <w:r w:rsidRPr="00013364">
        <w:rPr>
          <w:rFonts w:asciiTheme="minorHAnsi" w:hAnsiTheme="minorHAnsi" w:cstheme="minorHAnsi"/>
          <w:sz w:val="16"/>
        </w:rPr>
        <w:t xml:space="preserve">. The fact that the GND and GIR promise to do this is what makes capitalists fear them. Those who are excited about the promise of the GND—such as </w:t>
      </w:r>
      <w:proofErr w:type="spellStart"/>
      <w:r w:rsidRPr="00013364">
        <w:rPr>
          <w:rFonts w:asciiTheme="minorHAnsi" w:hAnsiTheme="minorHAnsi" w:cstheme="minorHAnsi"/>
          <w:sz w:val="16"/>
        </w:rPr>
        <w:t>Riofrancos</w:t>
      </w:r>
      <w:proofErr w:type="spellEnd"/>
      <w:r w:rsidRPr="00013364">
        <w:rPr>
          <w:rFonts w:asciiTheme="minorHAnsi" w:hAnsiTheme="minorHAnsi" w:cstheme="minorHAnsi"/>
          <w:sz w:val="16"/>
        </w:rPr>
        <w:t xml:space="preserve">—have similarly turned towards the state as a terrain of struggle and a locus of power. Consciously or not, </w:t>
      </w:r>
      <w:r w:rsidRPr="00013364">
        <w:rPr>
          <w:rStyle w:val="StyleUnderline"/>
          <w:rFonts w:asciiTheme="minorHAnsi" w:hAnsiTheme="minorHAnsi" w:cstheme="minorHAnsi"/>
          <w:highlight w:val="green"/>
        </w:rPr>
        <w:t>these</w:t>
      </w:r>
      <w:r w:rsidRPr="00013364">
        <w:rPr>
          <w:rFonts w:asciiTheme="minorHAnsi" w:hAnsiTheme="minorHAnsi" w:cstheme="minorHAnsi"/>
          <w:sz w:val="16"/>
        </w:rPr>
        <w:t xml:space="preserve"> movements have </w:t>
      </w:r>
      <w:r w:rsidRPr="00013364">
        <w:rPr>
          <w:rStyle w:val="StyleUnderline"/>
          <w:rFonts w:asciiTheme="minorHAnsi" w:hAnsiTheme="minorHAnsi" w:cstheme="minorHAnsi"/>
          <w:highlight w:val="green"/>
        </w:rPr>
        <w:t>learned from</w:t>
      </w:r>
      <w:r w:rsidRPr="00013364">
        <w:rPr>
          <w:rFonts w:asciiTheme="minorHAnsi" w:hAnsiTheme="minorHAnsi" w:cstheme="minorHAnsi"/>
          <w:sz w:val="16"/>
        </w:rPr>
        <w:t xml:space="preserve"> the </w:t>
      </w:r>
      <w:r w:rsidRPr="00013364">
        <w:rPr>
          <w:rStyle w:val="Emphasis"/>
          <w:rFonts w:asciiTheme="minorHAnsi" w:hAnsiTheme="minorHAnsi" w:cstheme="minorHAnsi"/>
          <w:highlight w:val="green"/>
        </w:rPr>
        <w:t>failures</w:t>
      </w:r>
      <w:r w:rsidRPr="00013364">
        <w:rPr>
          <w:rStyle w:val="StyleUnderline"/>
          <w:rFonts w:asciiTheme="minorHAnsi" w:hAnsiTheme="minorHAnsi" w:cstheme="minorHAnsi"/>
          <w:highlight w:val="green"/>
        </w:rPr>
        <w:t xml:space="preserve"> of</w:t>
      </w:r>
      <w:r w:rsidRPr="00013364">
        <w:rPr>
          <w:rStyle w:val="StyleUnderline"/>
          <w:rFonts w:asciiTheme="minorHAnsi" w:hAnsiTheme="minorHAnsi" w:cstheme="minorHAnsi"/>
        </w:rPr>
        <w:t xml:space="preserve"> </w:t>
      </w:r>
      <w:r w:rsidRPr="00013364">
        <w:rPr>
          <w:rStyle w:val="Emphasis"/>
          <w:rFonts w:asciiTheme="minorHAnsi" w:hAnsiTheme="minorHAnsi" w:cstheme="minorHAnsi"/>
        </w:rPr>
        <w:t>Climate Camp</w:t>
      </w:r>
      <w:r w:rsidRPr="00013364">
        <w:rPr>
          <w:rFonts w:asciiTheme="minorHAnsi" w:hAnsiTheme="minorHAnsi" w:cstheme="minorHAnsi"/>
          <w:sz w:val="16"/>
        </w:rPr>
        <w:t xml:space="preserve">, </w:t>
      </w:r>
      <w:r w:rsidRPr="00013364">
        <w:rPr>
          <w:rStyle w:val="Emphasis"/>
          <w:rFonts w:asciiTheme="minorHAnsi" w:hAnsiTheme="minorHAnsi" w:cstheme="minorHAnsi"/>
          <w:highlight w:val="green"/>
        </w:rPr>
        <w:t>Occupy</w:t>
      </w:r>
      <w:r w:rsidRPr="00013364">
        <w:rPr>
          <w:rFonts w:asciiTheme="minorHAnsi" w:hAnsiTheme="minorHAnsi" w:cstheme="minorHAnsi"/>
          <w:sz w:val="16"/>
        </w:rPr>
        <w:t xml:space="preserve">, </w:t>
      </w:r>
      <w:r w:rsidRPr="00013364">
        <w:rPr>
          <w:rStyle w:val="StyleUnderline"/>
          <w:rFonts w:asciiTheme="minorHAnsi" w:hAnsiTheme="minorHAnsi" w:cstheme="minorHAnsi"/>
        </w:rPr>
        <w:t>and</w:t>
      </w:r>
      <w:r w:rsidRPr="00013364">
        <w:rPr>
          <w:rFonts w:asciiTheme="minorHAnsi" w:hAnsiTheme="minorHAnsi" w:cstheme="minorHAnsi"/>
          <w:sz w:val="16"/>
        </w:rPr>
        <w:t xml:space="preserve"> the </w:t>
      </w:r>
      <w:r w:rsidRPr="00013364">
        <w:rPr>
          <w:rStyle w:val="Emphasis"/>
          <w:rFonts w:asciiTheme="minorHAnsi" w:hAnsiTheme="minorHAnsi" w:cstheme="minorHAnsi"/>
        </w:rPr>
        <w:t>Movement of Squares</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 xml:space="preserve">It is </w:t>
      </w:r>
      <w:r w:rsidRPr="00013364">
        <w:rPr>
          <w:rStyle w:val="Emphasis"/>
          <w:rFonts w:asciiTheme="minorHAnsi" w:hAnsiTheme="minorHAnsi" w:cstheme="minorHAnsi"/>
          <w:highlight w:val="green"/>
        </w:rPr>
        <w:t>not enough</w:t>
      </w:r>
      <w:r w:rsidRPr="00013364">
        <w:rPr>
          <w:rStyle w:val="StyleUnderline"/>
          <w:rFonts w:asciiTheme="minorHAnsi" w:hAnsiTheme="minorHAnsi" w:cstheme="minorHAnsi"/>
          <w:highlight w:val="green"/>
        </w:rPr>
        <w:t xml:space="preserve"> to </w:t>
      </w:r>
      <w:r w:rsidRPr="00013364">
        <w:rPr>
          <w:rStyle w:val="Emphasis"/>
          <w:rFonts w:asciiTheme="minorHAnsi" w:hAnsiTheme="minorHAnsi" w:cstheme="minorHAnsi"/>
          <w:highlight w:val="green"/>
        </w:rPr>
        <w:t>suspend</w:t>
      </w:r>
      <w:r w:rsidRPr="00013364">
        <w:rPr>
          <w:rStyle w:val="StyleUnderline"/>
          <w:rFonts w:asciiTheme="minorHAnsi" w:hAnsiTheme="minorHAnsi" w:cstheme="minorHAnsi"/>
        </w:rPr>
        <w:t xml:space="preserve"> the normal running of things</w:t>
      </w:r>
      <w:r w:rsidRPr="00013364">
        <w:rPr>
          <w:rFonts w:asciiTheme="minorHAnsi" w:hAnsiTheme="minorHAnsi" w:cstheme="minorHAnsi"/>
          <w:sz w:val="16"/>
        </w:rPr>
        <w:t xml:space="preserve">. </w:t>
      </w:r>
      <w:r w:rsidRPr="00013364">
        <w:rPr>
          <w:rStyle w:val="Emphasis"/>
          <w:rFonts w:asciiTheme="minorHAnsi" w:hAnsiTheme="minorHAnsi" w:cstheme="minorHAnsi"/>
          <w:highlight w:val="green"/>
        </w:rPr>
        <w:t>Taking responsibility means</w:t>
      </w:r>
      <w:r w:rsidRPr="00013364">
        <w:rPr>
          <w:rStyle w:val="Emphasis"/>
          <w:rFonts w:asciiTheme="minorHAnsi" w:hAnsiTheme="minorHAnsi" w:cstheme="minorHAnsi"/>
        </w:rPr>
        <w:t xml:space="preserve"> taking power and </w:t>
      </w:r>
      <w:r w:rsidRPr="00013364">
        <w:rPr>
          <w:rStyle w:val="Emphasis"/>
          <w:rFonts w:asciiTheme="minorHAnsi" w:hAnsiTheme="minorHAnsi" w:cstheme="minorHAnsi"/>
          <w:highlight w:val="green"/>
        </w:rPr>
        <w:t>organizing</w:t>
      </w:r>
      <w:r w:rsidRPr="00013364">
        <w:rPr>
          <w:rStyle w:val="Emphasis"/>
          <w:rFonts w:asciiTheme="minorHAnsi" w:hAnsiTheme="minorHAnsi" w:cstheme="minorHAnsi"/>
        </w:rPr>
        <w:t xml:space="preserve"> society </w:t>
      </w:r>
      <w:r w:rsidRPr="00013364">
        <w:rPr>
          <w:rStyle w:val="Emphasis"/>
          <w:rFonts w:asciiTheme="minorHAnsi" w:hAnsiTheme="minorHAnsi" w:cstheme="minorHAnsi"/>
          <w:highlight w:val="green"/>
        </w:rPr>
        <w:t>in</w:t>
      </w:r>
      <w:r w:rsidRPr="00013364">
        <w:rPr>
          <w:rFonts w:asciiTheme="minorHAnsi" w:hAnsiTheme="minorHAnsi" w:cstheme="minorHAnsi"/>
          <w:sz w:val="16"/>
        </w:rPr>
        <w:t xml:space="preserve"> what Marx called the interests of “freely associated workers,” or more controversially, </w:t>
      </w:r>
      <w:r w:rsidRPr="00013364">
        <w:rPr>
          <w:rStyle w:val="Emphasis"/>
          <w:rFonts w:asciiTheme="minorHAnsi" w:hAnsiTheme="minorHAnsi" w:cstheme="minorHAnsi"/>
          <w:highlight w:val="green"/>
        </w:rPr>
        <w:t xml:space="preserve">the “dictatorship of </w:t>
      </w:r>
      <w:r w:rsidRPr="00013364">
        <w:rPr>
          <w:rStyle w:val="Emphasis"/>
          <w:rFonts w:asciiTheme="minorHAnsi" w:hAnsiTheme="minorHAnsi" w:cstheme="minorHAnsi"/>
        </w:rPr>
        <w:t xml:space="preserve">the </w:t>
      </w:r>
      <w:r w:rsidRPr="00013364">
        <w:rPr>
          <w:rStyle w:val="Emphasis"/>
          <w:rFonts w:asciiTheme="minorHAnsi" w:hAnsiTheme="minorHAnsi" w:cstheme="minorHAnsi"/>
          <w:highlight w:val="green"/>
        </w:rPr>
        <w:t>proletariat.”</w:t>
      </w:r>
      <w:r w:rsidRPr="00013364">
        <w:rPr>
          <w:rFonts w:asciiTheme="minorHAnsi" w:hAnsiTheme="minorHAnsi" w:cstheme="minorHAnsi"/>
          <w:sz w:val="16"/>
        </w:rPr>
        <w:t xml:space="preserve"> The </w:t>
      </w:r>
      <w:r w:rsidRPr="00013364">
        <w:rPr>
          <w:rStyle w:val="StyleUnderline"/>
          <w:rFonts w:asciiTheme="minorHAnsi" w:hAnsiTheme="minorHAnsi" w:cstheme="minorHAnsi"/>
        </w:rPr>
        <w:t>struggles to implement the GND</w:t>
      </w:r>
      <w:r w:rsidRPr="00013364">
        <w:rPr>
          <w:rFonts w:asciiTheme="minorHAnsi" w:hAnsiTheme="minorHAnsi" w:cstheme="minorHAnsi"/>
          <w:sz w:val="16"/>
        </w:rPr>
        <w:t xml:space="preserve"> and GIR </w:t>
      </w:r>
      <w:r w:rsidRPr="00013364">
        <w:rPr>
          <w:rStyle w:val="StyleUnderline"/>
          <w:rFonts w:asciiTheme="minorHAnsi" w:hAnsiTheme="minorHAnsi" w:cstheme="minorHAnsi"/>
        </w:rPr>
        <w:t>tell us</w:t>
      </w:r>
      <w:r w:rsidRPr="00013364">
        <w:rPr>
          <w:rFonts w:asciiTheme="minorHAnsi" w:hAnsiTheme="minorHAnsi" w:cstheme="minorHAnsi"/>
          <w:sz w:val="16"/>
        </w:rPr>
        <w:t xml:space="preserve"> that environmentalists are increasingly aware of </w:t>
      </w:r>
      <w:r w:rsidRPr="00013364">
        <w:rPr>
          <w:rStyle w:val="StyleUnderline"/>
          <w:rFonts w:asciiTheme="minorHAnsi" w:hAnsiTheme="minorHAnsi" w:cstheme="minorHAnsi"/>
        </w:rPr>
        <w:t xml:space="preserve">the need </w:t>
      </w:r>
      <w:r w:rsidRPr="00013364">
        <w:rPr>
          <w:rStyle w:val="StyleUnderline"/>
          <w:rFonts w:asciiTheme="minorHAnsi" w:hAnsiTheme="minorHAnsi" w:cstheme="minorHAnsi"/>
          <w:highlight w:val="green"/>
        </w:rPr>
        <w:t xml:space="preserve">to </w:t>
      </w:r>
      <w:r w:rsidRPr="00013364">
        <w:rPr>
          <w:rStyle w:val="Emphasis"/>
          <w:rFonts w:asciiTheme="minorHAnsi" w:hAnsiTheme="minorHAnsi" w:cstheme="minorHAnsi"/>
          <w:highlight w:val="green"/>
        </w:rPr>
        <w:t>seize the state</w:t>
      </w:r>
      <w:r w:rsidRPr="00013364">
        <w:rPr>
          <w:rFonts w:asciiTheme="minorHAnsi" w:hAnsiTheme="minorHAnsi" w:cstheme="minorHAnsi"/>
          <w:sz w:val="16"/>
        </w:rPr>
        <w:t>—and the need to develop a fighting organization with the capacity to do so.</w:t>
      </w:r>
    </w:p>
    <w:p w14:paraId="760336DC" w14:textId="77777777" w:rsidR="00C50DBB" w:rsidRPr="00013364" w:rsidRDefault="00C50DBB" w:rsidP="00C50DBB">
      <w:pPr>
        <w:rPr>
          <w:rStyle w:val="Emphasis"/>
          <w:rFonts w:asciiTheme="minorHAnsi" w:hAnsiTheme="minorHAnsi" w:cstheme="minorHAnsi"/>
        </w:rPr>
      </w:pPr>
      <w:r w:rsidRPr="00013364">
        <w:rPr>
          <w:rStyle w:val="Emphasis"/>
          <w:rFonts w:asciiTheme="minorHAnsi" w:hAnsiTheme="minorHAnsi" w:cstheme="minorHAnsi"/>
        </w:rPr>
        <w:t>Against State Denialism</w:t>
      </w:r>
    </w:p>
    <w:p w14:paraId="745C96DF" w14:textId="77777777" w:rsidR="00C50DBB" w:rsidRPr="00013364" w:rsidRDefault="00C50DBB" w:rsidP="00C50DBB">
      <w:pPr>
        <w:rPr>
          <w:rFonts w:asciiTheme="minorHAnsi" w:hAnsiTheme="minorHAnsi" w:cstheme="minorHAnsi"/>
          <w:sz w:val="16"/>
        </w:rPr>
      </w:pPr>
      <w:r w:rsidRPr="00013364">
        <w:rPr>
          <w:rFonts w:asciiTheme="minorHAnsi" w:hAnsiTheme="minorHAnsi" w:cstheme="minorHAnsi"/>
          <w:sz w:val="16"/>
        </w:rPr>
        <w:t xml:space="preserve">Ironically, </w:t>
      </w:r>
      <w:r w:rsidRPr="00013364">
        <w:rPr>
          <w:rStyle w:val="StyleUnderline"/>
          <w:rFonts w:asciiTheme="minorHAnsi" w:hAnsiTheme="minorHAnsi" w:cstheme="minorHAnsi"/>
        </w:rPr>
        <w:t xml:space="preserve">at almost the </w:t>
      </w:r>
      <w:r w:rsidRPr="00013364">
        <w:rPr>
          <w:rStyle w:val="Emphasis"/>
          <w:rFonts w:asciiTheme="minorHAnsi" w:hAnsiTheme="minorHAnsi" w:cstheme="minorHAnsi"/>
        </w:rPr>
        <w:t>precise moment</w:t>
      </w:r>
      <w:r w:rsidRPr="00013364">
        <w:rPr>
          <w:rStyle w:val="StyleUnderline"/>
          <w:rFonts w:asciiTheme="minorHAnsi" w:hAnsiTheme="minorHAnsi" w:cstheme="minorHAnsi"/>
        </w:rPr>
        <w:t xml:space="preserve"> that progressive movements have become conscious of the necessity of a climate response </w:t>
      </w:r>
      <w:r w:rsidRPr="00013364">
        <w:rPr>
          <w:rFonts w:asciiTheme="minorHAnsi" w:hAnsiTheme="minorHAnsi" w:cstheme="minorHAnsi"/>
          <w:sz w:val="16"/>
        </w:rPr>
        <w:t xml:space="preserve">operating at the necessary scale, </w:t>
      </w:r>
      <w:r w:rsidRPr="00013364">
        <w:rPr>
          <w:rStyle w:val="StyleUnderline"/>
          <w:rFonts w:asciiTheme="minorHAnsi" w:hAnsiTheme="minorHAnsi" w:cstheme="minorHAnsi"/>
        </w:rPr>
        <w:t>the</w:t>
      </w:r>
      <w:r w:rsidRPr="00013364">
        <w:rPr>
          <w:rFonts w:asciiTheme="minorHAnsi" w:hAnsiTheme="minorHAnsi" w:cstheme="minorHAnsi"/>
          <w:sz w:val="16"/>
        </w:rPr>
        <w:t xml:space="preserve"> Marxist </w:t>
      </w:r>
      <w:r w:rsidRPr="00013364">
        <w:rPr>
          <w:rStyle w:val="StyleUnderline"/>
          <w:rFonts w:asciiTheme="minorHAnsi" w:hAnsiTheme="minorHAnsi" w:cstheme="minorHAnsi"/>
        </w:rPr>
        <w:t xml:space="preserve">left has </w:t>
      </w:r>
      <w:r w:rsidRPr="00040B1B">
        <w:rPr>
          <w:rStyle w:val="StyleUnderline"/>
          <w:rFonts w:asciiTheme="minorHAnsi" w:hAnsiTheme="minorHAnsi" w:cstheme="minorHAnsi"/>
        </w:rPr>
        <w:t xml:space="preserve">taken a </w:t>
      </w:r>
      <w:r w:rsidRPr="00040B1B">
        <w:rPr>
          <w:rStyle w:val="Emphasis"/>
          <w:rFonts w:asciiTheme="minorHAnsi" w:hAnsiTheme="minorHAnsi" w:cstheme="minorHAnsi"/>
        </w:rPr>
        <w:t>state-phobic turn</w:t>
      </w:r>
      <w:r w:rsidRPr="00040B1B">
        <w:rPr>
          <w:rFonts w:asciiTheme="minorHAnsi" w:hAnsiTheme="minorHAnsi" w:cstheme="minorHAnsi"/>
          <w:sz w:val="16"/>
        </w:rPr>
        <w:t xml:space="preserve">. Consider “disaster communism.” </w:t>
      </w:r>
      <w:r w:rsidRPr="00040B1B">
        <w:rPr>
          <w:rStyle w:val="StyleUnderline"/>
          <w:rFonts w:asciiTheme="minorHAnsi" w:hAnsiTheme="minorHAnsi" w:cstheme="minorHAnsi"/>
        </w:rPr>
        <w:t>Confronted with the choice between ruin or revolution</w:t>
      </w:r>
      <w:r w:rsidRPr="00040B1B">
        <w:rPr>
          <w:rFonts w:asciiTheme="minorHAnsi" w:hAnsiTheme="minorHAnsi" w:cstheme="minorHAnsi"/>
          <w:sz w:val="16"/>
        </w:rPr>
        <w:t xml:space="preserve">, </w:t>
      </w:r>
      <w:r w:rsidRPr="00040B1B">
        <w:rPr>
          <w:rStyle w:val="Emphasis"/>
          <w:rFonts w:asciiTheme="minorHAnsi" w:hAnsiTheme="minorHAnsi" w:cstheme="minorHAnsi"/>
        </w:rPr>
        <w:t>disaster communism</w:t>
      </w:r>
      <w:r w:rsidRPr="00040B1B">
        <w:rPr>
          <w:rFonts w:asciiTheme="minorHAnsi" w:hAnsiTheme="minorHAnsi" w:cstheme="minorHAnsi"/>
          <w:sz w:val="16"/>
        </w:rPr>
        <w:t xml:space="preserve"> </w:t>
      </w:r>
      <w:r w:rsidRPr="00040B1B">
        <w:rPr>
          <w:rStyle w:val="StyleUnderline"/>
          <w:rFonts w:asciiTheme="minorHAnsi" w:hAnsiTheme="minorHAnsi" w:cstheme="minorHAnsi"/>
        </w:rPr>
        <w:t xml:space="preserve">opts for </w:t>
      </w:r>
      <w:r w:rsidRPr="00040B1B">
        <w:rPr>
          <w:rStyle w:val="Emphasis"/>
          <w:rFonts w:asciiTheme="minorHAnsi" w:hAnsiTheme="minorHAnsi" w:cstheme="minorHAnsi"/>
        </w:rPr>
        <w:t>ruin</w:t>
      </w:r>
      <w:r w:rsidRPr="00040B1B">
        <w:rPr>
          <w:rFonts w:asciiTheme="minorHAnsi" w:hAnsiTheme="minorHAnsi" w:cstheme="minorHAnsi"/>
          <w:sz w:val="16"/>
        </w:rPr>
        <w:t xml:space="preserve"> </w:t>
      </w:r>
      <w:r w:rsidRPr="00040B1B">
        <w:rPr>
          <w:rStyle w:val="StyleUnderline"/>
          <w:rFonts w:asciiTheme="minorHAnsi" w:hAnsiTheme="minorHAnsi" w:cstheme="minorHAnsi"/>
        </w:rPr>
        <w:t xml:space="preserve">as the </w:t>
      </w:r>
      <w:r w:rsidRPr="00040B1B">
        <w:rPr>
          <w:rStyle w:val="Emphasis"/>
          <w:rFonts w:asciiTheme="minorHAnsi" w:hAnsiTheme="minorHAnsi" w:cstheme="minorHAnsi"/>
        </w:rPr>
        <w:t>path to revolution</w:t>
      </w:r>
      <w:r w:rsidRPr="00040B1B">
        <w:rPr>
          <w:rFonts w:asciiTheme="minorHAnsi" w:hAnsiTheme="minorHAnsi" w:cstheme="minorHAnsi"/>
          <w:sz w:val="16"/>
        </w:rPr>
        <w:t>—</w:t>
      </w:r>
      <w:r w:rsidRPr="00040B1B">
        <w:rPr>
          <w:rStyle w:val="StyleUnderline"/>
          <w:rFonts w:asciiTheme="minorHAnsi" w:hAnsiTheme="minorHAnsi" w:cstheme="minorHAnsi"/>
        </w:rPr>
        <w:t>without considering the</w:t>
      </w:r>
      <w:r w:rsidRPr="00040B1B">
        <w:rPr>
          <w:rFonts w:asciiTheme="minorHAnsi" w:hAnsiTheme="minorHAnsi" w:cstheme="minorHAnsi"/>
          <w:sz w:val="16"/>
        </w:rPr>
        <w:t xml:space="preserve"> form of </w:t>
      </w:r>
      <w:r w:rsidRPr="00040B1B">
        <w:rPr>
          <w:rStyle w:val="Emphasis"/>
          <w:rFonts w:asciiTheme="minorHAnsi" w:hAnsiTheme="minorHAnsi" w:cstheme="minorHAnsi"/>
        </w:rPr>
        <w:t>association necessary</w:t>
      </w:r>
      <w:r w:rsidRPr="00040B1B">
        <w:rPr>
          <w:rFonts w:asciiTheme="minorHAnsi" w:hAnsiTheme="minorHAnsi" w:cstheme="minorHAnsi"/>
          <w:sz w:val="16"/>
        </w:rPr>
        <w:t xml:space="preserve"> to ensure that the revolution ushers in a more equal, just, and sustainable world rather than insulated groups struggling with each other over resources. In lieu of the revolutionary subject emphasized in the Marxist tradition, disaster</w:t>
      </w:r>
      <w:r w:rsidRPr="00013364">
        <w:rPr>
          <w:rFonts w:asciiTheme="minorHAnsi" w:hAnsiTheme="minorHAnsi" w:cstheme="minorHAnsi"/>
          <w:sz w:val="16"/>
        </w:rPr>
        <w:t xml:space="preserve"> communism turns to climate breakdown as the agent of history.</w:t>
      </w:r>
    </w:p>
    <w:p w14:paraId="1F14DA15" w14:textId="77777777" w:rsidR="00C50DBB" w:rsidRPr="00013364" w:rsidRDefault="00C50DBB" w:rsidP="00C50DBB">
      <w:pPr>
        <w:rPr>
          <w:rFonts w:asciiTheme="minorHAnsi" w:hAnsiTheme="minorHAnsi" w:cstheme="minorHAnsi"/>
          <w:sz w:val="16"/>
          <w:szCs w:val="16"/>
        </w:rPr>
      </w:pPr>
      <w:r w:rsidRPr="00013364">
        <w:rPr>
          <w:rFonts w:asciiTheme="minorHAnsi" w:hAnsiTheme="minorHAnsi" w:cstheme="minorHAnsi"/>
          <w:sz w:val="16"/>
          <w:szCs w:val="16"/>
        </w:rPr>
        <w:t>Drawing on Rebecca Solnit’s book A Paradise Built in Hell, a study of how practices of mutual aid and collectivity arise in the aftermath of crises, disaster communists argue that we do not need to seize the state because the state will be washed away, along with the capitalist system itself, as the full force of the climate crisis crashes down around us. While Solnit emphasizes the ephemerality of “disaster communities,” disaster communists ask how these communities might be sustained and even flourish well beyond the punctual point of a climatic disaster wrought by capitalism. Theirs is a vision of communism arising, triumphantly, from capital’s ashes. Vision may be too strong a term here: for the most part, disaster communism is a hope, a screen covering over the need for organization and planning at a scale that can produce a form of life suitable for billions of people and nonhuman species.</w:t>
      </w:r>
    </w:p>
    <w:p w14:paraId="7DFF0ED9" w14:textId="77777777" w:rsidR="00C50DBB" w:rsidRPr="00013364" w:rsidRDefault="00C50DBB" w:rsidP="00C50DBB">
      <w:pPr>
        <w:rPr>
          <w:rFonts w:asciiTheme="minorHAnsi" w:hAnsiTheme="minorHAnsi" w:cstheme="minorHAnsi"/>
          <w:sz w:val="16"/>
        </w:rPr>
      </w:pPr>
      <w:r w:rsidRPr="00040B1B">
        <w:rPr>
          <w:rStyle w:val="StyleUnderline"/>
          <w:rFonts w:asciiTheme="minorHAnsi" w:hAnsiTheme="minorHAnsi" w:cstheme="minorHAnsi"/>
        </w:rPr>
        <w:t>Responses to the Covid-19 pandemic illustrate the point</w:t>
      </w:r>
      <w:r w:rsidRPr="00040B1B">
        <w:rPr>
          <w:rFonts w:asciiTheme="minorHAnsi" w:hAnsiTheme="minorHAnsi" w:cstheme="minorHAnsi"/>
          <w:sz w:val="16"/>
        </w:rPr>
        <w:t xml:space="preserve">. Even as mobilized volunteers and mutual aid can meet real needs by distributing meals, assisting neighbors, and coordinating webinars, </w:t>
      </w:r>
      <w:r w:rsidRPr="00040B1B">
        <w:rPr>
          <w:rStyle w:val="StyleUnderline"/>
          <w:rFonts w:asciiTheme="minorHAnsi" w:hAnsiTheme="minorHAnsi" w:cstheme="minorHAnsi"/>
        </w:rPr>
        <w:t>they are inadequate to the most demanding tasks</w:t>
      </w:r>
      <w:r w:rsidRPr="00040B1B">
        <w:rPr>
          <w:rFonts w:asciiTheme="minorHAnsi" w:hAnsiTheme="minorHAnsi" w:cstheme="minorHAnsi"/>
          <w:sz w:val="16"/>
        </w:rPr>
        <w:t xml:space="preserve"> of developing and administering tests </w:t>
      </w:r>
      <w:r w:rsidRPr="00040B1B">
        <w:rPr>
          <w:rStyle w:val="StyleUnderline"/>
          <w:rFonts w:asciiTheme="minorHAnsi" w:hAnsiTheme="minorHAnsi" w:cstheme="minorHAnsi"/>
        </w:rPr>
        <w:t>for</w:t>
      </w:r>
      <w:r w:rsidRPr="00040B1B">
        <w:rPr>
          <w:rFonts w:asciiTheme="minorHAnsi" w:hAnsiTheme="minorHAnsi" w:cstheme="minorHAnsi"/>
          <w:sz w:val="16"/>
        </w:rPr>
        <w:t xml:space="preserve"> the virus, </w:t>
      </w:r>
      <w:r w:rsidRPr="00040B1B">
        <w:rPr>
          <w:rStyle w:val="StyleUnderline"/>
          <w:rFonts w:asciiTheme="minorHAnsi" w:hAnsiTheme="minorHAnsi" w:cstheme="minorHAnsi"/>
        </w:rPr>
        <w:t>securing hospital beds</w:t>
      </w:r>
      <w:r w:rsidRPr="00040B1B">
        <w:rPr>
          <w:rFonts w:asciiTheme="minorHAnsi" w:hAnsiTheme="minorHAnsi" w:cstheme="minorHAnsi"/>
          <w:sz w:val="16"/>
        </w:rPr>
        <w:t xml:space="preserve"> in intensive</w:t>
      </w:r>
      <w:r w:rsidRPr="00013364">
        <w:rPr>
          <w:rFonts w:asciiTheme="minorHAnsi" w:hAnsiTheme="minorHAnsi" w:cstheme="minorHAnsi"/>
          <w:sz w:val="16"/>
        </w:rPr>
        <w:t xml:space="preserve"> care units, </w:t>
      </w:r>
      <w:proofErr w:type="gramStart"/>
      <w:r w:rsidRPr="00013364">
        <w:rPr>
          <w:rFonts w:asciiTheme="minorHAnsi" w:hAnsiTheme="minorHAnsi" w:cstheme="minorHAnsi"/>
          <w:sz w:val="16"/>
        </w:rPr>
        <w:t>producing</w:t>
      </w:r>
      <w:proofErr w:type="gramEnd"/>
      <w:r w:rsidRPr="00013364">
        <w:rPr>
          <w:rFonts w:asciiTheme="minorHAnsi" w:hAnsiTheme="minorHAnsi" w:cstheme="minorHAnsi"/>
          <w:sz w:val="16"/>
        </w:rPr>
        <w:t xml:space="preserve"> and distributing respirators, and providing adequate protective equipment at the necessary scale. </w:t>
      </w:r>
      <w:r w:rsidRPr="00013364">
        <w:rPr>
          <w:rStyle w:val="StyleUnderline"/>
          <w:rFonts w:asciiTheme="minorHAnsi" w:hAnsiTheme="minorHAnsi" w:cstheme="minorHAnsi"/>
          <w:highlight w:val="green"/>
        </w:rPr>
        <w:t xml:space="preserve">Mutual aid is </w:t>
      </w:r>
      <w:r w:rsidRPr="00013364">
        <w:rPr>
          <w:rStyle w:val="Emphasis"/>
          <w:rFonts w:asciiTheme="minorHAnsi" w:hAnsiTheme="minorHAnsi" w:cstheme="minorHAnsi"/>
          <w:highlight w:val="green"/>
        </w:rPr>
        <w:t>inspiring</w:t>
      </w:r>
      <w:r w:rsidRPr="00013364">
        <w:rPr>
          <w:rStyle w:val="StyleUnderline"/>
          <w:rFonts w:asciiTheme="minorHAnsi" w:hAnsiTheme="minorHAnsi" w:cstheme="minorHAnsi"/>
        </w:rPr>
        <w:t xml:space="preserve">, </w:t>
      </w:r>
      <w:r w:rsidRPr="00013364">
        <w:rPr>
          <w:rStyle w:val="StyleUnderline"/>
          <w:rFonts w:asciiTheme="minorHAnsi" w:hAnsiTheme="minorHAnsi" w:cstheme="minorHAnsi"/>
          <w:highlight w:val="green"/>
        </w:rPr>
        <w:t>but</w:t>
      </w:r>
      <w:r w:rsidRPr="00013364">
        <w:rPr>
          <w:rStyle w:val="StyleUnderline"/>
          <w:rFonts w:asciiTheme="minorHAnsi" w:hAnsiTheme="minorHAnsi" w:cstheme="minorHAnsi"/>
        </w:rPr>
        <w:t xml:space="preserve"> it’s </w:t>
      </w:r>
      <w:r w:rsidRPr="00013364">
        <w:rPr>
          <w:rStyle w:val="StyleUnderline"/>
          <w:rFonts w:asciiTheme="minorHAnsi" w:hAnsiTheme="minorHAnsi" w:cstheme="minorHAnsi"/>
          <w:highlight w:val="green"/>
        </w:rPr>
        <w:t xml:space="preserve">not </w:t>
      </w:r>
      <w:r w:rsidRPr="00013364">
        <w:rPr>
          <w:rStyle w:val="Emphasis"/>
          <w:rFonts w:asciiTheme="minorHAnsi" w:hAnsiTheme="minorHAnsi" w:cstheme="minorHAnsi"/>
          <w:highlight w:val="green"/>
        </w:rPr>
        <w:t>enough</w:t>
      </w:r>
      <w:r w:rsidRPr="00013364">
        <w:rPr>
          <w:rFonts w:asciiTheme="minorHAnsi" w:hAnsiTheme="minorHAnsi" w:cstheme="minorHAnsi"/>
          <w:sz w:val="16"/>
        </w:rPr>
        <w:t>—</w:t>
      </w:r>
      <w:r w:rsidRPr="00013364">
        <w:rPr>
          <w:rStyle w:val="StyleUnderline"/>
          <w:rFonts w:asciiTheme="minorHAnsi" w:hAnsiTheme="minorHAnsi" w:cstheme="minorHAnsi"/>
          <w:highlight w:val="green"/>
        </w:rPr>
        <w:t>it can’t</w:t>
      </w:r>
      <w:r w:rsidRPr="00013364">
        <w:rPr>
          <w:rStyle w:val="StyleUnderline"/>
          <w:rFonts w:asciiTheme="minorHAnsi" w:hAnsiTheme="minorHAnsi" w:cstheme="minorHAnsi"/>
        </w:rPr>
        <w:t xml:space="preserve"> stop</w:t>
      </w:r>
      <w:r w:rsidRPr="00013364">
        <w:rPr>
          <w:rFonts w:asciiTheme="minorHAnsi" w:hAnsiTheme="minorHAnsi" w:cstheme="minorHAnsi"/>
          <w:sz w:val="16"/>
        </w:rPr>
        <w:t xml:space="preserve"> the </w:t>
      </w:r>
      <w:r w:rsidRPr="00013364">
        <w:rPr>
          <w:rStyle w:val="StyleUnderline"/>
          <w:rFonts w:asciiTheme="minorHAnsi" w:hAnsiTheme="minorHAnsi" w:cstheme="minorHAnsi"/>
        </w:rPr>
        <w:t>hoarders</w:t>
      </w:r>
      <w:r w:rsidRPr="00013364">
        <w:rPr>
          <w:rFonts w:asciiTheme="minorHAnsi" w:hAnsiTheme="minorHAnsi" w:cstheme="minorHAnsi"/>
          <w:sz w:val="16"/>
        </w:rPr>
        <w:t xml:space="preserve"> and profiteers, </w:t>
      </w:r>
      <w:r w:rsidRPr="00013364">
        <w:rPr>
          <w:rStyle w:val="StyleUnderline"/>
          <w:rFonts w:asciiTheme="minorHAnsi" w:hAnsiTheme="minorHAnsi" w:cstheme="minorHAnsi"/>
          <w:highlight w:val="green"/>
        </w:rPr>
        <w:t>pay</w:t>
      </w:r>
      <w:r w:rsidRPr="00013364">
        <w:rPr>
          <w:rFonts w:asciiTheme="minorHAnsi" w:hAnsiTheme="minorHAnsi" w:cstheme="minorHAnsi"/>
          <w:sz w:val="16"/>
        </w:rPr>
        <w:t xml:space="preserve"> hospital bills and </w:t>
      </w:r>
      <w:r w:rsidRPr="00013364">
        <w:rPr>
          <w:rStyle w:val="StyleUnderline"/>
          <w:rFonts w:asciiTheme="minorHAnsi" w:hAnsiTheme="minorHAnsi" w:cstheme="minorHAnsi"/>
        </w:rPr>
        <w:t xml:space="preserve">unemployment </w:t>
      </w:r>
      <w:r w:rsidRPr="00013364">
        <w:rPr>
          <w:rStyle w:val="StyleUnderline"/>
          <w:rFonts w:asciiTheme="minorHAnsi" w:hAnsiTheme="minorHAnsi" w:cstheme="minorHAnsi"/>
          <w:highlight w:val="green"/>
        </w:rPr>
        <w:t>insurance</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release prisoners</w:t>
      </w:r>
      <w:r w:rsidRPr="00013364">
        <w:rPr>
          <w:rFonts w:asciiTheme="minorHAnsi" w:hAnsiTheme="minorHAnsi" w:cstheme="minorHAnsi"/>
          <w:sz w:val="16"/>
        </w:rPr>
        <w:t xml:space="preserve"> and detainees. It doesn’t scale, particularly when the prevailing logic comes from the market. That capital accumulation takes place through dispossession as well as exploitation brings home the real limit of mutual aid: </w:t>
      </w:r>
      <w:r w:rsidRPr="00013364">
        <w:rPr>
          <w:rStyle w:val="StyleUnderline"/>
          <w:rFonts w:asciiTheme="minorHAnsi" w:hAnsiTheme="minorHAnsi" w:cstheme="minorHAnsi"/>
          <w:highlight w:val="green"/>
        </w:rPr>
        <w:t>poor</w:t>
      </w:r>
      <w:r w:rsidRPr="00013364">
        <w:rPr>
          <w:rStyle w:val="StyleUnderline"/>
          <w:rFonts w:asciiTheme="minorHAnsi" w:hAnsiTheme="minorHAnsi" w:cstheme="minorHAnsi"/>
        </w:rPr>
        <w:t xml:space="preserve"> and working people </w:t>
      </w:r>
      <w:r w:rsidRPr="00013364">
        <w:rPr>
          <w:rStyle w:val="StyleUnderline"/>
          <w:rFonts w:asciiTheme="minorHAnsi" w:hAnsiTheme="minorHAnsi" w:cstheme="minorHAnsi"/>
          <w:highlight w:val="green"/>
        </w:rPr>
        <w:t>do not own</w:t>
      </w:r>
      <w:r w:rsidRPr="00013364">
        <w:rPr>
          <w:rStyle w:val="StyleUnderline"/>
          <w:rFonts w:asciiTheme="minorHAnsi" w:hAnsiTheme="minorHAnsi" w:cstheme="minorHAnsi"/>
        </w:rPr>
        <w:t xml:space="preserve"> the </w:t>
      </w:r>
      <w:r w:rsidRPr="00013364">
        <w:rPr>
          <w:rStyle w:val="StyleUnderline"/>
          <w:rFonts w:asciiTheme="minorHAnsi" w:hAnsiTheme="minorHAnsi" w:cstheme="minorHAnsi"/>
          <w:highlight w:val="green"/>
        </w:rPr>
        <w:t>means of production</w:t>
      </w:r>
      <w:r w:rsidRPr="00013364">
        <w:rPr>
          <w:rFonts w:asciiTheme="minorHAnsi" w:hAnsiTheme="minorHAnsi" w:cstheme="minorHAnsi"/>
          <w:sz w:val="16"/>
        </w:rPr>
        <w:t xml:space="preserve"> and therefore production does not meet social needs.</w:t>
      </w:r>
    </w:p>
    <w:p w14:paraId="3CE99604" w14:textId="77777777" w:rsidR="00C50DBB" w:rsidRPr="00013364" w:rsidRDefault="00C50DBB" w:rsidP="00C50DBB">
      <w:pPr>
        <w:rPr>
          <w:rFonts w:asciiTheme="minorHAnsi" w:hAnsiTheme="minorHAnsi" w:cstheme="minorHAnsi"/>
          <w:sz w:val="16"/>
        </w:rPr>
      </w:pPr>
      <w:r w:rsidRPr="00013364">
        <w:rPr>
          <w:rFonts w:asciiTheme="minorHAnsi" w:hAnsiTheme="minorHAnsi" w:cstheme="minorHAnsi"/>
          <w:sz w:val="16"/>
        </w:rPr>
        <w:t xml:space="preserve">Furthermore, in extreme capitalist countries like the US and the UK, social and political diversity means that </w:t>
      </w:r>
      <w:r w:rsidRPr="00013364">
        <w:rPr>
          <w:rStyle w:val="StyleUnderline"/>
          <w:rFonts w:asciiTheme="minorHAnsi" w:hAnsiTheme="minorHAnsi" w:cstheme="minorHAnsi"/>
          <w:highlight w:val="green"/>
        </w:rPr>
        <w:t>many do not</w:t>
      </w:r>
      <w:r w:rsidRPr="00013364">
        <w:rPr>
          <w:rStyle w:val="StyleUnderline"/>
          <w:rFonts w:asciiTheme="minorHAnsi" w:hAnsiTheme="minorHAnsi" w:cstheme="minorHAnsi"/>
        </w:rPr>
        <w:t xml:space="preserve"> voluntarily </w:t>
      </w:r>
      <w:r w:rsidRPr="00013364">
        <w:rPr>
          <w:rStyle w:val="StyleUnderline"/>
          <w:rFonts w:asciiTheme="minorHAnsi" w:hAnsiTheme="minorHAnsi" w:cstheme="minorHAnsi"/>
          <w:highlight w:val="green"/>
        </w:rPr>
        <w:t>comply</w:t>
      </w:r>
      <w:r w:rsidRPr="00013364">
        <w:rPr>
          <w:rStyle w:val="StyleUnderline"/>
          <w:rFonts w:asciiTheme="minorHAnsi" w:hAnsiTheme="minorHAnsi" w:cstheme="minorHAnsi"/>
        </w:rPr>
        <w:t xml:space="preserve"> with public health recommendations</w:t>
      </w:r>
      <w:r w:rsidRPr="00013364">
        <w:rPr>
          <w:rFonts w:asciiTheme="minorHAnsi" w:hAnsiTheme="minorHAnsi" w:cstheme="minorHAnsi"/>
          <w:sz w:val="16"/>
        </w:rPr>
        <w:t xml:space="preserve">. Employers insist that employees come to work. Students spend spring break at the beach. Individuals approach their own situations in terms of exceptions, reasons why they don’t need to comply with directives. Orders from the state don’t eliminate all these exceptions. But they reduce them substantially, most significantly by preventing employers from requiring workers to put themselves at risk. </w:t>
      </w:r>
      <w:r w:rsidRPr="00013364">
        <w:rPr>
          <w:rStyle w:val="StyleUnderline"/>
          <w:rFonts w:asciiTheme="minorHAnsi" w:hAnsiTheme="minorHAnsi" w:cstheme="minorHAnsi"/>
        </w:rPr>
        <w:t xml:space="preserve">Were the state used as an instrument of </w:t>
      </w:r>
      <w:proofErr w:type="gramStart"/>
      <w:r w:rsidRPr="00013364">
        <w:rPr>
          <w:rStyle w:val="StyleUnderline"/>
          <w:rFonts w:asciiTheme="minorHAnsi" w:hAnsiTheme="minorHAnsi" w:cstheme="minorHAnsi"/>
        </w:rPr>
        <w:t>working class</w:t>
      </w:r>
      <w:proofErr w:type="gramEnd"/>
      <w:r w:rsidRPr="00013364">
        <w:rPr>
          <w:rStyle w:val="StyleUnderline"/>
          <w:rFonts w:asciiTheme="minorHAnsi" w:hAnsiTheme="minorHAnsi" w:cstheme="minorHAnsi"/>
        </w:rPr>
        <w:t xml:space="preserve"> power, it would, at a minimum, guarantee</w:t>
      </w:r>
      <w:r w:rsidRPr="00013364">
        <w:rPr>
          <w:rFonts w:asciiTheme="minorHAnsi" w:hAnsiTheme="minorHAnsi" w:cstheme="minorHAnsi"/>
          <w:sz w:val="16"/>
        </w:rPr>
        <w:t xml:space="preserve"> that </w:t>
      </w:r>
      <w:r w:rsidRPr="00013364">
        <w:rPr>
          <w:rStyle w:val="StyleUnderline"/>
          <w:rFonts w:asciiTheme="minorHAnsi" w:hAnsiTheme="minorHAnsi" w:cstheme="minorHAnsi"/>
        </w:rPr>
        <w:t>workers would continue to be paid, that the health</w:t>
      </w:r>
      <w:r w:rsidRPr="00013364">
        <w:rPr>
          <w:rFonts w:asciiTheme="minorHAnsi" w:hAnsiTheme="minorHAnsi" w:cstheme="minorHAnsi"/>
          <w:sz w:val="16"/>
        </w:rPr>
        <w:t xml:space="preserve"> and well-being </w:t>
      </w:r>
      <w:r w:rsidRPr="00013364">
        <w:rPr>
          <w:rStyle w:val="StyleUnderline"/>
          <w:rFonts w:asciiTheme="minorHAnsi" w:hAnsiTheme="minorHAnsi" w:cstheme="minorHAnsi"/>
        </w:rPr>
        <w:t>of people would be the focus</w:t>
      </w:r>
      <w:r w:rsidRPr="00013364">
        <w:rPr>
          <w:rFonts w:asciiTheme="minorHAnsi" w:hAnsiTheme="minorHAnsi" w:cstheme="minorHAnsi"/>
          <w:sz w:val="16"/>
        </w:rPr>
        <w:t xml:space="preserve"> of government attention. The pandemic demonstrates a truth that the left’s responses to climate change have been slow to </w:t>
      </w:r>
      <w:proofErr w:type="gramStart"/>
      <w:r w:rsidRPr="00013364">
        <w:rPr>
          <w:rFonts w:asciiTheme="minorHAnsi" w:hAnsiTheme="minorHAnsi" w:cstheme="minorHAnsi"/>
          <w:sz w:val="16"/>
        </w:rPr>
        <w:t>acknowledge:</w:t>
      </w:r>
      <w:proofErr w:type="gramEnd"/>
      <w:r w:rsidRPr="00013364">
        <w:rPr>
          <w:rFonts w:asciiTheme="minorHAnsi" w:hAnsiTheme="minorHAnsi" w:cstheme="minorHAnsi"/>
          <w:sz w:val="16"/>
        </w:rPr>
        <w:t xml:space="preserve"> </w:t>
      </w:r>
      <w:r w:rsidRPr="00013364">
        <w:rPr>
          <w:rStyle w:val="StyleUnderline"/>
          <w:rFonts w:asciiTheme="minorHAnsi" w:hAnsiTheme="minorHAnsi" w:cstheme="minorHAnsi"/>
        </w:rPr>
        <w:t xml:space="preserve">global problems require a centrally planned response with all the tools that are at the disposal of </w:t>
      </w:r>
      <w:r w:rsidRPr="00013364">
        <w:rPr>
          <w:rStyle w:val="StyleUnderline"/>
          <w:rFonts w:asciiTheme="minorHAnsi" w:hAnsiTheme="minorHAnsi" w:cstheme="minorHAnsi"/>
          <w:highlight w:val="green"/>
        </w:rPr>
        <w:t>the state</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 xml:space="preserve">Failing to seize </w:t>
      </w:r>
      <w:r w:rsidRPr="00013364">
        <w:rPr>
          <w:rStyle w:val="Emphasis"/>
          <w:rFonts w:asciiTheme="minorHAnsi" w:hAnsiTheme="minorHAnsi" w:cstheme="minorHAnsi"/>
          <w:highlight w:val="green"/>
        </w:rPr>
        <w:t>hospitals</w:t>
      </w:r>
      <w:r w:rsidRPr="00013364">
        <w:rPr>
          <w:rStyle w:val="StyleUnderline"/>
          <w:rFonts w:asciiTheme="minorHAnsi" w:hAnsiTheme="minorHAnsi" w:cstheme="minorHAnsi"/>
        </w:rPr>
        <w:t xml:space="preserve">, industry, banks, </w:t>
      </w:r>
      <w:r w:rsidRPr="00013364">
        <w:rPr>
          <w:rStyle w:val="StyleUnderline"/>
          <w:rFonts w:asciiTheme="minorHAnsi" w:hAnsiTheme="minorHAnsi" w:cstheme="minorHAnsi"/>
          <w:highlight w:val="green"/>
        </w:rPr>
        <w:t xml:space="preserve">and </w:t>
      </w:r>
      <w:r w:rsidRPr="00013364">
        <w:rPr>
          <w:rStyle w:val="Emphasis"/>
          <w:rFonts w:asciiTheme="minorHAnsi" w:hAnsiTheme="minorHAnsi" w:cstheme="minorHAnsi"/>
          <w:highlight w:val="green"/>
        </w:rPr>
        <w:t>logistical networks</w:t>
      </w:r>
      <w:r w:rsidRPr="00013364">
        <w:rPr>
          <w:rStyle w:val="StyleUnderline"/>
          <w:rFonts w:asciiTheme="minorHAnsi" w:hAnsiTheme="minorHAnsi" w:cstheme="minorHAnsi"/>
        </w:rPr>
        <w:t xml:space="preserve"> from the capitalist class </w:t>
      </w:r>
      <w:r w:rsidRPr="00013364">
        <w:rPr>
          <w:rStyle w:val="StyleUnderline"/>
          <w:rFonts w:asciiTheme="minorHAnsi" w:hAnsiTheme="minorHAnsi" w:cstheme="minorHAnsi"/>
          <w:highlight w:val="green"/>
        </w:rPr>
        <w:t>results in</w:t>
      </w:r>
      <w:r w:rsidRPr="00013364">
        <w:rPr>
          <w:rStyle w:val="StyleUnderline"/>
          <w:rFonts w:asciiTheme="minorHAnsi" w:hAnsiTheme="minorHAnsi" w:cstheme="minorHAnsi"/>
        </w:rPr>
        <w:t xml:space="preserve"> needless </w:t>
      </w:r>
      <w:r w:rsidRPr="00013364">
        <w:rPr>
          <w:rStyle w:val="StyleUnderline"/>
          <w:rFonts w:asciiTheme="minorHAnsi" w:hAnsiTheme="minorHAnsi" w:cstheme="minorHAnsi"/>
          <w:highlight w:val="green"/>
        </w:rPr>
        <w:t>death</w:t>
      </w:r>
      <w:r w:rsidRPr="00013364">
        <w:rPr>
          <w:rFonts w:asciiTheme="minorHAnsi" w:hAnsiTheme="minorHAnsi" w:cstheme="minorHAnsi"/>
          <w:sz w:val="16"/>
        </w:rPr>
        <w:t>—and gives a green light to disaster capitalism.</w:t>
      </w:r>
    </w:p>
    <w:p w14:paraId="682CE29B" w14:textId="77777777" w:rsidR="00C50DBB" w:rsidRPr="00013364" w:rsidRDefault="00C50DBB" w:rsidP="00C50DBB">
      <w:pPr>
        <w:rPr>
          <w:rFonts w:asciiTheme="minorHAnsi" w:hAnsiTheme="minorHAnsi" w:cstheme="minorHAnsi"/>
          <w:sz w:val="16"/>
          <w:szCs w:val="16"/>
        </w:rPr>
      </w:pPr>
      <w:r w:rsidRPr="00013364">
        <w:rPr>
          <w:rFonts w:asciiTheme="minorHAnsi" w:hAnsiTheme="minorHAnsi" w:cstheme="minorHAnsi"/>
          <w:sz w:val="16"/>
          <w:szCs w:val="16"/>
        </w:rPr>
        <w:t>Geoff Mann and Joel Wainwright’s 2018 book Climate Leviathan provides another state-phobic response to the climate crisis. Mann and Wainwright predict four possible resolutions to the climate crisis. The first is “Climate Leviathan.” This is a global sovereign power that would act in the interests of capitalist states and global capital to limit the effects of climate breakdown. This is effectively the scenario hoped for by Chakrabarty. The second is “Climate Behemoth.” Here, states cannot agree to constitute a global sovereign power and so the crisis is tackled by international capital in the interests of international capital. The third is “Climate Mao.” In this scenario a single authoritarian sovereign power, most likely China, leads global mitigation and adaptation efforts. Finally, their fourth and preferred scenario is “Climate X.” This would be a so-far-nonexistent social movement that struggles to resolve the crisis in a way that is simultaneously anti-capitalist and anti-sovereign.</w:t>
      </w:r>
    </w:p>
    <w:p w14:paraId="1CFE3545" w14:textId="77777777" w:rsidR="00C50DBB" w:rsidRPr="00013364" w:rsidRDefault="00C50DBB" w:rsidP="00C50DBB">
      <w:pPr>
        <w:rPr>
          <w:rFonts w:asciiTheme="minorHAnsi" w:hAnsiTheme="minorHAnsi" w:cstheme="minorHAnsi"/>
          <w:sz w:val="16"/>
          <w:szCs w:val="16"/>
        </w:rPr>
      </w:pPr>
      <w:r w:rsidRPr="00013364">
        <w:rPr>
          <w:rFonts w:asciiTheme="minorHAnsi" w:hAnsiTheme="minorHAnsi" w:cstheme="minorHAnsi"/>
          <w:sz w:val="16"/>
          <w:szCs w:val="16"/>
        </w:rPr>
        <w:t xml:space="preserve">Alyssa </w:t>
      </w:r>
      <w:proofErr w:type="spellStart"/>
      <w:r w:rsidRPr="00013364">
        <w:rPr>
          <w:rFonts w:asciiTheme="minorHAnsi" w:hAnsiTheme="minorHAnsi" w:cstheme="minorHAnsi"/>
          <w:sz w:val="16"/>
          <w:szCs w:val="16"/>
        </w:rPr>
        <w:t>Battistoni</w:t>
      </w:r>
      <w:proofErr w:type="spellEnd"/>
      <w:r w:rsidRPr="00013364">
        <w:rPr>
          <w:rFonts w:asciiTheme="minorHAnsi" w:hAnsiTheme="minorHAnsi" w:cstheme="minorHAnsi"/>
          <w:sz w:val="16"/>
          <w:szCs w:val="16"/>
        </w:rPr>
        <w:t xml:space="preserve"> and Patrick Bigger have already written compelling Marxist critiques of Climate Leviathan. We don’t need to rehearse them here. We note, however, that </w:t>
      </w:r>
      <w:r w:rsidRPr="00013364">
        <w:rPr>
          <w:rStyle w:val="StyleUnderline"/>
          <w:rFonts w:asciiTheme="minorHAnsi" w:hAnsiTheme="minorHAnsi" w:cstheme="minorHAnsi"/>
        </w:rPr>
        <w:t xml:space="preserve">responses to the Covid-19 pandemic have resembled Climate Behemoth and </w:t>
      </w:r>
      <w:r w:rsidRPr="00013364">
        <w:rPr>
          <w:rStyle w:val="Emphasis"/>
          <w:rFonts w:asciiTheme="minorHAnsi" w:hAnsiTheme="minorHAnsi" w:cstheme="minorHAnsi"/>
          <w:highlight w:val="green"/>
        </w:rPr>
        <w:t>Climate Mao</w:t>
      </w:r>
      <w:r w:rsidRPr="00013364">
        <w:rPr>
          <w:rFonts w:asciiTheme="minorHAnsi" w:hAnsiTheme="minorHAnsi" w:cstheme="minorHAnsi"/>
          <w:sz w:val="16"/>
          <w:szCs w:val="16"/>
        </w:rPr>
        <w:t xml:space="preserve">. </w:t>
      </w:r>
      <w:r w:rsidRPr="00013364">
        <w:rPr>
          <w:rStyle w:val="StyleUnderline"/>
          <w:rFonts w:asciiTheme="minorHAnsi" w:hAnsiTheme="minorHAnsi" w:cstheme="minorHAnsi"/>
        </w:rPr>
        <w:t>While the US, UK, and EU have been slow to use state power to coordinate</w:t>
      </w:r>
      <w:r w:rsidRPr="00013364">
        <w:rPr>
          <w:rFonts w:asciiTheme="minorHAnsi" w:hAnsiTheme="minorHAnsi" w:cstheme="minorHAnsi"/>
          <w:sz w:val="16"/>
          <w:szCs w:val="16"/>
        </w:rPr>
        <w:t xml:space="preserve"> either within or among </w:t>
      </w:r>
      <w:proofErr w:type="gramStart"/>
      <w:r w:rsidRPr="00013364">
        <w:rPr>
          <w:rFonts w:asciiTheme="minorHAnsi" w:hAnsiTheme="minorHAnsi" w:cstheme="minorHAnsi"/>
          <w:sz w:val="16"/>
          <w:szCs w:val="16"/>
        </w:rPr>
        <w:t>the themselves</w:t>
      </w:r>
      <w:proofErr w:type="gramEnd"/>
      <w:r w:rsidRPr="00013364">
        <w:rPr>
          <w:rFonts w:asciiTheme="minorHAnsi" w:hAnsiTheme="minorHAnsi" w:cstheme="minorHAnsi"/>
          <w:sz w:val="16"/>
          <w:szCs w:val="16"/>
        </w:rPr>
        <w:t xml:space="preserve">, </w:t>
      </w:r>
      <w:r w:rsidRPr="00013364">
        <w:rPr>
          <w:rStyle w:val="StyleUnderline"/>
          <w:rFonts w:asciiTheme="minorHAnsi" w:hAnsiTheme="minorHAnsi" w:cstheme="minorHAnsi"/>
        </w:rPr>
        <w:t>instead following the dictates and interests of capital</w:t>
      </w:r>
      <w:r w:rsidRPr="00013364">
        <w:rPr>
          <w:rFonts w:asciiTheme="minorHAnsi" w:hAnsiTheme="minorHAnsi" w:cstheme="minorHAnsi"/>
          <w:sz w:val="16"/>
          <w:szCs w:val="16"/>
        </w:rPr>
        <w:t xml:space="preserve"> in their structuring of economic responses to the pandemic, </w:t>
      </w:r>
      <w:r w:rsidRPr="00013364">
        <w:rPr>
          <w:rStyle w:val="StyleUnderline"/>
          <w:rFonts w:asciiTheme="minorHAnsi" w:hAnsiTheme="minorHAnsi" w:cstheme="minorHAnsi"/>
        </w:rPr>
        <w:t>China</w:t>
      </w:r>
      <w:r w:rsidRPr="00013364">
        <w:rPr>
          <w:rFonts w:asciiTheme="minorHAnsi" w:hAnsiTheme="minorHAnsi" w:cstheme="minorHAnsi"/>
          <w:sz w:val="16"/>
          <w:szCs w:val="16"/>
        </w:rPr>
        <w:t xml:space="preserve"> has </w:t>
      </w:r>
      <w:r w:rsidRPr="00013364">
        <w:rPr>
          <w:rStyle w:val="StyleUnderline"/>
          <w:rFonts w:asciiTheme="minorHAnsi" w:hAnsiTheme="minorHAnsi" w:cstheme="minorHAnsi"/>
          <w:highlight w:val="green"/>
        </w:rPr>
        <w:t>modeled</w:t>
      </w:r>
      <w:r w:rsidRPr="00013364">
        <w:rPr>
          <w:rStyle w:val="StyleUnderline"/>
          <w:rFonts w:asciiTheme="minorHAnsi" w:hAnsiTheme="minorHAnsi" w:cstheme="minorHAnsi"/>
        </w:rPr>
        <w:t xml:space="preserve"> both rigorous state action with respect to quarantines and </w:t>
      </w:r>
      <w:r w:rsidRPr="00013364">
        <w:rPr>
          <w:rStyle w:val="StyleUnderline"/>
          <w:rFonts w:asciiTheme="minorHAnsi" w:hAnsiTheme="minorHAnsi" w:cstheme="minorHAnsi"/>
          <w:highlight w:val="green"/>
        </w:rPr>
        <w:t>international leadership with respect to provision of</w:t>
      </w:r>
      <w:r w:rsidRPr="00013364">
        <w:rPr>
          <w:rStyle w:val="StyleUnderline"/>
          <w:rFonts w:asciiTheme="minorHAnsi" w:hAnsiTheme="minorHAnsi" w:cstheme="minorHAnsi"/>
        </w:rPr>
        <w:t xml:space="preserve"> medical </w:t>
      </w:r>
      <w:r w:rsidRPr="00013364">
        <w:rPr>
          <w:rStyle w:val="StyleUnderline"/>
          <w:rFonts w:asciiTheme="minorHAnsi" w:hAnsiTheme="minorHAnsi" w:cstheme="minorHAnsi"/>
          <w:highlight w:val="green"/>
        </w:rPr>
        <w:t>aid</w:t>
      </w:r>
      <w:r w:rsidRPr="00013364">
        <w:rPr>
          <w:rFonts w:asciiTheme="minorHAnsi" w:hAnsiTheme="minorHAnsi" w:cstheme="minorHAnsi"/>
          <w:sz w:val="16"/>
          <w:szCs w:val="16"/>
        </w:rPr>
        <w:t xml:space="preserve">. What’s important for our argument here is that Mann and Wainwright’s </w:t>
      </w:r>
      <w:r w:rsidRPr="00013364">
        <w:rPr>
          <w:rStyle w:val="Emphasis"/>
          <w:rFonts w:asciiTheme="minorHAnsi" w:hAnsiTheme="minorHAnsi" w:cstheme="minorHAnsi"/>
          <w:highlight w:val="green"/>
        </w:rPr>
        <w:t>state denialism</w:t>
      </w:r>
      <w:r w:rsidRPr="00013364">
        <w:rPr>
          <w:rStyle w:val="StyleUnderline"/>
          <w:rFonts w:asciiTheme="minorHAnsi" w:hAnsiTheme="minorHAnsi" w:cstheme="minorHAnsi"/>
          <w:highlight w:val="green"/>
        </w:rPr>
        <w:t xml:space="preserve"> prevents</w:t>
      </w:r>
      <w:r w:rsidRPr="00013364">
        <w:rPr>
          <w:rStyle w:val="StyleUnderline"/>
          <w:rFonts w:asciiTheme="minorHAnsi" w:hAnsiTheme="minorHAnsi" w:cstheme="minorHAnsi"/>
        </w:rPr>
        <w:t xml:space="preserve"> them from </w:t>
      </w:r>
      <w:r w:rsidRPr="00013364">
        <w:rPr>
          <w:rStyle w:val="StyleUnderline"/>
          <w:rFonts w:asciiTheme="minorHAnsi" w:hAnsiTheme="minorHAnsi" w:cstheme="minorHAnsi"/>
          <w:highlight w:val="green"/>
        </w:rPr>
        <w:t>conceiving the state as</w:t>
      </w:r>
      <w:r w:rsidRPr="00013364">
        <w:rPr>
          <w:rStyle w:val="StyleUnderline"/>
          <w:rFonts w:asciiTheme="minorHAnsi" w:hAnsiTheme="minorHAnsi" w:cstheme="minorHAnsi"/>
        </w:rPr>
        <w:t xml:space="preserve"> a form for the </w:t>
      </w:r>
      <w:r w:rsidRPr="00013364">
        <w:rPr>
          <w:rStyle w:val="Emphasis"/>
          <w:rFonts w:asciiTheme="minorHAnsi" w:hAnsiTheme="minorHAnsi" w:cstheme="minorHAnsi"/>
          <w:highlight w:val="green"/>
        </w:rPr>
        <w:t>collective</w:t>
      </w:r>
      <w:r w:rsidRPr="00013364">
        <w:rPr>
          <w:rStyle w:val="StyleUnderline"/>
          <w:rFonts w:asciiTheme="minorHAnsi" w:hAnsiTheme="minorHAnsi" w:cstheme="minorHAnsi"/>
          <w:highlight w:val="green"/>
        </w:rPr>
        <w:t xml:space="preserve"> power</w:t>
      </w:r>
      <w:r w:rsidRPr="00013364">
        <w:rPr>
          <w:rStyle w:val="StyleUnderline"/>
          <w:rFonts w:asciiTheme="minorHAnsi" w:hAnsiTheme="minorHAnsi" w:cstheme="minorHAnsi"/>
        </w:rPr>
        <w:t xml:space="preserve"> of working people, an instrument </w:t>
      </w:r>
      <w:r w:rsidRPr="00013364">
        <w:rPr>
          <w:rStyle w:val="StyleUnderline"/>
          <w:rFonts w:asciiTheme="minorHAnsi" w:hAnsiTheme="minorHAnsi" w:cstheme="minorHAnsi"/>
          <w:highlight w:val="green"/>
        </w:rPr>
        <w:t>through which we remake</w:t>
      </w:r>
      <w:r w:rsidRPr="00013364">
        <w:rPr>
          <w:rStyle w:val="StyleUnderline"/>
          <w:rFonts w:asciiTheme="minorHAnsi" w:hAnsiTheme="minorHAnsi" w:cstheme="minorHAnsi"/>
        </w:rPr>
        <w:t xml:space="preserve"> the economy in the service of </w:t>
      </w:r>
      <w:r w:rsidRPr="00013364">
        <w:rPr>
          <w:rStyle w:val="Emphasis"/>
          <w:rFonts w:asciiTheme="minorHAnsi" w:hAnsiTheme="minorHAnsi" w:cstheme="minorHAnsi"/>
          <w:highlight w:val="green"/>
        </w:rPr>
        <w:t>human</w:t>
      </w:r>
      <w:r w:rsidRPr="00013364">
        <w:rPr>
          <w:rStyle w:val="StyleUnderline"/>
          <w:rFonts w:asciiTheme="minorHAnsi" w:hAnsiTheme="minorHAnsi" w:cstheme="minorHAnsi"/>
          <w:highlight w:val="green"/>
        </w:rPr>
        <w:t xml:space="preserve"> and </w:t>
      </w:r>
      <w:r w:rsidRPr="00013364">
        <w:rPr>
          <w:rStyle w:val="Emphasis"/>
          <w:rFonts w:asciiTheme="minorHAnsi" w:hAnsiTheme="minorHAnsi" w:cstheme="minorHAnsi"/>
          <w:highlight w:val="green"/>
        </w:rPr>
        <w:t>nonhuman</w:t>
      </w:r>
      <w:r w:rsidRPr="00013364">
        <w:rPr>
          <w:rStyle w:val="StyleUnderline"/>
          <w:rFonts w:asciiTheme="minorHAnsi" w:hAnsiTheme="minorHAnsi" w:cstheme="minorHAnsi"/>
          <w:highlight w:val="green"/>
        </w:rPr>
        <w:t xml:space="preserve"> life</w:t>
      </w:r>
      <w:r w:rsidRPr="00013364">
        <w:rPr>
          <w:rFonts w:asciiTheme="minorHAnsi" w:hAnsiTheme="minorHAnsi" w:cstheme="minorHAnsi"/>
          <w:sz w:val="16"/>
          <w:szCs w:val="16"/>
        </w:rPr>
        <w:t>.</w:t>
      </w:r>
    </w:p>
    <w:p w14:paraId="5F4E4D30" w14:textId="26BCA71B" w:rsidR="00C50DBB" w:rsidRDefault="00C50DBB" w:rsidP="00C50DBB">
      <w:pPr>
        <w:rPr>
          <w:rStyle w:val="Emphasis"/>
          <w:rFonts w:asciiTheme="minorHAnsi" w:hAnsiTheme="minorHAnsi" w:cstheme="minorHAnsi"/>
        </w:rPr>
      </w:pPr>
      <w:r w:rsidRPr="00013364">
        <w:rPr>
          <w:rFonts w:asciiTheme="minorHAnsi" w:hAnsiTheme="minorHAnsi" w:cstheme="minorHAnsi"/>
          <w:sz w:val="16"/>
        </w:rPr>
        <w:t xml:space="preserve">Jasper Bernes offers </w:t>
      </w:r>
      <w:r w:rsidRPr="00013364">
        <w:rPr>
          <w:rStyle w:val="StyleUnderline"/>
          <w:rFonts w:asciiTheme="minorHAnsi" w:hAnsiTheme="minorHAnsi" w:cstheme="minorHAnsi"/>
        </w:rPr>
        <w:t>a</w:t>
      </w:r>
      <w:r w:rsidRPr="00013364">
        <w:rPr>
          <w:rFonts w:asciiTheme="minorHAnsi" w:hAnsiTheme="minorHAnsi" w:cstheme="minorHAnsi"/>
          <w:sz w:val="16"/>
        </w:rPr>
        <w:t xml:space="preserve"> third </w:t>
      </w:r>
      <w:r w:rsidRPr="00013364">
        <w:rPr>
          <w:rStyle w:val="StyleUnderline"/>
          <w:rFonts w:asciiTheme="minorHAnsi" w:hAnsiTheme="minorHAnsi" w:cstheme="minorHAnsi"/>
        </w:rPr>
        <w:t>state-phobic Marxist response</w:t>
      </w:r>
      <w:r w:rsidRPr="00013364">
        <w:rPr>
          <w:rFonts w:asciiTheme="minorHAnsi" w:hAnsiTheme="minorHAnsi" w:cstheme="minorHAnsi"/>
          <w:sz w:val="16"/>
        </w:rPr>
        <w:t xml:space="preserve"> to the climate crisis. A proponent of communization theory, Bernes </w:t>
      </w:r>
      <w:r w:rsidRPr="00013364">
        <w:rPr>
          <w:rStyle w:val="StyleUnderline"/>
          <w:rFonts w:asciiTheme="minorHAnsi" w:hAnsiTheme="minorHAnsi" w:cstheme="minorHAnsi"/>
        </w:rPr>
        <w:t>argues</w:t>
      </w:r>
      <w:r w:rsidRPr="00013364">
        <w:rPr>
          <w:rFonts w:asciiTheme="minorHAnsi" w:hAnsiTheme="minorHAnsi" w:cstheme="minorHAnsi"/>
          <w:sz w:val="16"/>
        </w:rPr>
        <w:t xml:space="preserve"> that </w:t>
      </w:r>
      <w:r w:rsidRPr="00013364">
        <w:rPr>
          <w:rStyle w:val="StyleUnderline"/>
          <w:rFonts w:asciiTheme="minorHAnsi" w:hAnsiTheme="minorHAnsi" w:cstheme="minorHAnsi"/>
        </w:rPr>
        <w:t>communism means</w:t>
      </w:r>
      <w:r w:rsidRPr="00013364">
        <w:rPr>
          <w:rFonts w:asciiTheme="minorHAnsi" w:hAnsiTheme="minorHAnsi" w:cstheme="minorHAnsi"/>
          <w:sz w:val="16"/>
        </w:rPr>
        <w:t xml:space="preserve"> “the </w:t>
      </w:r>
      <w:r w:rsidRPr="00013364">
        <w:rPr>
          <w:rStyle w:val="StyleUnderline"/>
          <w:rFonts w:asciiTheme="minorHAnsi" w:hAnsiTheme="minorHAnsi" w:cstheme="minorHAnsi"/>
        </w:rPr>
        <w:t>immediate abolition of money and</w:t>
      </w:r>
      <w:r w:rsidRPr="00013364">
        <w:rPr>
          <w:rFonts w:asciiTheme="minorHAnsi" w:hAnsiTheme="minorHAnsi" w:cstheme="minorHAnsi"/>
          <w:sz w:val="16"/>
        </w:rPr>
        <w:t xml:space="preserve"> wages, of </w:t>
      </w:r>
      <w:r w:rsidRPr="00013364">
        <w:rPr>
          <w:rStyle w:val="StyleUnderline"/>
          <w:rFonts w:asciiTheme="minorHAnsi" w:hAnsiTheme="minorHAnsi" w:cstheme="minorHAnsi"/>
        </w:rPr>
        <w:t>state power, and</w:t>
      </w:r>
      <w:r w:rsidRPr="00013364">
        <w:rPr>
          <w:rFonts w:asciiTheme="minorHAnsi" w:hAnsiTheme="minorHAnsi" w:cstheme="minorHAnsi"/>
          <w:sz w:val="16"/>
        </w:rPr>
        <w:t xml:space="preserve"> of </w:t>
      </w:r>
      <w:r w:rsidRPr="00013364">
        <w:rPr>
          <w:rStyle w:val="StyleUnderline"/>
          <w:rFonts w:asciiTheme="minorHAnsi" w:hAnsiTheme="minorHAnsi" w:cstheme="minorHAnsi"/>
        </w:rPr>
        <w:t>administrative centralization</w:t>
      </w:r>
      <w:r w:rsidRPr="00013364">
        <w:rPr>
          <w:rFonts w:asciiTheme="minorHAnsi" w:hAnsiTheme="minorHAnsi" w:cstheme="minorHAnsi"/>
          <w:sz w:val="16"/>
        </w:rPr>
        <w:t xml:space="preserve">.” </w:t>
      </w:r>
      <w:r w:rsidRPr="00013364">
        <w:rPr>
          <w:rStyle w:val="Emphasis"/>
          <w:rFonts w:asciiTheme="minorHAnsi" w:hAnsiTheme="minorHAnsi" w:cstheme="minorHAnsi"/>
          <w:highlight w:val="green"/>
        </w:rPr>
        <w:t>Absent</w:t>
      </w:r>
      <w:r w:rsidRPr="00013364">
        <w:rPr>
          <w:rStyle w:val="Emphasis"/>
          <w:rFonts w:asciiTheme="minorHAnsi" w:hAnsiTheme="minorHAnsi" w:cstheme="minorHAnsi"/>
        </w:rPr>
        <w:t xml:space="preserve"> something like </w:t>
      </w:r>
      <w:r w:rsidRPr="00013364">
        <w:rPr>
          <w:rStyle w:val="Emphasis"/>
          <w:rFonts w:asciiTheme="minorHAnsi" w:hAnsiTheme="minorHAnsi" w:cstheme="minorHAnsi"/>
          <w:highlight w:val="green"/>
        </w:rPr>
        <w:t>a state</w:t>
      </w:r>
      <w:r w:rsidRPr="00013364">
        <w:rPr>
          <w:rStyle w:val="Emphasis"/>
          <w:rFonts w:asciiTheme="minorHAnsi" w:hAnsiTheme="minorHAnsi" w:cstheme="minorHAnsi"/>
        </w:rPr>
        <w:t xml:space="preserve">, </w:t>
      </w:r>
      <w:r w:rsidRPr="00013364">
        <w:rPr>
          <w:rStyle w:val="Emphasis"/>
          <w:rFonts w:asciiTheme="minorHAnsi" w:hAnsiTheme="minorHAnsi" w:cstheme="minorHAnsi"/>
          <w:highlight w:val="green"/>
        </w:rPr>
        <w:t>how is a just response</w:t>
      </w:r>
      <w:r w:rsidRPr="00013364">
        <w:rPr>
          <w:rStyle w:val="Emphasis"/>
          <w:rFonts w:asciiTheme="minorHAnsi" w:hAnsiTheme="minorHAnsi" w:cstheme="minorHAnsi"/>
        </w:rPr>
        <w:t xml:space="preserve"> to the climate crisis even </w:t>
      </w:r>
      <w:r w:rsidRPr="00013364">
        <w:rPr>
          <w:rStyle w:val="Emphasis"/>
          <w:rFonts w:asciiTheme="minorHAnsi" w:hAnsiTheme="minorHAnsi" w:cstheme="minorHAnsi"/>
          <w:highlight w:val="green"/>
        </w:rPr>
        <w:t>possible</w:t>
      </w:r>
      <w:r w:rsidRPr="00013364">
        <w:rPr>
          <w:rStyle w:val="Emphasis"/>
          <w:rFonts w:asciiTheme="minorHAnsi" w:hAnsiTheme="minorHAnsi" w:cstheme="minorHAnsi"/>
        </w:rPr>
        <w:t xml:space="preserve">? </w:t>
      </w:r>
      <w:r w:rsidRPr="00013364">
        <w:rPr>
          <w:rStyle w:val="Emphasis"/>
          <w:rFonts w:asciiTheme="minorHAnsi" w:hAnsiTheme="minorHAnsi" w:cstheme="minorHAnsi"/>
          <w:highlight w:val="green"/>
        </w:rPr>
        <w:t>Should we assume</w:t>
      </w:r>
      <w:r w:rsidRPr="00013364">
        <w:rPr>
          <w:rStyle w:val="Emphasis"/>
          <w:rFonts w:asciiTheme="minorHAnsi" w:hAnsiTheme="minorHAnsi" w:cstheme="minorHAnsi"/>
        </w:rPr>
        <w:t xml:space="preserve"> that </w:t>
      </w:r>
      <w:r w:rsidRPr="00013364">
        <w:rPr>
          <w:rStyle w:val="Emphasis"/>
          <w:rFonts w:asciiTheme="minorHAnsi" w:hAnsiTheme="minorHAnsi" w:cstheme="minorHAnsi"/>
          <w:highlight w:val="green"/>
        </w:rPr>
        <w:t>it</w:t>
      </w:r>
      <w:r w:rsidRPr="00013364">
        <w:rPr>
          <w:rStyle w:val="Emphasis"/>
          <w:rFonts w:asciiTheme="minorHAnsi" w:hAnsiTheme="minorHAnsi" w:cstheme="minorHAnsi"/>
        </w:rPr>
        <w:t xml:space="preserve"> will </w:t>
      </w:r>
      <w:r w:rsidRPr="00013364">
        <w:rPr>
          <w:rStyle w:val="Emphasis"/>
          <w:rFonts w:asciiTheme="minorHAnsi" w:hAnsiTheme="minorHAnsi" w:cstheme="minorHAnsi"/>
          <w:highlight w:val="green"/>
        </w:rPr>
        <w:t>spontaneously emerge</w:t>
      </w:r>
      <w:r w:rsidRPr="00013364">
        <w:rPr>
          <w:rStyle w:val="Emphasis"/>
          <w:rFonts w:asciiTheme="minorHAnsi" w:hAnsiTheme="minorHAnsi" w:cstheme="minorHAnsi"/>
        </w:rPr>
        <w:t xml:space="preserve"> </w:t>
      </w:r>
      <w:proofErr w:type="gramStart"/>
      <w:r w:rsidRPr="00013364">
        <w:rPr>
          <w:rStyle w:val="Emphasis"/>
          <w:rFonts w:asciiTheme="minorHAnsi" w:hAnsiTheme="minorHAnsi" w:cstheme="minorHAnsi"/>
        </w:rPr>
        <w:t>as a result of</w:t>
      </w:r>
      <w:proofErr w:type="gramEnd"/>
      <w:r w:rsidRPr="00013364">
        <w:rPr>
          <w:rStyle w:val="Emphasis"/>
          <w:rFonts w:asciiTheme="minorHAnsi" w:hAnsiTheme="minorHAnsi" w:cstheme="minorHAnsi"/>
        </w:rPr>
        <w:t xml:space="preserve"> disparate local disaster communisms? Should we assume </w:t>
      </w:r>
      <w:r w:rsidRPr="00013364">
        <w:rPr>
          <w:rStyle w:val="Emphasis"/>
          <w:rFonts w:asciiTheme="minorHAnsi" w:hAnsiTheme="minorHAnsi" w:cstheme="minorHAnsi"/>
          <w:highlight w:val="green"/>
        </w:rPr>
        <w:t>that</w:t>
      </w:r>
      <w:r w:rsidRPr="00013364">
        <w:rPr>
          <w:rStyle w:val="Emphasis"/>
          <w:rFonts w:asciiTheme="minorHAnsi" w:hAnsiTheme="minorHAnsi" w:cstheme="minorHAnsi"/>
        </w:rPr>
        <w:t xml:space="preserve"> access to food, water, living space, and capacities for self-defense </w:t>
      </w:r>
      <w:r w:rsidRPr="00013364">
        <w:rPr>
          <w:rStyle w:val="Emphasis"/>
          <w:rFonts w:asciiTheme="minorHAnsi" w:hAnsiTheme="minorHAnsi" w:cstheme="minorHAnsi"/>
          <w:highlight w:val="green"/>
        </w:rPr>
        <w:t>will be equally distributed</w:t>
      </w:r>
      <w:r w:rsidRPr="00013364">
        <w:rPr>
          <w:rFonts w:asciiTheme="minorHAnsi" w:hAnsiTheme="minorHAnsi" w:cstheme="minorHAnsi"/>
          <w:sz w:val="16"/>
        </w:rPr>
        <w:t xml:space="preserve">, </w:t>
      </w:r>
      <w:r w:rsidRPr="00013364">
        <w:rPr>
          <w:rStyle w:val="Emphasis"/>
          <w:rFonts w:asciiTheme="minorHAnsi" w:hAnsiTheme="minorHAnsi" w:cstheme="minorHAnsi"/>
        </w:rPr>
        <w:t xml:space="preserve">that by some miracle the immediate abolition of money and wages will leave everyone in the same position? </w:t>
      </w:r>
      <w:r w:rsidRPr="00013364">
        <w:rPr>
          <w:rFonts w:asciiTheme="minorHAnsi" w:hAnsiTheme="minorHAnsi" w:cstheme="minorHAnsi"/>
          <w:sz w:val="16"/>
        </w:rPr>
        <w:t xml:space="preserve">The pandemic gives us insight into the inability of the communization approach to respond to catastrophe: when millions who have been dependent on the wage are without it, they require centralized state power to seize the means of production and distribution and administer both on the scale necessary to meet social needs. </w:t>
      </w:r>
      <w:r w:rsidRPr="00040B1B">
        <w:rPr>
          <w:rStyle w:val="Emphasis"/>
          <w:rFonts w:asciiTheme="minorHAnsi" w:hAnsiTheme="minorHAnsi" w:cstheme="minorHAnsi"/>
        </w:rPr>
        <w:t>The issue isn’t the power of the state. It’s the class wielding state power.</w:t>
      </w:r>
    </w:p>
    <w:p w14:paraId="2E63852F" w14:textId="77777777" w:rsidR="00D36319" w:rsidRPr="00013364" w:rsidRDefault="00D36319" w:rsidP="00C50DBB">
      <w:pPr>
        <w:rPr>
          <w:rStyle w:val="Emphasis"/>
          <w:rFonts w:asciiTheme="minorHAnsi" w:hAnsiTheme="minorHAnsi" w:cstheme="minorHAnsi"/>
        </w:rPr>
      </w:pPr>
    </w:p>
    <w:p w14:paraId="59F42252" w14:textId="27ABE939" w:rsidR="00C50DBB" w:rsidRPr="00013364" w:rsidRDefault="00C50DBB" w:rsidP="00C50DBB">
      <w:pPr>
        <w:pStyle w:val="Heading4"/>
        <w:rPr>
          <w:rFonts w:asciiTheme="minorHAnsi" w:hAnsiTheme="minorHAnsi" w:cstheme="minorHAnsi"/>
        </w:rPr>
      </w:pPr>
      <w:r w:rsidRPr="00013364">
        <w:rPr>
          <w:rFonts w:asciiTheme="minorHAnsi" w:hAnsiTheme="minorHAnsi" w:cstheme="minorHAnsi"/>
        </w:rPr>
        <w:t xml:space="preserve">Capitalism ensures </w:t>
      </w:r>
      <w:r w:rsidRPr="00013364">
        <w:rPr>
          <w:rFonts w:asciiTheme="minorHAnsi" w:hAnsiTheme="minorHAnsi" w:cstheme="minorHAnsi"/>
          <w:u w:val="single"/>
        </w:rPr>
        <w:t>climate</w:t>
      </w:r>
      <w:r w:rsidRPr="00013364">
        <w:rPr>
          <w:rFonts w:asciiTheme="minorHAnsi" w:hAnsiTheme="minorHAnsi" w:cstheme="minorHAnsi"/>
        </w:rPr>
        <w:t xml:space="preserve"> oppression and </w:t>
      </w:r>
      <w:r w:rsidRPr="00013364">
        <w:rPr>
          <w:rFonts w:asciiTheme="minorHAnsi" w:hAnsiTheme="minorHAnsi" w:cstheme="minorHAnsi"/>
          <w:u w:val="single"/>
        </w:rPr>
        <w:t>extinction</w:t>
      </w:r>
      <w:r w:rsidRPr="00013364">
        <w:rPr>
          <w:rFonts w:asciiTheme="minorHAnsi" w:hAnsiTheme="minorHAnsi" w:cstheme="minorHAnsi"/>
        </w:rPr>
        <w:t>.</w:t>
      </w:r>
    </w:p>
    <w:p w14:paraId="05D5959C" w14:textId="77777777" w:rsidR="00C50DBB" w:rsidRPr="00013364" w:rsidRDefault="00C50DBB" w:rsidP="00C50DBB">
      <w:pPr>
        <w:rPr>
          <w:rFonts w:asciiTheme="minorHAnsi" w:hAnsiTheme="minorHAnsi" w:cstheme="minorHAnsi"/>
        </w:rPr>
      </w:pPr>
      <w:r w:rsidRPr="00013364">
        <w:rPr>
          <w:rStyle w:val="Style13ptBold"/>
        </w:rPr>
        <w:t>Heron &amp; Dean 20</w:t>
      </w:r>
      <w:r w:rsidRPr="00013364">
        <w:rPr>
          <w:rFonts w:asciiTheme="minorHAnsi" w:hAnsiTheme="minorHAnsi" w:cstheme="minorHAnsi"/>
        </w:rPr>
        <w:t xml:space="preserve"> </w:t>
      </w:r>
      <w:r w:rsidRPr="00013364">
        <w:rPr>
          <w:rFonts w:asciiTheme="minorHAnsi" w:hAnsiTheme="minorHAnsi" w:cstheme="minorHAnsi"/>
          <w:sz w:val="16"/>
          <w:szCs w:val="16"/>
        </w:rPr>
        <w:t xml:space="preserve">(Kai Heron, editor at ROAR Magazine.  Jodi Dean, Professor of Political Science at </w:t>
      </w:r>
      <w:proofErr w:type="gramStart"/>
      <w:r w:rsidRPr="00013364">
        <w:rPr>
          <w:rFonts w:asciiTheme="minorHAnsi" w:hAnsiTheme="minorHAnsi" w:cstheme="minorHAnsi"/>
          <w:sz w:val="16"/>
          <w:szCs w:val="16"/>
        </w:rPr>
        <w:t>Hobart</w:t>
      </w:r>
      <w:proofErr w:type="gramEnd"/>
      <w:r w:rsidRPr="00013364">
        <w:rPr>
          <w:rFonts w:asciiTheme="minorHAnsi" w:hAnsiTheme="minorHAnsi" w:cstheme="minorHAnsi"/>
          <w:sz w:val="16"/>
          <w:szCs w:val="16"/>
        </w:rPr>
        <w:t xml:space="preserve"> and William Smith Colleges.  “Revolution or Ruin.”  E-Flux.  Journal #110 - June 2020.  </w:t>
      </w:r>
      <w:hyperlink r:id="rId14" w:history="1">
        <w:r w:rsidRPr="00013364">
          <w:rPr>
            <w:rStyle w:val="Hyperlink"/>
            <w:rFonts w:asciiTheme="minorHAnsi" w:hAnsiTheme="minorHAnsi" w:cstheme="minorHAnsi"/>
            <w:sz w:val="16"/>
            <w:szCs w:val="16"/>
          </w:rPr>
          <w:t>https://www.e-flux.com/journal/110/335242/revolution-or-ruin/</w:t>
        </w:r>
      </w:hyperlink>
      <w:r w:rsidRPr="00013364">
        <w:rPr>
          <w:rFonts w:asciiTheme="minorHAnsi" w:hAnsiTheme="minorHAnsi" w:cstheme="minorHAnsi"/>
          <w:sz w:val="16"/>
          <w:szCs w:val="16"/>
        </w:rPr>
        <w:t xml:space="preserve"> //</w:t>
      </w:r>
      <w:proofErr w:type="spellStart"/>
      <w:r w:rsidRPr="00013364">
        <w:rPr>
          <w:rFonts w:asciiTheme="minorHAnsi" w:hAnsiTheme="minorHAnsi" w:cstheme="minorHAnsi"/>
          <w:sz w:val="16"/>
          <w:szCs w:val="16"/>
        </w:rPr>
        <w:t>shree</w:t>
      </w:r>
      <w:proofErr w:type="spellEnd"/>
      <w:r w:rsidRPr="00013364">
        <w:rPr>
          <w:rFonts w:asciiTheme="minorHAnsi" w:hAnsiTheme="minorHAnsi" w:cstheme="minorHAnsi"/>
          <w:sz w:val="16"/>
          <w:szCs w:val="16"/>
        </w:rPr>
        <w:t>)</w:t>
      </w:r>
    </w:p>
    <w:p w14:paraId="6DD931C6" w14:textId="77777777" w:rsidR="00C50DBB" w:rsidRPr="00013364" w:rsidRDefault="00C50DBB" w:rsidP="00C50DBB">
      <w:pPr>
        <w:rPr>
          <w:rFonts w:asciiTheme="minorHAnsi" w:hAnsiTheme="minorHAnsi" w:cstheme="minorHAnsi"/>
          <w:sz w:val="16"/>
        </w:rPr>
      </w:pPr>
      <w:r w:rsidRPr="00013364">
        <w:rPr>
          <w:rFonts w:asciiTheme="minorHAnsi" w:hAnsiTheme="minorHAnsi" w:cstheme="minorHAnsi"/>
          <w:sz w:val="16"/>
        </w:rPr>
        <w:t xml:space="preserve">We know how the first paragraph begins. We’ve read about the changing climate for over twenty years, infrequently at first and then daily until we couldn’t deny it any longer. </w:t>
      </w:r>
      <w:r w:rsidRPr="00013364">
        <w:rPr>
          <w:rStyle w:val="StyleUnderline"/>
          <w:rFonts w:asciiTheme="minorHAnsi" w:hAnsiTheme="minorHAnsi" w:cstheme="minorHAnsi"/>
        </w:rPr>
        <w:t>The world is burning</w:t>
      </w:r>
      <w:r w:rsidRPr="00013364">
        <w:rPr>
          <w:rFonts w:asciiTheme="minorHAnsi" w:hAnsiTheme="minorHAnsi" w:cstheme="minorHAnsi"/>
          <w:sz w:val="16"/>
        </w:rPr>
        <w:t xml:space="preserve">. </w:t>
      </w:r>
      <w:r w:rsidRPr="00013364">
        <w:rPr>
          <w:rStyle w:val="StyleUnderline"/>
          <w:rFonts w:asciiTheme="minorHAnsi" w:hAnsiTheme="minorHAnsi" w:cstheme="minorHAnsi"/>
        </w:rPr>
        <w:t xml:space="preserve">The </w:t>
      </w:r>
      <w:r w:rsidRPr="00013364">
        <w:rPr>
          <w:rStyle w:val="StyleUnderline"/>
          <w:rFonts w:asciiTheme="minorHAnsi" w:hAnsiTheme="minorHAnsi" w:cstheme="minorHAnsi"/>
          <w:highlight w:val="green"/>
        </w:rPr>
        <w:t>oceans</w:t>
      </w:r>
      <w:r w:rsidRPr="00013364">
        <w:rPr>
          <w:rStyle w:val="StyleUnderline"/>
          <w:rFonts w:asciiTheme="minorHAnsi" w:hAnsiTheme="minorHAnsi" w:cstheme="minorHAnsi"/>
        </w:rPr>
        <w:t xml:space="preserve"> </w:t>
      </w:r>
      <w:r w:rsidRPr="00013364">
        <w:rPr>
          <w:rStyle w:val="StyleUnderline"/>
          <w:rFonts w:asciiTheme="minorHAnsi" w:hAnsiTheme="minorHAnsi" w:cstheme="minorHAnsi"/>
          <w:highlight w:val="green"/>
        </w:rPr>
        <w:t>are</w:t>
      </w:r>
      <w:r w:rsidRPr="00013364">
        <w:rPr>
          <w:rStyle w:val="StyleUnderline"/>
          <w:rFonts w:asciiTheme="minorHAnsi" w:hAnsiTheme="minorHAnsi" w:cstheme="minorHAnsi"/>
        </w:rPr>
        <w:t xml:space="preserve"> heating up and </w:t>
      </w:r>
      <w:r w:rsidRPr="00013364">
        <w:rPr>
          <w:rStyle w:val="StyleUnderline"/>
          <w:rFonts w:asciiTheme="minorHAnsi" w:hAnsiTheme="minorHAnsi" w:cstheme="minorHAnsi"/>
          <w:highlight w:val="green"/>
        </w:rPr>
        <w:t>acidifying</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Species are</w:t>
      </w:r>
      <w:r w:rsidRPr="00013364">
        <w:rPr>
          <w:rStyle w:val="StyleUnderline"/>
          <w:rFonts w:asciiTheme="minorHAnsi" w:hAnsiTheme="minorHAnsi" w:cstheme="minorHAnsi"/>
        </w:rPr>
        <w:t xml:space="preserve"> dying </w:t>
      </w:r>
      <w:r w:rsidRPr="00013364">
        <w:rPr>
          <w:rStyle w:val="StyleUnderline"/>
          <w:rFonts w:asciiTheme="minorHAnsi" w:hAnsiTheme="minorHAnsi" w:cstheme="minorHAnsi"/>
          <w:highlight w:val="green"/>
        </w:rPr>
        <w:t>in</w:t>
      </w:r>
      <w:r w:rsidRPr="00013364">
        <w:rPr>
          <w:rStyle w:val="StyleUnderline"/>
          <w:rFonts w:asciiTheme="minorHAnsi" w:hAnsiTheme="minorHAnsi" w:cstheme="minorHAnsi"/>
        </w:rPr>
        <w:t xml:space="preserve"> the Sixth Great </w:t>
      </w:r>
      <w:r w:rsidRPr="00013364">
        <w:rPr>
          <w:rStyle w:val="StyleUnderline"/>
          <w:rFonts w:asciiTheme="minorHAnsi" w:hAnsiTheme="minorHAnsi" w:cstheme="minorHAnsi"/>
          <w:highlight w:val="green"/>
        </w:rPr>
        <w:t>Extinction</w:t>
      </w:r>
      <w:r w:rsidRPr="00013364">
        <w:rPr>
          <w:rFonts w:asciiTheme="minorHAnsi" w:hAnsiTheme="minorHAnsi" w:cstheme="minorHAnsi"/>
          <w:sz w:val="16"/>
        </w:rPr>
        <w:t xml:space="preserve">. Koalas have replaced polar bears as the charismatic species whose dwindling numbers bring us to tears. </w:t>
      </w:r>
      <w:r w:rsidRPr="00013364">
        <w:rPr>
          <w:rStyle w:val="StyleUnderline"/>
          <w:rFonts w:asciiTheme="minorHAnsi" w:hAnsiTheme="minorHAnsi" w:cstheme="minorHAnsi"/>
          <w:highlight w:val="green"/>
        </w:rPr>
        <w:t>Millions are displaced</w:t>
      </w:r>
      <w:r w:rsidRPr="00013364">
        <w:rPr>
          <w:rFonts w:asciiTheme="minorHAnsi" w:hAnsiTheme="minorHAnsi" w:cstheme="minorHAnsi"/>
          <w:sz w:val="16"/>
        </w:rPr>
        <w:t xml:space="preserve"> </w:t>
      </w:r>
      <w:proofErr w:type="gramStart"/>
      <w:r w:rsidRPr="00013364">
        <w:rPr>
          <w:rFonts w:asciiTheme="minorHAnsi" w:hAnsiTheme="minorHAnsi" w:cstheme="minorHAnsi"/>
          <w:sz w:val="16"/>
        </w:rPr>
        <w:t>and on the move</w:t>
      </w:r>
      <w:proofErr w:type="gramEnd"/>
      <w:r w:rsidRPr="00013364">
        <w:rPr>
          <w:rFonts w:asciiTheme="minorHAnsi" w:hAnsiTheme="minorHAnsi" w:cstheme="minorHAnsi"/>
          <w:sz w:val="16"/>
        </w:rPr>
        <w:t xml:space="preserve">, </w:t>
      </w:r>
      <w:r w:rsidRPr="00013364">
        <w:rPr>
          <w:rStyle w:val="StyleUnderline"/>
          <w:rFonts w:asciiTheme="minorHAnsi" w:hAnsiTheme="minorHAnsi" w:cstheme="minorHAnsi"/>
        </w:rPr>
        <w:t xml:space="preserve">only to be </w:t>
      </w:r>
      <w:r w:rsidRPr="00013364">
        <w:rPr>
          <w:rStyle w:val="StyleUnderline"/>
          <w:rFonts w:asciiTheme="minorHAnsi" w:hAnsiTheme="minorHAnsi" w:cstheme="minorHAnsi"/>
          <w:highlight w:val="green"/>
        </w:rPr>
        <w:t>met with fences</w:t>
      </w:r>
      <w:r w:rsidRPr="00013364">
        <w:rPr>
          <w:rStyle w:val="StyleUnderline"/>
          <w:rFonts w:asciiTheme="minorHAnsi" w:hAnsiTheme="minorHAnsi" w:cstheme="minorHAnsi"/>
        </w:rPr>
        <w:t xml:space="preserve">, borders, </w:t>
      </w:r>
      <w:r w:rsidRPr="00013364">
        <w:rPr>
          <w:rStyle w:val="StyleUnderline"/>
          <w:rFonts w:asciiTheme="minorHAnsi" w:hAnsiTheme="minorHAnsi" w:cstheme="minorHAnsi"/>
          <w:highlight w:val="green"/>
        </w:rPr>
        <w:t>and death</w:t>
      </w:r>
      <w:r w:rsidRPr="00013364">
        <w:rPr>
          <w:rFonts w:asciiTheme="minorHAnsi" w:hAnsiTheme="minorHAnsi" w:cstheme="minorHAnsi"/>
          <w:sz w:val="16"/>
        </w:rPr>
        <w:t>.</w:t>
      </w:r>
    </w:p>
    <w:p w14:paraId="40576A4C" w14:textId="77777777" w:rsidR="00C50DBB" w:rsidRPr="00013364" w:rsidRDefault="00C50DBB" w:rsidP="00C50DBB">
      <w:pPr>
        <w:rPr>
          <w:rFonts w:asciiTheme="minorHAnsi" w:hAnsiTheme="minorHAnsi" w:cstheme="minorHAnsi"/>
          <w:sz w:val="16"/>
        </w:rPr>
      </w:pPr>
      <w:r w:rsidRPr="00013364">
        <w:rPr>
          <w:rFonts w:asciiTheme="minorHAnsi" w:hAnsiTheme="minorHAnsi" w:cstheme="minorHAnsi"/>
          <w:sz w:val="16"/>
        </w:rPr>
        <w:t xml:space="preserve">We’ve read the news and it keeps getting worse. As pandemics spread, as the climate crisis continues unabated, the imperatives of capital prevent state action on anything but protecting banks and corporations. Since 1988, when human-induced climate change was officially recognized by the establishment of the Intergovernmental Panel on Climate Change (IPCC), the oil and gas sector has doubled its contribution to global warming. The industry emitted as much greenhouse gas over the twenty-eight years after 1988 as it had in the 237 years since the beginning of the industrial age. Regular reports announce that </w:t>
      </w:r>
      <w:r w:rsidRPr="00013364">
        <w:rPr>
          <w:rStyle w:val="StyleUnderline"/>
          <w:rFonts w:asciiTheme="minorHAnsi" w:hAnsiTheme="minorHAnsi" w:cstheme="minorHAnsi"/>
        </w:rPr>
        <w:t>the atmospheric impact of these emissions is manifesting faster than scientists previously expected. The IPCC clock tells us that we have eleven years to prevent warming</w:t>
      </w:r>
      <w:r w:rsidRPr="00013364">
        <w:rPr>
          <w:rFonts w:asciiTheme="minorHAnsi" w:hAnsiTheme="minorHAnsi" w:cstheme="minorHAnsi"/>
          <w:sz w:val="16"/>
        </w:rPr>
        <w:t xml:space="preserve"> from rising more than 1.5 degrees above preindustrial levels. </w:t>
      </w:r>
      <w:r w:rsidRPr="00013364">
        <w:rPr>
          <w:rStyle w:val="StyleUnderline"/>
          <w:rFonts w:asciiTheme="minorHAnsi" w:hAnsiTheme="minorHAnsi" w:cstheme="minorHAnsi"/>
        </w:rPr>
        <w:t>Some places</w:t>
      </w:r>
      <w:r w:rsidRPr="00013364">
        <w:rPr>
          <w:rFonts w:asciiTheme="minorHAnsi" w:hAnsiTheme="minorHAnsi" w:cstheme="minorHAnsi"/>
          <w:sz w:val="16"/>
        </w:rPr>
        <w:t xml:space="preserve"> on earth </w:t>
      </w:r>
      <w:r w:rsidRPr="00013364">
        <w:rPr>
          <w:rStyle w:val="StyleUnderline"/>
          <w:rFonts w:asciiTheme="minorHAnsi" w:hAnsiTheme="minorHAnsi" w:cstheme="minorHAnsi"/>
        </w:rPr>
        <w:t>already hit that mark in the summer of 2019</w:t>
      </w:r>
      <w:r w:rsidRPr="00013364">
        <w:rPr>
          <w:rFonts w:asciiTheme="minorHAnsi" w:hAnsiTheme="minorHAnsi" w:cstheme="minorHAnsi"/>
          <w:sz w:val="16"/>
        </w:rPr>
        <w:t>. “Climate change”—that innocuous moniker preferred by Republican political consultant Frank Lutz and adopted by the George W. Bush administration because “global warming” seemed too apocalyptic—has moved from seeming far away and impossible to being here, now, and undeniable. This has not stopped the United States and Canada from providing economic relief funds in the wake of coronavirus to oil and gas companies.</w:t>
      </w:r>
    </w:p>
    <w:p w14:paraId="7495B8B4" w14:textId="77777777" w:rsidR="00C50DBB" w:rsidRPr="00013364" w:rsidRDefault="00C50DBB" w:rsidP="00C50DBB">
      <w:pPr>
        <w:rPr>
          <w:rFonts w:asciiTheme="minorHAnsi" w:hAnsiTheme="minorHAnsi" w:cstheme="minorHAnsi"/>
          <w:sz w:val="16"/>
        </w:rPr>
      </w:pPr>
      <w:r w:rsidRPr="00013364">
        <w:rPr>
          <w:rStyle w:val="StyleUnderline"/>
          <w:rFonts w:asciiTheme="minorHAnsi" w:hAnsiTheme="minorHAnsi" w:cstheme="minorHAnsi"/>
          <w:highlight w:val="green"/>
        </w:rPr>
        <w:t xml:space="preserve">Those </w:t>
      </w:r>
      <w:r w:rsidRPr="00013364">
        <w:rPr>
          <w:rStyle w:val="Emphasis"/>
          <w:rFonts w:asciiTheme="minorHAnsi" w:hAnsiTheme="minorHAnsi" w:cstheme="minorHAnsi"/>
          <w:highlight w:val="green"/>
        </w:rPr>
        <w:t>least</w:t>
      </w:r>
      <w:r w:rsidRPr="00013364">
        <w:rPr>
          <w:rStyle w:val="StyleUnderline"/>
          <w:rFonts w:asciiTheme="minorHAnsi" w:hAnsiTheme="minorHAnsi" w:cstheme="minorHAnsi"/>
          <w:highlight w:val="green"/>
        </w:rPr>
        <w:t xml:space="preserve"> responsible</w:t>
      </w:r>
      <w:r w:rsidRPr="00013364">
        <w:rPr>
          <w:rStyle w:val="StyleUnderline"/>
          <w:rFonts w:asciiTheme="minorHAnsi" w:hAnsiTheme="minorHAnsi" w:cstheme="minorHAnsi"/>
        </w:rPr>
        <w:t xml:space="preserve"> for climate change</w:t>
      </w:r>
      <w:r w:rsidRPr="00013364">
        <w:rPr>
          <w:rFonts w:asciiTheme="minorHAnsi" w:hAnsiTheme="minorHAnsi" w:cstheme="minorHAnsi"/>
          <w:sz w:val="16"/>
        </w:rPr>
        <w:t xml:space="preserve">, </w:t>
      </w:r>
      <w:r w:rsidRPr="00013364">
        <w:rPr>
          <w:rStyle w:val="StyleUnderline"/>
          <w:rFonts w:asciiTheme="minorHAnsi" w:hAnsiTheme="minorHAnsi" w:cstheme="minorHAnsi"/>
        </w:rPr>
        <w:t xml:space="preserve">those </w:t>
      </w:r>
      <w:r w:rsidRPr="00013364">
        <w:rPr>
          <w:rStyle w:val="StyleUnderline"/>
          <w:rFonts w:asciiTheme="minorHAnsi" w:hAnsiTheme="minorHAnsi" w:cstheme="minorHAnsi"/>
          <w:highlight w:val="green"/>
        </w:rPr>
        <w:t>who</w:t>
      </w:r>
      <w:r w:rsidRPr="00013364">
        <w:rPr>
          <w:rStyle w:val="StyleUnderline"/>
          <w:rFonts w:asciiTheme="minorHAnsi" w:hAnsiTheme="minorHAnsi" w:cstheme="minorHAnsi"/>
        </w:rPr>
        <w:t xml:space="preserve"> have </w:t>
      </w:r>
      <w:r w:rsidRPr="00013364">
        <w:rPr>
          <w:rStyle w:val="StyleUnderline"/>
          <w:rFonts w:asciiTheme="minorHAnsi" w:hAnsiTheme="minorHAnsi" w:cstheme="minorHAnsi"/>
          <w:highlight w:val="green"/>
        </w:rPr>
        <w:t>suffered</w:t>
      </w:r>
      <w:r w:rsidRPr="00013364">
        <w:rPr>
          <w:rStyle w:val="StyleUnderline"/>
          <w:rFonts w:asciiTheme="minorHAnsi" w:hAnsiTheme="minorHAnsi" w:cstheme="minorHAnsi"/>
        </w:rPr>
        <w:t xml:space="preserve"> the </w:t>
      </w:r>
      <w:r w:rsidRPr="00013364">
        <w:rPr>
          <w:rStyle w:val="Emphasis"/>
          <w:rFonts w:asciiTheme="minorHAnsi" w:hAnsiTheme="minorHAnsi" w:cstheme="minorHAnsi"/>
          <w:highlight w:val="green"/>
        </w:rPr>
        <w:t>most</w:t>
      </w:r>
      <w:r w:rsidRPr="00013364">
        <w:rPr>
          <w:rStyle w:val="StyleUnderline"/>
          <w:rFonts w:asciiTheme="minorHAnsi" w:hAnsiTheme="minorHAnsi" w:cstheme="minorHAnsi"/>
          <w:highlight w:val="green"/>
        </w:rPr>
        <w:t xml:space="preserve"> from capital</w:t>
      </w:r>
      <w:r w:rsidRPr="00013364">
        <w:rPr>
          <w:rStyle w:val="StyleUnderline"/>
          <w:rFonts w:asciiTheme="minorHAnsi" w:hAnsiTheme="minorHAnsi" w:cstheme="minorHAnsi"/>
        </w:rPr>
        <w:t>ism</w:t>
      </w:r>
      <w:r w:rsidRPr="00013364">
        <w:rPr>
          <w:rStyle w:val="StyleUnderline"/>
          <w:rFonts w:asciiTheme="minorHAnsi" w:hAnsiTheme="minorHAnsi" w:cstheme="minorHAnsi"/>
          <w:highlight w:val="green"/>
        </w:rPr>
        <w:t>’s colonizing</w:t>
      </w:r>
      <w:r w:rsidRPr="00013364">
        <w:rPr>
          <w:rStyle w:val="StyleUnderline"/>
          <w:rFonts w:asciiTheme="minorHAnsi" w:hAnsiTheme="minorHAnsi" w:cstheme="minorHAnsi"/>
        </w:rPr>
        <w:t xml:space="preserve"> and imperial </w:t>
      </w:r>
      <w:r w:rsidRPr="00013364">
        <w:rPr>
          <w:rStyle w:val="StyleUnderline"/>
          <w:rFonts w:asciiTheme="minorHAnsi" w:hAnsiTheme="minorHAnsi" w:cstheme="minorHAnsi"/>
          <w:highlight w:val="green"/>
        </w:rPr>
        <w:t>drive</w:t>
      </w:r>
      <w:r w:rsidRPr="00013364">
        <w:rPr>
          <w:rStyle w:val="StyleUnderline"/>
          <w:rFonts w:asciiTheme="minorHAnsi" w:hAnsiTheme="minorHAnsi" w:cstheme="minorHAnsi"/>
        </w:rPr>
        <w:t xml:space="preserve">, </w:t>
      </w:r>
      <w:r w:rsidRPr="00013364">
        <w:rPr>
          <w:rStyle w:val="StyleUnderline"/>
          <w:rFonts w:asciiTheme="minorHAnsi" w:hAnsiTheme="minorHAnsi" w:cstheme="minorHAnsi"/>
          <w:highlight w:val="green"/>
        </w:rPr>
        <w:t xml:space="preserve">are on the </w:t>
      </w:r>
      <w:r w:rsidRPr="00013364">
        <w:rPr>
          <w:rStyle w:val="Emphasis"/>
          <w:rFonts w:asciiTheme="minorHAnsi" w:hAnsiTheme="minorHAnsi" w:cstheme="minorHAnsi"/>
          <w:highlight w:val="green"/>
        </w:rPr>
        <w:t>frontlines</w:t>
      </w:r>
      <w:r w:rsidRPr="00013364">
        <w:rPr>
          <w:rStyle w:val="StyleUnderline"/>
          <w:rFonts w:asciiTheme="minorHAnsi" w:hAnsiTheme="minorHAnsi" w:cstheme="minorHAnsi"/>
          <w:highlight w:val="green"/>
        </w:rPr>
        <w:t xml:space="preserve"> of</w:t>
      </w:r>
      <w:r w:rsidRPr="00013364">
        <w:rPr>
          <w:rStyle w:val="StyleUnderline"/>
          <w:rFonts w:asciiTheme="minorHAnsi" w:hAnsiTheme="minorHAnsi" w:cstheme="minorHAnsi"/>
        </w:rPr>
        <w:t xml:space="preserve"> the </w:t>
      </w:r>
      <w:r w:rsidRPr="00013364">
        <w:rPr>
          <w:rStyle w:val="Emphasis"/>
          <w:rFonts w:asciiTheme="minorHAnsi" w:hAnsiTheme="minorHAnsi" w:cstheme="minorHAnsi"/>
          <w:highlight w:val="green"/>
        </w:rPr>
        <w:t>climate catastrophe</w:t>
      </w:r>
      <w:r w:rsidRPr="00013364">
        <w:rPr>
          <w:rFonts w:asciiTheme="minorHAnsi" w:hAnsiTheme="minorHAnsi" w:cstheme="minorHAnsi"/>
          <w:sz w:val="16"/>
        </w:rPr>
        <w:t xml:space="preserve">. </w:t>
      </w:r>
      <w:r w:rsidRPr="00013364">
        <w:rPr>
          <w:rStyle w:val="StyleUnderline"/>
          <w:rFonts w:asciiTheme="minorHAnsi" w:hAnsiTheme="minorHAnsi" w:cstheme="minorHAnsi"/>
        </w:rPr>
        <w:t xml:space="preserve">How </w:t>
      </w:r>
      <w:r w:rsidRPr="00013364">
        <w:rPr>
          <w:rStyle w:val="StyleUnderline"/>
          <w:rFonts w:asciiTheme="minorHAnsi" w:hAnsiTheme="minorHAnsi" w:cstheme="minorHAnsi"/>
          <w:highlight w:val="green"/>
        </w:rPr>
        <w:t>to find</w:t>
      </w:r>
      <w:r w:rsidRPr="00013364">
        <w:rPr>
          <w:rFonts w:asciiTheme="minorHAnsi" w:hAnsiTheme="minorHAnsi" w:cstheme="minorHAnsi"/>
          <w:sz w:val="16"/>
        </w:rPr>
        <w:t xml:space="preserve"> clean </w:t>
      </w:r>
      <w:r w:rsidRPr="00013364">
        <w:rPr>
          <w:rStyle w:val="Emphasis"/>
          <w:rFonts w:asciiTheme="minorHAnsi" w:hAnsiTheme="minorHAnsi" w:cstheme="minorHAnsi"/>
          <w:highlight w:val="green"/>
        </w:rPr>
        <w:t>water</w:t>
      </w:r>
      <w:r w:rsidRPr="00013364">
        <w:rPr>
          <w:rStyle w:val="StyleUnderline"/>
          <w:rFonts w:asciiTheme="minorHAnsi" w:hAnsiTheme="minorHAnsi" w:cstheme="minorHAnsi"/>
          <w:highlight w:val="green"/>
        </w:rPr>
        <w:t xml:space="preserve"> amidst</w:t>
      </w:r>
      <w:r w:rsidRPr="00013364">
        <w:rPr>
          <w:rStyle w:val="StyleUnderline"/>
          <w:rFonts w:asciiTheme="minorHAnsi" w:hAnsiTheme="minorHAnsi" w:cstheme="minorHAnsi"/>
        </w:rPr>
        <w:t xml:space="preserve"> never-ending </w:t>
      </w:r>
      <w:proofErr w:type="gramStart"/>
      <w:r w:rsidRPr="00013364">
        <w:rPr>
          <w:rStyle w:val="StyleUnderline"/>
          <w:rFonts w:asciiTheme="minorHAnsi" w:hAnsiTheme="minorHAnsi" w:cstheme="minorHAnsi"/>
          <w:highlight w:val="green"/>
        </w:rPr>
        <w:t>drought</w:t>
      </w:r>
      <w:proofErr w:type="gramEnd"/>
      <w:r w:rsidRPr="00013364">
        <w:rPr>
          <w:rStyle w:val="StyleUnderline"/>
          <w:rFonts w:asciiTheme="minorHAnsi" w:hAnsiTheme="minorHAnsi" w:cstheme="minorHAnsi"/>
        </w:rPr>
        <w:t xml:space="preserve">? How </w:t>
      </w:r>
      <w:r w:rsidRPr="00013364">
        <w:rPr>
          <w:rStyle w:val="StyleUnderline"/>
          <w:rFonts w:asciiTheme="minorHAnsi" w:hAnsiTheme="minorHAnsi" w:cstheme="minorHAnsi"/>
          <w:highlight w:val="green"/>
        </w:rPr>
        <w:t>to gather</w:t>
      </w:r>
      <w:r w:rsidRPr="00013364">
        <w:rPr>
          <w:rFonts w:asciiTheme="minorHAnsi" w:hAnsiTheme="minorHAnsi" w:cstheme="minorHAnsi"/>
          <w:sz w:val="16"/>
        </w:rPr>
        <w:t xml:space="preserve"> needed herbs, </w:t>
      </w:r>
      <w:r w:rsidRPr="00013364">
        <w:rPr>
          <w:rStyle w:val="Emphasis"/>
          <w:rFonts w:asciiTheme="minorHAnsi" w:hAnsiTheme="minorHAnsi" w:cstheme="minorHAnsi"/>
          <w:highlight w:val="green"/>
        </w:rPr>
        <w:t>food</w:t>
      </w:r>
      <w:r w:rsidRPr="00013364">
        <w:rPr>
          <w:rFonts w:asciiTheme="minorHAnsi" w:hAnsiTheme="minorHAnsi" w:cstheme="minorHAnsi"/>
          <w:sz w:val="16"/>
        </w:rPr>
        <w:t xml:space="preserve">, and firewood </w:t>
      </w:r>
      <w:r w:rsidRPr="00013364">
        <w:rPr>
          <w:rStyle w:val="StyleUnderline"/>
          <w:rFonts w:asciiTheme="minorHAnsi" w:hAnsiTheme="minorHAnsi" w:cstheme="minorHAnsi"/>
          <w:highlight w:val="green"/>
        </w:rPr>
        <w:t>amidst</w:t>
      </w:r>
      <w:r w:rsidRPr="00013364">
        <w:rPr>
          <w:rStyle w:val="StyleUnderline"/>
          <w:rFonts w:asciiTheme="minorHAnsi" w:hAnsiTheme="minorHAnsi" w:cstheme="minorHAnsi"/>
        </w:rPr>
        <w:t xml:space="preserve"> rapid </w:t>
      </w:r>
      <w:r w:rsidRPr="00013364">
        <w:rPr>
          <w:rStyle w:val="Emphasis"/>
          <w:rFonts w:asciiTheme="minorHAnsi" w:hAnsiTheme="minorHAnsi" w:cstheme="minorHAnsi"/>
          <w:highlight w:val="green"/>
        </w:rPr>
        <w:t>deforestation</w:t>
      </w:r>
      <w:r w:rsidRPr="00013364">
        <w:rPr>
          <w:rFonts w:asciiTheme="minorHAnsi" w:hAnsiTheme="minorHAnsi" w:cstheme="minorHAnsi"/>
          <w:sz w:val="16"/>
        </w:rPr>
        <w:t xml:space="preserve">? </w:t>
      </w:r>
      <w:r w:rsidRPr="00013364">
        <w:rPr>
          <w:rStyle w:val="StyleUnderline"/>
          <w:rFonts w:asciiTheme="minorHAnsi" w:hAnsiTheme="minorHAnsi" w:cstheme="minorHAnsi"/>
        </w:rPr>
        <w:t xml:space="preserve">How to survive the floods and fires? </w:t>
      </w:r>
      <w:r w:rsidRPr="00013364">
        <w:rPr>
          <w:rStyle w:val="Emphasis"/>
          <w:rFonts w:asciiTheme="minorHAnsi" w:hAnsiTheme="minorHAnsi" w:cstheme="minorHAnsi"/>
        </w:rPr>
        <w:t>Centuries of</w:t>
      </w:r>
      <w:r w:rsidRPr="00013364">
        <w:rPr>
          <w:rFonts w:asciiTheme="minorHAnsi" w:hAnsiTheme="minorHAnsi" w:cstheme="minorHAnsi"/>
          <w:sz w:val="16"/>
        </w:rPr>
        <w:t xml:space="preserve"> colonialism, </w:t>
      </w:r>
      <w:r w:rsidRPr="00013364">
        <w:rPr>
          <w:rStyle w:val="Emphasis"/>
          <w:rFonts w:asciiTheme="minorHAnsi" w:hAnsiTheme="minorHAnsi" w:cstheme="minorHAnsi"/>
          <w:highlight w:val="green"/>
        </w:rPr>
        <w:t>exploitation</w:t>
      </w:r>
      <w:r w:rsidRPr="00013364">
        <w:rPr>
          <w:rFonts w:asciiTheme="minorHAnsi" w:hAnsiTheme="minorHAnsi" w:cstheme="minorHAnsi"/>
          <w:sz w:val="16"/>
        </w:rPr>
        <w:t xml:space="preserve">, and war </w:t>
      </w:r>
      <w:r w:rsidRPr="00013364">
        <w:rPr>
          <w:rStyle w:val="StyleUnderline"/>
          <w:rFonts w:asciiTheme="minorHAnsi" w:hAnsiTheme="minorHAnsi" w:cstheme="minorHAnsi"/>
          <w:highlight w:val="green"/>
        </w:rPr>
        <w:t>undermine</w:t>
      </w:r>
      <w:r w:rsidRPr="00013364">
        <w:rPr>
          <w:rStyle w:val="StyleUnderline"/>
          <w:rFonts w:asciiTheme="minorHAnsi" w:hAnsiTheme="minorHAnsi" w:cstheme="minorHAnsi"/>
        </w:rPr>
        <w:t xml:space="preserve"> people’s </w:t>
      </w:r>
      <w:r w:rsidRPr="00013364">
        <w:rPr>
          <w:rStyle w:val="StyleUnderline"/>
          <w:rFonts w:asciiTheme="minorHAnsi" w:hAnsiTheme="minorHAnsi" w:cstheme="minorHAnsi"/>
          <w:highlight w:val="green"/>
        </w:rPr>
        <w:t xml:space="preserve">capacities to </w:t>
      </w:r>
      <w:r w:rsidRPr="00013364">
        <w:rPr>
          <w:rStyle w:val="Emphasis"/>
          <w:rFonts w:asciiTheme="minorHAnsi" w:hAnsiTheme="minorHAnsi" w:cstheme="minorHAnsi"/>
          <w:highlight w:val="green"/>
        </w:rPr>
        <w:t>survive</w:t>
      </w:r>
      <w:r w:rsidRPr="00013364">
        <w:rPr>
          <w:rStyle w:val="StyleUnderline"/>
          <w:rFonts w:asciiTheme="minorHAnsi" w:hAnsiTheme="minorHAnsi" w:cstheme="minorHAnsi"/>
          <w:highlight w:val="green"/>
        </w:rPr>
        <w:t xml:space="preserve"> and </w:t>
      </w:r>
      <w:r w:rsidRPr="00013364">
        <w:rPr>
          <w:rStyle w:val="Emphasis"/>
          <w:rFonts w:asciiTheme="minorHAnsi" w:hAnsiTheme="minorHAnsi" w:cstheme="minorHAnsi"/>
          <w:highlight w:val="green"/>
        </w:rPr>
        <w:t>thrive</w:t>
      </w:r>
      <w:r w:rsidRPr="00013364">
        <w:rPr>
          <w:rStyle w:val="StyleUnderline"/>
          <w:rFonts w:asciiTheme="minorHAnsi" w:hAnsiTheme="minorHAnsi" w:cstheme="minorHAnsi"/>
        </w:rPr>
        <w:t xml:space="preserve">, </w:t>
      </w:r>
      <w:r w:rsidRPr="00013364">
        <w:rPr>
          <w:rStyle w:val="StyleUnderline"/>
          <w:rFonts w:asciiTheme="minorHAnsi" w:hAnsiTheme="minorHAnsi" w:cstheme="minorHAnsi"/>
          <w:highlight w:val="green"/>
        </w:rPr>
        <w:t>hitting</w:t>
      </w:r>
      <w:r w:rsidRPr="00013364">
        <w:rPr>
          <w:rStyle w:val="StyleUnderline"/>
          <w:rFonts w:asciiTheme="minorHAnsi" w:hAnsiTheme="minorHAnsi" w:cstheme="minorHAnsi"/>
        </w:rPr>
        <w:t xml:space="preserve"> poor people, women, children, people with disabilities, already disadvantaged</w:t>
      </w:r>
      <w:r w:rsidRPr="00013364">
        <w:rPr>
          <w:rFonts w:asciiTheme="minorHAnsi" w:hAnsiTheme="minorHAnsi" w:cstheme="minorHAnsi"/>
          <w:sz w:val="16"/>
        </w:rPr>
        <w:t xml:space="preserve"> racialized and national </w:t>
      </w:r>
      <w:r w:rsidRPr="00013364">
        <w:rPr>
          <w:rStyle w:val="StyleUnderline"/>
          <w:rFonts w:asciiTheme="minorHAnsi" w:hAnsiTheme="minorHAnsi" w:cstheme="minorHAnsi"/>
          <w:highlight w:val="green"/>
        </w:rPr>
        <w:t>minorities</w:t>
      </w:r>
      <w:r w:rsidRPr="00013364">
        <w:rPr>
          <w:rStyle w:val="StyleUnderline"/>
          <w:rFonts w:asciiTheme="minorHAnsi" w:hAnsiTheme="minorHAnsi" w:cstheme="minorHAnsi"/>
        </w:rPr>
        <w:t xml:space="preserve">, and </w:t>
      </w:r>
      <w:r w:rsidRPr="00013364">
        <w:rPr>
          <w:rStyle w:val="StyleUnderline"/>
          <w:rFonts w:asciiTheme="minorHAnsi" w:hAnsiTheme="minorHAnsi" w:cstheme="minorHAnsi"/>
          <w:highlight w:val="green"/>
        </w:rPr>
        <w:t>the</w:t>
      </w:r>
      <w:r w:rsidRPr="00013364">
        <w:rPr>
          <w:rStyle w:val="StyleUnderline"/>
          <w:rFonts w:asciiTheme="minorHAnsi" w:hAnsiTheme="minorHAnsi" w:cstheme="minorHAnsi"/>
        </w:rPr>
        <w:t xml:space="preserve"> elderly </w:t>
      </w:r>
      <w:r w:rsidRPr="00013364">
        <w:rPr>
          <w:rStyle w:val="StyleUnderline"/>
          <w:rFonts w:asciiTheme="minorHAnsi" w:hAnsiTheme="minorHAnsi" w:cstheme="minorHAnsi"/>
          <w:highlight w:val="green"/>
        </w:rPr>
        <w:t>hardest</w:t>
      </w:r>
      <w:r w:rsidRPr="00013364">
        <w:rPr>
          <w:rFonts w:asciiTheme="minorHAnsi" w:hAnsiTheme="minorHAnsi" w:cstheme="minorHAnsi"/>
          <w:sz w:val="16"/>
        </w:rPr>
        <w:t xml:space="preserve"> of all. According to a UN report, “</w:t>
      </w:r>
      <w:r w:rsidRPr="00013364">
        <w:rPr>
          <w:rStyle w:val="StyleUnderline"/>
          <w:rFonts w:asciiTheme="minorHAnsi" w:hAnsiTheme="minorHAnsi" w:cstheme="minorHAnsi"/>
          <w:highlight w:val="green"/>
        </w:rPr>
        <w:t>We risk</w:t>
      </w:r>
      <w:r w:rsidRPr="00013364">
        <w:rPr>
          <w:rStyle w:val="StyleUnderline"/>
          <w:rFonts w:asciiTheme="minorHAnsi" w:hAnsiTheme="minorHAnsi" w:cstheme="minorHAnsi"/>
        </w:rPr>
        <w:t xml:space="preserve"> a ‘</w:t>
      </w:r>
      <w:r w:rsidRPr="00013364">
        <w:rPr>
          <w:rStyle w:val="Emphasis"/>
          <w:rFonts w:asciiTheme="minorHAnsi" w:hAnsiTheme="minorHAnsi" w:cstheme="minorHAnsi"/>
          <w:highlight w:val="green"/>
        </w:rPr>
        <w:t>climate apartheid</w:t>
      </w:r>
      <w:r w:rsidRPr="00013364">
        <w:rPr>
          <w:rStyle w:val="StyleUnderline"/>
          <w:rFonts w:asciiTheme="minorHAnsi" w:hAnsiTheme="minorHAnsi" w:cstheme="minorHAnsi"/>
        </w:rPr>
        <w:t>’ scenario where the wealthy pay to escape overheating, hunger and conflict while the rest of the world is left to suffer</w:t>
      </w:r>
      <w:r w:rsidRPr="00013364">
        <w:rPr>
          <w:rFonts w:asciiTheme="minorHAnsi" w:hAnsiTheme="minorHAnsi" w:cstheme="minorHAnsi"/>
          <w:sz w:val="16"/>
        </w:rPr>
        <w:t xml:space="preserve">.” Capitalism has always permitted some to flourish by forcing others to fight for survival. The climate crisis—and now the coronavirus—intensifies these dynamics into a global class war. </w:t>
      </w:r>
      <w:r w:rsidRPr="00013364">
        <w:rPr>
          <w:rStyle w:val="StyleUnderline"/>
          <w:rFonts w:asciiTheme="minorHAnsi" w:hAnsiTheme="minorHAnsi" w:cstheme="minorHAnsi"/>
        </w:rPr>
        <w:t>In Marx’s words, “ruin or revolution is the watchword” for our times</w:t>
      </w:r>
      <w:r w:rsidRPr="00013364">
        <w:rPr>
          <w:rFonts w:asciiTheme="minorHAnsi" w:hAnsiTheme="minorHAnsi" w:cstheme="minorHAnsi"/>
          <w:sz w:val="16"/>
        </w:rPr>
        <w:t>.</w:t>
      </w:r>
    </w:p>
    <w:p w14:paraId="059063F1" w14:textId="77777777" w:rsidR="00D36319" w:rsidRDefault="00D36319" w:rsidP="00C50DBB">
      <w:pPr>
        <w:pStyle w:val="Heading4"/>
        <w:rPr>
          <w:rFonts w:asciiTheme="minorHAnsi" w:hAnsiTheme="minorHAnsi" w:cstheme="minorHAnsi"/>
        </w:rPr>
      </w:pPr>
    </w:p>
    <w:p w14:paraId="2EDBBC17" w14:textId="3AF935C4" w:rsidR="00C50DBB" w:rsidRPr="00013364" w:rsidRDefault="00C50DBB" w:rsidP="00C50DBB">
      <w:pPr>
        <w:pStyle w:val="Heading4"/>
        <w:rPr>
          <w:rFonts w:asciiTheme="minorHAnsi" w:hAnsiTheme="minorHAnsi" w:cstheme="minorHAnsi"/>
        </w:rPr>
      </w:pPr>
      <w:r w:rsidRPr="00013364">
        <w:rPr>
          <w:rFonts w:asciiTheme="minorHAnsi" w:hAnsiTheme="minorHAnsi" w:cstheme="minorHAnsi"/>
        </w:rPr>
        <w:t xml:space="preserve">Vote neg for </w:t>
      </w:r>
      <w:r w:rsidRPr="00013364">
        <w:rPr>
          <w:rFonts w:asciiTheme="minorHAnsi" w:hAnsiTheme="minorHAnsi" w:cstheme="minorHAnsi"/>
          <w:u w:val="single"/>
        </w:rPr>
        <w:t>Maoist</w:t>
      </w:r>
      <w:r w:rsidRPr="00013364">
        <w:rPr>
          <w:rFonts w:asciiTheme="minorHAnsi" w:hAnsiTheme="minorHAnsi" w:cstheme="minorHAnsi"/>
        </w:rPr>
        <w:t xml:space="preserve"> ethics against capitalist apartheid -- only </w:t>
      </w:r>
      <w:r w:rsidRPr="00013364">
        <w:rPr>
          <w:rFonts w:asciiTheme="minorHAnsi" w:hAnsiTheme="minorHAnsi" w:cstheme="minorHAnsi"/>
          <w:u w:val="single"/>
        </w:rPr>
        <w:t>unifying</w:t>
      </w:r>
      <w:r w:rsidRPr="00013364">
        <w:rPr>
          <w:rFonts w:asciiTheme="minorHAnsi" w:hAnsiTheme="minorHAnsi" w:cstheme="minorHAnsi"/>
        </w:rPr>
        <w:t xml:space="preserve"> the colonial underclass through a People’s Liberation Army can </w:t>
      </w:r>
      <w:r w:rsidRPr="00013364">
        <w:rPr>
          <w:rFonts w:asciiTheme="minorHAnsi" w:hAnsiTheme="minorHAnsi" w:cstheme="minorHAnsi"/>
          <w:u w:val="single"/>
        </w:rPr>
        <w:t>destroy</w:t>
      </w:r>
      <w:r w:rsidRPr="00013364">
        <w:rPr>
          <w:rFonts w:asciiTheme="minorHAnsi" w:hAnsiTheme="minorHAnsi" w:cstheme="minorHAnsi"/>
          <w:i/>
          <w:iCs w:val="0"/>
          <w:u w:val="single"/>
        </w:rPr>
        <w:t xml:space="preserve"> </w:t>
      </w:r>
      <w:r w:rsidRPr="00013364">
        <w:rPr>
          <w:rFonts w:asciiTheme="minorHAnsi" w:hAnsiTheme="minorHAnsi" w:cstheme="minorHAnsi"/>
        </w:rPr>
        <w:t>white capitalist civilization and institute a World Black Dictatorship.</w:t>
      </w:r>
    </w:p>
    <w:p w14:paraId="3ECB8B02" w14:textId="77777777" w:rsidR="00C50DBB" w:rsidRPr="00013364" w:rsidRDefault="00C50DBB" w:rsidP="00C50DBB">
      <w:pPr>
        <w:rPr>
          <w:rFonts w:asciiTheme="minorHAnsi" w:hAnsiTheme="minorHAnsi" w:cstheme="minorHAnsi"/>
          <w:sz w:val="20"/>
          <w:szCs w:val="20"/>
        </w:rPr>
      </w:pPr>
      <w:r w:rsidRPr="00013364">
        <w:rPr>
          <w:rStyle w:val="Style13ptBold"/>
        </w:rPr>
        <w:t xml:space="preserve">Kelley and </w:t>
      </w:r>
      <w:proofErr w:type="spellStart"/>
      <w:r w:rsidRPr="00013364">
        <w:rPr>
          <w:rStyle w:val="Style13ptBold"/>
        </w:rPr>
        <w:t>Etsche</w:t>
      </w:r>
      <w:proofErr w:type="spellEnd"/>
      <w:r w:rsidRPr="00013364">
        <w:rPr>
          <w:rStyle w:val="Style13ptBold"/>
        </w:rPr>
        <w:t xml:space="preserve"> 99</w:t>
      </w:r>
      <w:r w:rsidRPr="00013364">
        <w:rPr>
          <w:rFonts w:asciiTheme="minorHAnsi" w:hAnsiTheme="minorHAnsi" w:cstheme="minorHAnsi"/>
        </w:rPr>
        <w:t xml:space="preserve"> </w:t>
      </w:r>
      <w:r w:rsidRPr="00013364">
        <w:rPr>
          <w:rFonts w:asciiTheme="minorHAnsi" w:hAnsiTheme="minorHAnsi" w:cstheme="minorHAnsi"/>
          <w:sz w:val="16"/>
          <w:szCs w:val="16"/>
        </w:rPr>
        <w:t xml:space="preserve">(Robin D.G. Kelley, Robin Davis Gibran Kelley (born March 14, 1962) is the Gary B. Nash Professor of American History at UCLA.[1][2] From 2006 to 2011, he was Professor of American Studies and Ethnicity at the University of Southern California (USC),[3] and from 2003 to 2006 he was the William B. Ransford Professor of Cultural and Historical Studies at Columbia University. From 1994 to 2003, he was a professor of history and Africana Studies at New York University (NYU) as well the chairman of NYU's history department from 2002 to 2003.; and Betsy </w:t>
      </w:r>
      <w:proofErr w:type="spellStart"/>
      <w:r w:rsidRPr="00013364">
        <w:rPr>
          <w:rFonts w:asciiTheme="minorHAnsi" w:hAnsiTheme="minorHAnsi" w:cstheme="minorHAnsi"/>
          <w:sz w:val="16"/>
          <w:szCs w:val="16"/>
        </w:rPr>
        <w:t>Etsche</w:t>
      </w:r>
      <w:proofErr w:type="spellEnd"/>
      <w:r w:rsidRPr="00013364">
        <w:rPr>
          <w:rFonts w:asciiTheme="minorHAnsi" w:hAnsiTheme="minorHAnsi" w:cstheme="minorHAnsi"/>
          <w:sz w:val="16"/>
          <w:szCs w:val="16"/>
        </w:rPr>
        <w:t>, Assistant Prof of American Studies at University of Kansas.  “Black Like Mao:  Red China and Black Revolution.”  Souls: A Critical Journal of Black Politics, Culture, and Society. V1 N4.  P18-20 //</w:t>
      </w:r>
      <w:proofErr w:type="spellStart"/>
      <w:r w:rsidRPr="00013364">
        <w:rPr>
          <w:rFonts w:asciiTheme="minorHAnsi" w:hAnsiTheme="minorHAnsi" w:cstheme="minorHAnsi"/>
          <w:sz w:val="16"/>
          <w:szCs w:val="16"/>
        </w:rPr>
        <w:t>shree</w:t>
      </w:r>
      <w:proofErr w:type="spellEnd"/>
      <w:r w:rsidRPr="00013364">
        <w:rPr>
          <w:rFonts w:asciiTheme="minorHAnsi" w:hAnsiTheme="minorHAnsi" w:cstheme="minorHAnsi"/>
          <w:sz w:val="16"/>
          <w:szCs w:val="16"/>
        </w:rPr>
        <w:t xml:space="preserve">) </w:t>
      </w:r>
      <w:r w:rsidRPr="00013364">
        <w:rPr>
          <w:rFonts w:asciiTheme="minorHAnsi" w:hAnsiTheme="minorHAnsi" w:cstheme="minorHAnsi"/>
          <w:sz w:val="20"/>
          <w:szCs w:val="20"/>
        </w:rPr>
        <w:t>Note:  RAM = Revolutionary Action Movement founded by Freeman, Max Stanford, and Wanda Marshall.</w:t>
      </w:r>
    </w:p>
    <w:p w14:paraId="21A09E99" w14:textId="77777777" w:rsidR="00C50DBB" w:rsidRPr="00013364" w:rsidRDefault="00C50DBB" w:rsidP="00C50DBB">
      <w:pPr>
        <w:rPr>
          <w:rStyle w:val="StyleUnderline"/>
          <w:rFonts w:asciiTheme="minorHAnsi" w:hAnsiTheme="minorHAnsi" w:cstheme="minorHAnsi"/>
        </w:rPr>
      </w:pPr>
      <w:r w:rsidRPr="00013364">
        <w:rPr>
          <w:rStyle w:val="StyleUnderline"/>
          <w:rFonts w:asciiTheme="minorHAnsi" w:hAnsiTheme="minorHAnsi" w:cstheme="minorHAnsi"/>
          <w:highlight w:val="green"/>
        </w:rPr>
        <w:t>Maoism</w:t>
      </w:r>
      <w:r w:rsidRPr="00013364">
        <w:rPr>
          <w:rStyle w:val="StyleUnderline"/>
          <w:rFonts w:asciiTheme="minorHAnsi" w:hAnsiTheme="minorHAnsi" w:cstheme="minorHAnsi"/>
        </w:rPr>
        <w:t>’s emphasis on revolutionary ethics and moral transformation</w:t>
      </w:r>
      <w:r w:rsidRPr="00013364">
        <w:rPr>
          <w:rFonts w:asciiTheme="minorHAnsi" w:hAnsiTheme="minorHAnsi" w:cstheme="minorHAnsi"/>
          <w:sz w:val="16"/>
          <w:szCs w:val="20"/>
        </w:rPr>
        <w:t xml:space="preserve">, in theory at least, </w:t>
      </w:r>
      <w:r w:rsidRPr="00013364">
        <w:rPr>
          <w:rStyle w:val="StyleUnderline"/>
          <w:rFonts w:asciiTheme="minorHAnsi" w:hAnsiTheme="minorHAnsi" w:cstheme="minorHAnsi"/>
          <w:highlight w:val="green"/>
        </w:rPr>
        <w:t>resonated with</w:t>
      </w:r>
      <w:r w:rsidRPr="00013364">
        <w:rPr>
          <w:rStyle w:val="StyleUnderline"/>
          <w:rFonts w:asciiTheme="minorHAnsi" w:hAnsiTheme="minorHAnsi" w:cstheme="minorHAnsi"/>
        </w:rPr>
        <w:t xml:space="preserve"> black religious traditions</w:t>
      </w:r>
      <w:r w:rsidRPr="00013364">
        <w:rPr>
          <w:rFonts w:asciiTheme="minorHAnsi" w:hAnsiTheme="minorHAnsi" w:cstheme="minorHAnsi"/>
          <w:sz w:val="16"/>
          <w:szCs w:val="20"/>
        </w:rPr>
        <w:t xml:space="preserve"> (as wells as American Protestantism more generally), and like the Nation of Islam, black Maoists preached self-restraint, order, and discipline.  It is quite possible that </w:t>
      </w:r>
      <w:proofErr w:type="gramStart"/>
      <w:r w:rsidRPr="00013364">
        <w:rPr>
          <w:rFonts w:asciiTheme="minorHAnsi" w:hAnsiTheme="minorHAnsi" w:cstheme="minorHAnsi"/>
          <w:sz w:val="16"/>
          <w:szCs w:val="20"/>
        </w:rPr>
        <w:t>in the midst of</w:t>
      </w:r>
      <w:proofErr w:type="gramEnd"/>
      <w:r w:rsidRPr="00013364">
        <w:rPr>
          <w:rFonts w:asciiTheme="minorHAnsi" w:hAnsiTheme="minorHAnsi" w:cstheme="minorHAnsi"/>
          <w:sz w:val="16"/>
          <w:szCs w:val="20"/>
        </w:rPr>
        <w:t xml:space="preserve"> a counterculture that embodied elements of hedonism and drug use, a new wave of student and working-class radicals found Maoist ethics attractive.  </w:t>
      </w:r>
      <w:r w:rsidRPr="00013364">
        <w:rPr>
          <w:rStyle w:val="StyleUnderline"/>
          <w:rFonts w:asciiTheme="minorHAnsi" w:hAnsiTheme="minorHAnsi" w:cstheme="minorHAnsi"/>
        </w:rPr>
        <w:t xml:space="preserve">On his return from China, </w:t>
      </w:r>
      <w:r w:rsidRPr="00013364">
        <w:rPr>
          <w:rStyle w:val="Emphasis"/>
          <w:rFonts w:asciiTheme="minorHAnsi" w:hAnsiTheme="minorHAnsi" w:cstheme="minorHAnsi"/>
        </w:rPr>
        <w:t xml:space="preserve">Robert </w:t>
      </w:r>
      <w:r w:rsidRPr="00013364">
        <w:rPr>
          <w:rStyle w:val="Emphasis"/>
          <w:rFonts w:asciiTheme="minorHAnsi" w:hAnsiTheme="minorHAnsi" w:cstheme="minorHAnsi"/>
          <w:highlight w:val="green"/>
        </w:rPr>
        <w:t>Williams</w:t>
      </w:r>
      <w:r w:rsidRPr="00013364">
        <w:rPr>
          <w:rFonts w:asciiTheme="minorHAnsi" w:hAnsiTheme="minorHAnsi" w:cstheme="minorHAnsi"/>
          <w:sz w:val="16"/>
          <w:szCs w:val="20"/>
        </w:rPr>
        <w:t xml:space="preserve"> – in many respects RAM’s founding father – </w:t>
      </w:r>
      <w:r w:rsidRPr="00013364">
        <w:rPr>
          <w:rStyle w:val="StyleUnderline"/>
          <w:rFonts w:asciiTheme="minorHAnsi" w:hAnsiTheme="minorHAnsi" w:cstheme="minorHAnsi"/>
        </w:rPr>
        <w:t>insisted</w:t>
      </w:r>
      <w:r w:rsidRPr="00013364">
        <w:rPr>
          <w:rFonts w:asciiTheme="minorHAnsi" w:hAnsiTheme="minorHAnsi" w:cstheme="minorHAnsi"/>
          <w:sz w:val="16"/>
          <w:szCs w:val="20"/>
        </w:rPr>
        <w:t xml:space="preserve"> that all young black activists “undergo personal and moral transformation.  There is a need for a stringent revolutionary code of moral ethics.  Revolutionaries are instruments of righteousness.”  For black revolutionaries, </w:t>
      </w:r>
      <w:r w:rsidRPr="00013364">
        <w:rPr>
          <w:rStyle w:val="StyleUnderline"/>
          <w:rFonts w:asciiTheme="minorHAnsi" w:hAnsiTheme="minorHAnsi" w:cstheme="minorHAnsi"/>
        </w:rPr>
        <w:t xml:space="preserve">the moral and ethical dimension of Mao’s thought </w:t>
      </w:r>
      <w:r w:rsidRPr="00013364">
        <w:rPr>
          <w:rFonts w:asciiTheme="minorHAnsi" w:hAnsiTheme="minorHAnsi" w:cstheme="minorHAnsi"/>
          <w:sz w:val="16"/>
          <w:szCs w:val="20"/>
        </w:rPr>
        <w:t xml:space="preserve">centered on the notion of personal transformation.  It was a familiar lesson, embodied in the lives of Malcolm X and (later) George Jackson: the idea that one possesses the revolutionary will to transform himself.  (These narratives are almost exclusively male despite the growing number of memoirs by radical black women).  Whether or not RAM members lived by the “Code of Cadres,” </w:t>
      </w:r>
      <w:r w:rsidRPr="00013364">
        <w:rPr>
          <w:rStyle w:val="StyleUnderline"/>
          <w:rFonts w:asciiTheme="minorHAnsi" w:hAnsiTheme="minorHAnsi" w:cstheme="minorHAnsi"/>
        </w:rPr>
        <w:t>Maoist ethics</w:t>
      </w:r>
      <w:r w:rsidRPr="00013364">
        <w:rPr>
          <w:rFonts w:asciiTheme="minorHAnsi" w:hAnsiTheme="minorHAnsi" w:cstheme="minorHAnsi"/>
          <w:sz w:val="16"/>
          <w:szCs w:val="20"/>
        </w:rPr>
        <w:t xml:space="preserve"> ultimately </w:t>
      </w:r>
      <w:r w:rsidRPr="00013364">
        <w:rPr>
          <w:rStyle w:val="StyleUnderline"/>
          <w:rFonts w:asciiTheme="minorHAnsi" w:hAnsiTheme="minorHAnsi" w:cstheme="minorHAnsi"/>
        </w:rPr>
        <w:t xml:space="preserve">served to reinforce </w:t>
      </w:r>
      <w:r w:rsidRPr="00013364">
        <w:rPr>
          <w:rStyle w:val="Emphasis"/>
          <w:rFonts w:asciiTheme="minorHAnsi" w:hAnsiTheme="minorHAnsi" w:cstheme="minorHAnsi"/>
          <w:highlight w:val="green"/>
        </w:rPr>
        <w:t>Malcolm</w:t>
      </w:r>
      <w:r w:rsidRPr="00013364">
        <w:rPr>
          <w:rStyle w:val="Emphasis"/>
          <w:rFonts w:asciiTheme="minorHAnsi" w:hAnsiTheme="minorHAnsi" w:cstheme="minorHAnsi"/>
        </w:rPr>
        <w:t>’s</w:t>
      </w:r>
      <w:r w:rsidRPr="00013364">
        <w:rPr>
          <w:rStyle w:val="StyleUnderline"/>
          <w:rFonts w:asciiTheme="minorHAnsi" w:hAnsiTheme="minorHAnsi" w:cstheme="minorHAnsi"/>
        </w:rPr>
        <w:t xml:space="preserve"> status as a revolutionary role model.  </w:t>
      </w:r>
    </w:p>
    <w:p w14:paraId="29F12960" w14:textId="77777777" w:rsidR="00C50DBB" w:rsidRPr="00013364" w:rsidRDefault="00C50DBB" w:rsidP="00C50DBB">
      <w:pPr>
        <w:rPr>
          <w:rFonts w:asciiTheme="minorHAnsi" w:hAnsiTheme="minorHAnsi" w:cstheme="minorHAnsi"/>
          <w:sz w:val="16"/>
          <w:szCs w:val="20"/>
        </w:rPr>
      </w:pPr>
      <w:r w:rsidRPr="00013364">
        <w:rPr>
          <w:rStyle w:val="StyleUnderline"/>
          <w:rFonts w:asciiTheme="minorHAnsi" w:hAnsiTheme="minorHAnsi" w:cstheme="minorHAnsi"/>
          <w:highlight w:val="green"/>
        </w:rPr>
        <w:t>RAM</w:t>
      </w:r>
      <w:r w:rsidRPr="00013364">
        <w:rPr>
          <w:rStyle w:val="StyleUnderline"/>
          <w:rFonts w:asciiTheme="minorHAnsi" w:hAnsiTheme="minorHAnsi" w:cstheme="minorHAnsi"/>
        </w:rPr>
        <w:t xml:space="preserve">’s twelve-point program </w:t>
      </w:r>
      <w:r w:rsidRPr="00013364">
        <w:rPr>
          <w:rStyle w:val="StyleUnderline"/>
          <w:rFonts w:asciiTheme="minorHAnsi" w:hAnsiTheme="minorHAnsi" w:cstheme="minorHAnsi"/>
          <w:highlight w:val="green"/>
        </w:rPr>
        <w:t>called for</w:t>
      </w:r>
      <w:r w:rsidRPr="00013364">
        <w:rPr>
          <w:rStyle w:val="StyleUnderline"/>
          <w:rFonts w:asciiTheme="minorHAnsi" w:hAnsiTheme="minorHAnsi" w:cstheme="minorHAnsi"/>
        </w:rPr>
        <w:t xml:space="preserve"> the development of </w:t>
      </w:r>
      <w:r w:rsidRPr="00013364">
        <w:rPr>
          <w:rStyle w:val="Emphasis"/>
          <w:rFonts w:asciiTheme="minorHAnsi" w:hAnsiTheme="minorHAnsi" w:cstheme="minorHAnsi"/>
          <w:highlight w:val="green"/>
        </w:rPr>
        <w:t>freedom schools</w:t>
      </w:r>
      <w:r w:rsidRPr="00013364">
        <w:rPr>
          <w:rStyle w:val="StyleUnderline"/>
          <w:rFonts w:asciiTheme="minorHAnsi" w:hAnsiTheme="minorHAnsi" w:cstheme="minorHAnsi"/>
        </w:rPr>
        <w:t xml:space="preserve">, national black student organizations, </w:t>
      </w:r>
      <w:r w:rsidRPr="00013364">
        <w:rPr>
          <w:rStyle w:val="Emphasis"/>
          <w:rFonts w:asciiTheme="minorHAnsi" w:hAnsiTheme="minorHAnsi" w:cstheme="minorHAnsi"/>
          <w:highlight w:val="green"/>
        </w:rPr>
        <w:t>rifle clubs</w:t>
      </w:r>
      <w:r w:rsidRPr="00013364">
        <w:rPr>
          <w:rStyle w:val="StyleUnderline"/>
          <w:rFonts w:asciiTheme="minorHAnsi" w:hAnsiTheme="minorHAnsi" w:cstheme="minorHAnsi"/>
        </w:rPr>
        <w:t xml:space="preserve">, black </w:t>
      </w:r>
      <w:r w:rsidRPr="00013364">
        <w:rPr>
          <w:rStyle w:val="Emphasis"/>
          <w:rFonts w:asciiTheme="minorHAnsi" w:hAnsiTheme="minorHAnsi" w:cstheme="minorHAnsi"/>
          <w:highlight w:val="green"/>
        </w:rPr>
        <w:t>farmer cooperatives</w:t>
      </w:r>
      <w:r w:rsidRPr="00013364">
        <w:rPr>
          <w:rFonts w:asciiTheme="minorHAnsi" w:hAnsiTheme="minorHAnsi" w:cstheme="minorHAnsi"/>
          <w:sz w:val="16"/>
          <w:szCs w:val="20"/>
        </w:rPr>
        <w:t xml:space="preserve"> – not just for economic development but </w:t>
      </w:r>
      <w:r w:rsidRPr="00013364">
        <w:rPr>
          <w:rStyle w:val="StyleUnderline"/>
          <w:rFonts w:asciiTheme="minorHAnsi" w:hAnsiTheme="minorHAnsi" w:cstheme="minorHAnsi"/>
          <w:highlight w:val="green"/>
        </w:rPr>
        <w:t>to keep</w:t>
      </w:r>
      <w:r w:rsidRPr="00013364">
        <w:rPr>
          <w:rStyle w:val="StyleUnderline"/>
          <w:rFonts w:asciiTheme="minorHAnsi" w:hAnsiTheme="minorHAnsi" w:cstheme="minorHAnsi"/>
        </w:rPr>
        <w:t xml:space="preserve"> “</w:t>
      </w:r>
      <w:r w:rsidRPr="00013364">
        <w:rPr>
          <w:rStyle w:val="Emphasis"/>
          <w:rFonts w:asciiTheme="minorHAnsi" w:hAnsiTheme="minorHAnsi" w:cstheme="minorHAnsi"/>
          <w:highlight w:val="green"/>
        </w:rPr>
        <w:t>community</w:t>
      </w:r>
      <w:r w:rsidRPr="00013364">
        <w:rPr>
          <w:rStyle w:val="StyleUnderline"/>
          <w:rFonts w:asciiTheme="minorHAnsi" w:hAnsiTheme="minorHAnsi" w:cstheme="minorHAnsi"/>
        </w:rPr>
        <w:t xml:space="preserve"> </w:t>
      </w:r>
      <w:r w:rsidRPr="00013364">
        <w:rPr>
          <w:rStyle w:val="Emphasis"/>
          <w:rFonts w:asciiTheme="minorHAnsi" w:hAnsiTheme="minorHAnsi" w:cstheme="minorHAnsi"/>
          <w:highlight w:val="green"/>
        </w:rPr>
        <w:t>and guerilla</w:t>
      </w:r>
      <w:r w:rsidRPr="00013364">
        <w:rPr>
          <w:rStyle w:val="StyleUnderline"/>
          <w:rFonts w:asciiTheme="minorHAnsi" w:hAnsiTheme="minorHAnsi" w:cstheme="minorHAnsi"/>
          <w:highlight w:val="green"/>
        </w:rPr>
        <w:t xml:space="preserve"> forces going</w:t>
      </w:r>
      <w:r w:rsidRPr="00013364">
        <w:rPr>
          <w:rStyle w:val="StyleUnderline"/>
          <w:rFonts w:asciiTheme="minorHAnsi" w:hAnsiTheme="minorHAnsi" w:cstheme="minorHAnsi"/>
        </w:rPr>
        <w:t xml:space="preserve"> for a while”</w:t>
      </w:r>
      <w:r w:rsidRPr="00013364">
        <w:rPr>
          <w:rFonts w:asciiTheme="minorHAnsi" w:hAnsiTheme="minorHAnsi" w:cstheme="minorHAnsi"/>
          <w:sz w:val="16"/>
          <w:szCs w:val="20"/>
        </w:rPr>
        <w:t xml:space="preserve"> – and a liberation guerilla army made up of youth and unemployed.  </w:t>
      </w:r>
      <w:r w:rsidRPr="00013364">
        <w:rPr>
          <w:rStyle w:val="StyleUnderline"/>
          <w:rFonts w:asciiTheme="minorHAnsi" w:hAnsiTheme="minorHAnsi" w:cstheme="minorHAnsi"/>
        </w:rPr>
        <w:t>RAM placed</w:t>
      </w:r>
      <w:r w:rsidRPr="00013364">
        <w:rPr>
          <w:rFonts w:asciiTheme="minorHAnsi" w:hAnsiTheme="minorHAnsi" w:cstheme="minorHAnsi"/>
          <w:sz w:val="16"/>
          <w:szCs w:val="20"/>
        </w:rPr>
        <w:t xml:space="preserve"> special </w:t>
      </w:r>
      <w:r w:rsidRPr="00013364">
        <w:rPr>
          <w:rStyle w:val="StyleUnderline"/>
          <w:rFonts w:asciiTheme="minorHAnsi" w:hAnsiTheme="minorHAnsi" w:cstheme="minorHAnsi"/>
        </w:rPr>
        <w:t xml:space="preserve">emphasis on internationalism, </w:t>
      </w:r>
      <w:r w:rsidRPr="00013364">
        <w:rPr>
          <w:rStyle w:val="StyleUnderline"/>
          <w:rFonts w:asciiTheme="minorHAnsi" w:hAnsiTheme="minorHAnsi" w:cstheme="minorHAnsi"/>
          <w:highlight w:val="green"/>
        </w:rPr>
        <w:t>pledging support for</w:t>
      </w:r>
      <w:r w:rsidRPr="00013364">
        <w:rPr>
          <w:rStyle w:val="StyleUnderline"/>
          <w:rFonts w:asciiTheme="minorHAnsi" w:hAnsiTheme="minorHAnsi" w:cstheme="minorHAnsi"/>
        </w:rPr>
        <w:t xml:space="preserve"> national liberation </w:t>
      </w:r>
      <w:r w:rsidRPr="00013364">
        <w:rPr>
          <w:rStyle w:val="StyleUnderline"/>
          <w:rFonts w:asciiTheme="minorHAnsi" w:hAnsiTheme="minorHAnsi" w:cstheme="minorHAnsi"/>
          <w:highlight w:val="green"/>
        </w:rPr>
        <w:t xml:space="preserve">movements in </w:t>
      </w:r>
      <w:r w:rsidRPr="00013364">
        <w:rPr>
          <w:rStyle w:val="Emphasis"/>
          <w:rFonts w:asciiTheme="minorHAnsi" w:hAnsiTheme="minorHAnsi" w:cstheme="minorHAnsi"/>
          <w:highlight w:val="green"/>
        </w:rPr>
        <w:t>Africa</w:t>
      </w:r>
      <w:r w:rsidRPr="00013364">
        <w:rPr>
          <w:rStyle w:val="StyleUnderline"/>
          <w:rFonts w:asciiTheme="minorHAnsi" w:hAnsiTheme="minorHAnsi" w:cstheme="minorHAnsi"/>
          <w:highlight w:val="green"/>
        </w:rPr>
        <w:t xml:space="preserve">, </w:t>
      </w:r>
      <w:r w:rsidRPr="00013364">
        <w:rPr>
          <w:rStyle w:val="Emphasis"/>
          <w:rFonts w:asciiTheme="minorHAnsi" w:hAnsiTheme="minorHAnsi" w:cstheme="minorHAnsi"/>
          <w:highlight w:val="green"/>
        </w:rPr>
        <w:t>Asia</w:t>
      </w:r>
      <w:r w:rsidRPr="00013364">
        <w:rPr>
          <w:rStyle w:val="StyleUnderline"/>
          <w:rFonts w:asciiTheme="minorHAnsi" w:hAnsiTheme="minorHAnsi" w:cstheme="minorHAnsi"/>
          <w:highlight w:val="green"/>
        </w:rPr>
        <w:t xml:space="preserve">, and </w:t>
      </w:r>
      <w:r w:rsidRPr="00013364">
        <w:rPr>
          <w:rStyle w:val="Emphasis"/>
          <w:rFonts w:asciiTheme="minorHAnsi" w:hAnsiTheme="minorHAnsi" w:cstheme="minorHAnsi"/>
          <w:highlight w:val="green"/>
        </w:rPr>
        <w:t>Latin America</w:t>
      </w:r>
      <w:r w:rsidRPr="00013364">
        <w:rPr>
          <w:rFonts w:asciiTheme="minorHAnsi" w:hAnsiTheme="minorHAnsi" w:cstheme="minorHAnsi"/>
          <w:sz w:val="16"/>
          <w:szCs w:val="20"/>
        </w:rPr>
        <w:t xml:space="preserve"> as well as the adoption of “Pan-African socialism.”  In line with Cruse’s seminal essay, “Revolutionary Nationalism and the Afro-American,” RAM members saw themselves as colonial subjects fighting a “colonial war at home.”  As Stanford wrote in an internal document, titled “Projects and Problems of the Revolutionary Movement.” (1964), “RAM’s position is that the Afro-American is not a citizen of the USA, denied his rights, but rather he is a colonial subject enslaved.  </w:t>
      </w:r>
      <w:r w:rsidRPr="00013364">
        <w:rPr>
          <w:rStyle w:val="StyleUnderline"/>
          <w:rFonts w:asciiTheme="minorHAnsi" w:hAnsiTheme="minorHAnsi" w:cstheme="minorHAnsi"/>
          <w:highlight w:val="green"/>
        </w:rPr>
        <w:t>This</w:t>
      </w:r>
      <w:r w:rsidRPr="00013364">
        <w:rPr>
          <w:rStyle w:val="StyleUnderline"/>
          <w:rFonts w:asciiTheme="minorHAnsi" w:hAnsiTheme="minorHAnsi" w:cstheme="minorHAnsi"/>
        </w:rPr>
        <w:t xml:space="preserve"> position </w:t>
      </w:r>
      <w:r w:rsidRPr="00013364">
        <w:rPr>
          <w:rStyle w:val="StyleUnderline"/>
          <w:rFonts w:asciiTheme="minorHAnsi" w:hAnsiTheme="minorHAnsi" w:cstheme="minorHAnsi"/>
          <w:highlight w:val="green"/>
        </w:rPr>
        <w:t>says</w:t>
      </w:r>
      <w:r w:rsidRPr="00013364">
        <w:rPr>
          <w:rStyle w:val="StyleUnderline"/>
          <w:rFonts w:asciiTheme="minorHAnsi" w:hAnsiTheme="minorHAnsi" w:cstheme="minorHAnsi"/>
        </w:rPr>
        <w:t xml:space="preserve"> that the </w:t>
      </w:r>
      <w:r w:rsidRPr="00013364">
        <w:rPr>
          <w:rStyle w:val="StyleUnderline"/>
          <w:rFonts w:asciiTheme="minorHAnsi" w:hAnsiTheme="minorHAnsi" w:cstheme="minorHAnsi"/>
          <w:highlight w:val="green"/>
        </w:rPr>
        <w:t>Black people</w:t>
      </w:r>
      <w:r w:rsidRPr="00013364">
        <w:rPr>
          <w:rStyle w:val="StyleUnderline"/>
          <w:rFonts w:asciiTheme="minorHAnsi" w:hAnsiTheme="minorHAnsi" w:cstheme="minorHAnsi"/>
        </w:rPr>
        <w:t xml:space="preserve"> in the USA </w:t>
      </w:r>
      <w:r w:rsidRPr="00013364">
        <w:rPr>
          <w:rStyle w:val="StyleUnderline"/>
          <w:rFonts w:asciiTheme="minorHAnsi" w:hAnsiTheme="minorHAnsi" w:cstheme="minorHAnsi"/>
          <w:highlight w:val="green"/>
        </w:rPr>
        <w:t xml:space="preserve">are a </w:t>
      </w:r>
      <w:r w:rsidRPr="00013364">
        <w:rPr>
          <w:rStyle w:val="Emphasis"/>
          <w:rFonts w:asciiTheme="minorHAnsi" w:hAnsiTheme="minorHAnsi" w:cstheme="minorHAnsi"/>
          <w:highlight w:val="green"/>
        </w:rPr>
        <w:t>captive nation</w:t>
      </w:r>
      <w:r w:rsidRPr="00013364">
        <w:rPr>
          <w:rStyle w:val="StyleUnderline"/>
          <w:rFonts w:asciiTheme="minorHAnsi" w:hAnsiTheme="minorHAnsi" w:cstheme="minorHAnsi"/>
        </w:rPr>
        <w:t xml:space="preserve"> suppressed </w:t>
      </w:r>
      <w:r w:rsidRPr="00013364">
        <w:rPr>
          <w:rStyle w:val="StyleUnderline"/>
          <w:rFonts w:asciiTheme="minorHAnsi" w:hAnsiTheme="minorHAnsi" w:cstheme="minorHAnsi"/>
          <w:highlight w:val="green"/>
        </w:rPr>
        <w:t>and</w:t>
      </w:r>
      <w:r w:rsidRPr="00013364">
        <w:rPr>
          <w:rStyle w:val="StyleUnderline"/>
          <w:rFonts w:asciiTheme="minorHAnsi" w:hAnsiTheme="minorHAnsi" w:cstheme="minorHAnsi"/>
        </w:rPr>
        <w:t xml:space="preserve"> that </w:t>
      </w:r>
      <w:r w:rsidRPr="00013364">
        <w:rPr>
          <w:rStyle w:val="StyleUnderline"/>
          <w:rFonts w:asciiTheme="minorHAnsi" w:hAnsiTheme="minorHAnsi" w:cstheme="minorHAnsi"/>
          <w:highlight w:val="green"/>
        </w:rPr>
        <w:t xml:space="preserve">their fight is not for </w:t>
      </w:r>
      <w:r w:rsidRPr="00013364">
        <w:rPr>
          <w:rStyle w:val="Emphasis"/>
          <w:rFonts w:asciiTheme="minorHAnsi" w:hAnsiTheme="minorHAnsi" w:cstheme="minorHAnsi"/>
          <w:highlight w:val="green"/>
        </w:rPr>
        <w:t>integration</w:t>
      </w:r>
      <w:r w:rsidRPr="00013364">
        <w:rPr>
          <w:rStyle w:val="StyleUnderline"/>
          <w:rFonts w:asciiTheme="minorHAnsi" w:hAnsiTheme="minorHAnsi" w:cstheme="minorHAnsi"/>
        </w:rPr>
        <w:t xml:space="preserve"> into the white </w:t>
      </w:r>
      <w:r w:rsidRPr="00040B1B">
        <w:rPr>
          <w:rStyle w:val="StyleUnderline"/>
          <w:rFonts w:asciiTheme="minorHAnsi" w:hAnsiTheme="minorHAnsi" w:cstheme="minorHAnsi"/>
        </w:rPr>
        <w:t>community but</w:t>
      </w:r>
      <w:r w:rsidRPr="00013364">
        <w:rPr>
          <w:rStyle w:val="StyleUnderline"/>
          <w:rFonts w:asciiTheme="minorHAnsi" w:hAnsiTheme="minorHAnsi" w:cstheme="minorHAnsi"/>
        </w:rPr>
        <w:t xml:space="preserve"> one of national liberation</w:t>
      </w:r>
      <w:r w:rsidRPr="00013364">
        <w:rPr>
          <w:rFonts w:asciiTheme="minorHAnsi" w:hAnsiTheme="minorHAnsi" w:cstheme="minorHAnsi"/>
          <w:sz w:val="16"/>
          <w:szCs w:val="20"/>
        </w:rPr>
        <w:t>.”</w:t>
      </w:r>
    </w:p>
    <w:p w14:paraId="465A3BFE" w14:textId="77777777" w:rsidR="00396E1C" w:rsidRDefault="00C50DBB" w:rsidP="00C50DBB">
      <w:pPr>
        <w:rPr>
          <w:rStyle w:val="StyleUnderline"/>
          <w:rFonts w:asciiTheme="minorHAnsi" w:hAnsiTheme="minorHAnsi" w:cstheme="minorHAnsi"/>
        </w:rPr>
      </w:pPr>
      <w:r w:rsidRPr="00013364">
        <w:rPr>
          <w:rFonts w:asciiTheme="minorHAnsi" w:hAnsiTheme="minorHAnsi" w:cstheme="minorHAnsi"/>
          <w:sz w:val="16"/>
          <w:szCs w:val="20"/>
        </w:rPr>
        <w:t xml:space="preserve">As colonial subjects with a right to self-determination, </w:t>
      </w:r>
      <w:r w:rsidRPr="00013364">
        <w:rPr>
          <w:rStyle w:val="StyleUnderline"/>
          <w:rFonts w:asciiTheme="minorHAnsi" w:hAnsiTheme="minorHAnsi" w:cstheme="minorHAnsi"/>
        </w:rPr>
        <w:t>RAM saw Afro-America as a de fa</w:t>
      </w:r>
    </w:p>
    <w:p w14:paraId="69ADEAF9" w14:textId="77777777" w:rsidR="00396E1C" w:rsidRDefault="00396E1C" w:rsidP="00C50DBB">
      <w:pPr>
        <w:rPr>
          <w:rStyle w:val="StyleUnderline"/>
          <w:rFonts w:asciiTheme="minorHAnsi" w:hAnsiTheme="minorHAnsi" w:cstheme="minorHAnsi"/>
        </w:rPr>
      </w:pPr>
    </w:p>
    <w:p w14:paraId="23CD20E4" w14:textId="0EBC524C" w:rsidR="00C50DBB" w:rsidRPr="00013364" w:rsidRDefault="00C50DBB" w:rsidP="00C50DBB">
      <w:pPr>
        <w:rPr>
          <w:rFonts w:asciiTheme="minorHAnsi" w:hAnsiTheme="minorHAnsi" w:cstheme="minorHAnsi"/>
          <w:sz w:val="16"/>
          <w:szCs w:val="20"/>
        </w:rPr>
      </w:pPr>
      <w:proofErr w:type="spellStart"/>
      <w:r w:rsidRPr="00013364">
        <w:rPr>
          <w:rStyle w:val="StyleUnderline"/>
          <w:rFonts w:asciiTheme="minorHAnsi" w:hAnsiTheme="minorHAnsi" w:cstheme="minorHAnsi"/>
        </w:rPr>
        <w:t>cto</w:t>
      </w:r>
      <w:proofErr w:type="spellEnd"/>
      <w:r w:rsidRPr="00013364">
        <w:rPr>
          <w:rStyle w:val="StyleUnderline"/>
          <w:rFonts w:asciiTheme="minorHAnsi" w:hAnsiTheme="minorHAnsi" w:cstheme="minorHAnsi"/>
        </w:rPr>
        <w:t xml:space="preserve"> member of the nonaligned nations</w:t>
      </w:r>
      <w:r w:rsidRPr="00013364">
        <w:rPr>
          <w:rFonts w:asciiTheme="minorHAnsi" w:hAnsiTheme="minorHAnsi" w:cstheme="minorHAnsi"/>
          <w:sz w:val="16"/>
          <w:szCs w:val="20"/>
        </w:rPr>
        <w:t xml:space="preserve">.  RAM members even identified themselves as part </w:t>
      </w:r>
      <w:r w:rsidRPr="00013364">
        <w:rPr>
          <w:rStyle w:val="StyleUnderline"/>
          <w:rFonts w:asciiTheme="minorHAnsi" w:hAnsiTheme="minorHAnsi" w:cstheme="minorHAnsi"/>
        </w:rPr>
        <w:t>of the “Bandung world,”</w:t>
      </w:r>
      <w:r w:rsidRPr="00013364">
        <w:rPr>
          <w:rFonts w:asciiTheme="minorHAnsi" w:hAnsiTheme="minorHAnsi" w:cstheme="minorHAnsi"/>
          <w:sz w:val="16"/>
          <w:szCs w:val="20"/>
        </w:rPr>
        <w:t xml:space="preserve"> going so far as to hold a conference in November 1964 in Nashville called “The Black Revolution’s Relationship to the Bandung World.”  In a 1965 article published in RAM’s journal Black America, members started to develop a theory of “Bandung Humanism” or “Revolutionary Black Internationalism,” which argued that the battle between Western imperialism and the Third World – more than the battle between labor and capital – represented the most fundamental contradiction in our time.  </w:t>
      </w:r>
      <w:r w:rsidRPr="00013364">
        <w:rPr>
          <w:rStyle w:val="StyleUnderline"/>
          <w:rFonts w:asciiTheme="minorHAnsi" w:hAnsiTheme="minorHAnsi" w:cstheme="minorHAnsi"/>
        </w:rPr>
        <w:t xml:space="preserve">They linked the </w:t>
      </w:r>
      <w:proofErr w:type="gramStart"/>
      <w:r w:rsidRPr="00013364">
        <w:rPr>
          <w:rStyle w:val="StyleUnderline"/>
          <w:rFonts w:asciiTheme="minorHAnsi" w:hAnsiTheme="minorHAnsi" w:cstheme="minorHAnsi"/>
        </w:rPr>
        <w:t>African-American</w:t>
      </w:r>
      <w:proofErr w:type="gramEnd"/>
      <w:r w:rsidRPr="00013364">
        <w:rPr>
          <w:rStyle w:val="StyleUnderline"/>
          <w:rFonts w:asciiTheme="minorHAnsi" w:hAnsiTheme="minorHAnsi" w:cstheme="minorHAnsi"/>
        </w:rPr>
        <w:t xml:space="preserve"> freedom struggle with what was happening in China, Zanzibar, Cuba, Vietnam, Indonesia, and Algeria, and they characterized their work as part of </w:t>
      </w:r>
      <w:r w:rsidRPr="00040B1B">
        <w:rPr>
          <w:rStyle w:val="StyleUnderline"/>
          <w:rFonts w:asciiTheme="minorHAnsi" w:hAnsiTheme="minorHAnsi" w:cstheme="minorHAnsi"/>
        </w:rPr>
        <w:t>Mao’s international strategy of encircling Western capitalist countries and challenging imperialism.</w:t>
      </w:r>
      <w:r w:rsidRPr="00040B1B">
        <w:rPr>
          <w:rFonts w:asciiTheme="minorHAnsi" w:hAnsiTheme="minorHAnsi" w:cstheme="minorHAnsi"/>
          <w:sz w:val="16"/>
          <w:szCs w:val="20"/>
        </w:rPr>
        <w:t xml:space="preserve">  After 1966, the term “Bandung Humanism” was dropped entirely and replaced with “Black Internationalism.”</w:t>
      </w:r>
    </w:p>
    <w:p w14:paraId="0F739C94" w14:textId="77777777" w:rsidR="00C50DBB" w:rsidRPr="00013364" w:rsidRDefault="00C50DBB" w:rsidP="00C50DBB">
      <w:pPr>
        <w:rPr>
          <w:rFonts w:asciiTheme="minorHAnsi" w:hAnsiTheme="minorHAnsi" w:cstheme="minorHAnsi"/>
          <w:sz w:val="16"/>
          <w:szCs w:val="16"/>
        </w:rPr>
      </w:pPr>
      <w:r w:rsidRPr="00013364">
        <w:rPr>
          <w:rFonts w:asciiTheme="minorHAnsi" w:hAnsiTheme="minorHAnsi" w:cstheme="minorHAnsi"/>
          <w:sz w:val="16"/>
        </w:rPr>
        <w:t>Precisely what “</w:t>
      </w:r>
      <w:r w:rsidRPr="00013364">
        <w:rPr>
          <w:rStyle w:val="Emphasis"/>
          <w:rFonts w:asciiTheme="minorHAnsi" w:hAnsiTheme="minorHAnsi" w:cstheme="minorHAnsi"/>
          <w:highlight w:val="green"/>
        </w:rPr>
        <w:t>Black Internationalism</w:t>
      </w:r>
      <w:r w:rsidRPr="00013364">
        <w:rPr>
          <w:rFonts w:asciiTheme="minorHAnsi" w:hAnsiTheme="minorHAnsi" w:cstheme="minorHAnsi"/>
          <w:sz w:val="16"/>
        </w:rPr>
        <w:t xml:space="preserve">” meant </w:t>
      </w:r>
      <w:r w:rsidRPr="00013364">
        <w:rPr>
          <w:rStyle w:val="StyleUnderline"/>
          <w:rFonts w:asciiTheme="minorHAnsi" w:hAnsiTheme="minorHAnsi" w:cstheme="minorHAnsi"/>
        </w:rPr>
        <w:t>was laid out</w:t>
      </w:r>
      <w:r w:rsidRPr="00013364">
        <w:rPr>
          <w:rFonts w:asciiTheme="minorHAnsi" w:hAnsiTheme="minorHAnsi" w:cstheme="minorHAnsi"/>
          <w:sz w:val="16"/>
        </w:rPr>
        <w:t xml:space="preserve"> in an incredibly bold thirty-six-page pamphlet published </w:t>
      </w:r>
      <w:r w:rsidRPr="00013364">
        <w:rPr>
          <w:rStyle w:val="StyleUnderline"/>
          <w:rFonts w:asciiTheme="minorHAnsi" w:hAnsiTheme="minorHAnsi" w:cstheme="minorHAnsi"/>
        </w:rPr>
        <w:t>by RAM</w:t>
      </w:r>
      <w:r w:rsidRPr="00013364">
        <w:rPr>
          <w:rFonts w:asciiTheme="minorHAnsi" w:hAnsiTheme="minorHAnsi" w:cstheme="minorHAnsi"/>
          <w:sz w:val="16"/>
        </w:rPr>
        <w:t xml:space="preserve"> in 1966, </w:t>
      </w:r>
      <w:r w:rsidRPr="00013364">
        <w:rPr>
          <w:rStyle w:val="StyleUnderline"/>
          <w:rFonts w:asciiTheme="minorHAnsi" w:hAnsiTheme="minorHAnsi" w:cstheme="minorHAnsi"/>
        </w:rPr>
        <w:t>titled The World Black Revolution</w:t>
      </w:r>
      <w:r w:rsidRPr="00013364">
        <w:rPr>
          <w:rFonts w:asciiTheme="minorHAnsi" w:hAnsiTheme="minorHAnsi" w:cstheme="minorHAnsi"/>
          <w:sz w:val="16"/>
        </w:rPr>
        <w:t xml:space="preserve">.  Loosely </w:t>
      </w:r>
      <w:r w:rsidRPr="00013364">
        <w:rPr>
          <w:rStyle w:val="StyleUnderline"/>
          <w:rFonts w:asciiTheme="minorHAnsi" w:hAnsiTheme="minorHAnsi" w:cstheme="minorHAnsi"/>
          <w:highlight w:val="green"/>
        </w:rPr>
        <w:t xml:space="preserve">patterned on the </w:t>
      </w:r>
      <w:r w:rsidRPr="00013364">
        <w:rPr>
          <w:rStyle w:val="Emphasis"/>
          <w:rFonts w:asciiTheme="minorHAnsi" w:hAnsiTheme="minorHAnsi" w:cstheme="minorHAnsi"/>
          <w:highlight w:val="green"/>
        </w:rPr>
        <w:t>Communist Manifesto</w:t>
      </w:r>
      <w:r w:rsidRPr="00013364">
        <w:rPr>
          <w:rStyle w:val="StyleUnderline"/>
          <w:rFonts w:asciiTheme="minorHAnsi" w:hAnsiTheme="minorHAnsi" w:cstheme="minorHAnsi"/>
          <w:highlight w:val="green"/>
        </w:rPr>
        <w:t>,</w:t>
      </w:r>
      <w:r w:rsidRPr="00013364">
        <w:rPr>
          <w:rStyle w:val="StyleUnderline"/>
          <w:rFonts w:asciiTheme="minorHAnsi" w:hAnsiTheme="minorHAnsi" w:cstheme="minorHAnsi"/>
        </w:rPr>
        <w:t xml:space="preserve"> the pamphlet </w:t>
      </w:r>
      <w:r w:rsidRPr="00013364">
        <w:rPr>
          <w:rStyle w:val="StyleUnderline"/>
          <w:rFonts w:asciiTheme="minorHAnsi" w:hAnsiTheme="minorHAnsi" w:cstheme="minorHAnsi"/>
          <w:highlight w:val="green"/>
        </w:rPr>
        <w:t xml:space="preserve">identified </w:t>
      </w:r>
      <w:r w:rsidRPr="00013364">
        <w:rPr>
          <w:rStyle w:val="StyleUnderline"/>
          <w:rFonts w:asciiTheme="minorHAnsi" w:hAnsiTheme="minorHAnsi" w:cstheme="minorHAnsi"/>
        </w:rPr>
        <w:t xml:space="preserve">strongly </w:t>
      </w:r>
      <w:r w:rsidRPr="00013364">
        <w:rPr>
          <w:rStyle w:val="StyleUnderline"/>
          <w:rFonts w:asciiTheme="minorHAnsi" w:hAnsiTheme="minorHAnsi" w:cstheme="minorHAnsi"/>
          <w:highlight w:val="green"/>
        </w:rPr>
        <w:t xml:space="preserve">with </w:t>
      </w:r>
      <w:r w:rsidRPr="00013364">
        <w:rPr>
          <w:rStyle w:val="Emphasis"/>
          <w:rFonts w:asciiTheme="minorHAnsi" w:hAnsiTheme="minorHAnsi" w:cstheme="minorHAnsi"/>
          <w:highlight w:val="green"/>
        </w:rPr>
        <w:t>China</w:t>
      </w:r>
      <w:r w:rsidRPr="00013364">
        <w:rPr>
          <w:rStyle w:val="StyleUnderline"/>
          <w:rFonts w:asciiTheme="minorHAnsi" w:hAnsiTheme="minorHAnsi" w:cstheme="minorHAnsi"/>
          <w:highlight w:val="green"/>
        </w:rPr>
        <w:t xml:space="preserve"> against</w:t>
      </w:r>
      <w:r w:rsidRPr="00013364">
        <w:rPr>
          <w:rStyle w:val="StyleUnderline"/>
          <w:rFonts w:asciiTheme="minorHAnsi" w:hAnsiTheme="minorHAnsi" w:cstheme="minorHAnsi"/>
        </w:rPr>
        <w:t xml:space="preserve"> both </w:t>
      </w:r>
      <w:r w:rsidRPr="00013364">
        <w:rPr>
          <w:rStyle w:val="StyleUnderline"/>
          <w:rFonts w:asciiTheme="minorHAnsi" w:hAnsiTheme="minorHAnsi" w:cstheme="minorHAnsi"/>
          <w:highlight w:val="green"/>
        </w:rPr>
        <w:t xml:space="preserve">the </w:t>
      </w:r>
      <w:r w:rsidRPr="00013364">
        <w:rPr>
          <w:rStyle w:val="Emphasis"/>
          <w:rFonts w:asciiTheme="minorHAnsi" w:hAnsiTheme="minorHAnsi" w:cstheme="minorHAnsi"/>
          <w:highlight w:val="green"/>
        </w:rPr>
        <w:t>capitalist West</w:t>
      </w:r>
      <w:r w:rsidRPr="00013364">
        <w:rPr>
          <w:rStyle w:val="StyleUnderline"/>
          <w:rFonts w:asciiTheme="minorHAnsi" w:hAnsiTheme="minorHAnsi" w:cstheme="minorHAnsi"/>
        </w:rPr>
        <w:t xml:space="preserve"> and the Soviet empire</w:t>
      </w:r>
      <w:r w:rsidRPr="00013364">
        <w:rPr>
          <w:rFonts w:asciiTheme="minorHAnsi" w:hAnsiTheme="minorHAnsi" w:cstheme="minorHAnsi"/>
          <w:sz w:val="16"/>
        </w:rPr>
        <w:t xml:space="preserve">.  The “emergence of Revolutionary China began to polarize caste and class contradictions within the world, in both the bourgeoisie [sic] imperialist camp </w:t>
      </w:r>
      <w:proofErr w:type="gramStart"/>
      <w:r w:rsidRPr="00013364">
        <w:rPr>
          <w:rFonts w:asciiTheme="minorHAnsi" w:hAnsiTheme="minorHAnsi" w:cstheme="minorHAnsi"/>
          <w:sz w:val="16"/>
        </w:rPr>
        <w:t>and also</w:t>
      </w:r>
      <w:proofErr w:type="gramEnd"/>
      <w:r w:rsidRPr="00013364">
        <w:rPr>
          <w:rFonts w:asciiTheme="minorHAnsi" w:hAnsiTheme="minorHAnsi" w:cstheme="minorHAnsi"/>
          <w:sz w:val="16"/>
        </w:rPr>
        <w:t xml:space="preserve"> in the European bourgeois communist-socialist camp.  In other words, </w:t>
      </w:r>
      <w:r w:rsidRPr="00013364">
        <w:rPr>
          <w:rStyle w:val="StyleUnderline"/>
          <w:rFonts w:asciiTheme="minorHAnsi" w:hAnsiTheme="minorHAnsi" w:cstheme="minorHAnsi"/>
        </w:rPr>
        <w:t>China was the wedge that sharpened contradictions between colonial peoples and the West</w:t>
      </w:r>
      <w:r w:rsidRPr="00013364">
        <w:rPr>
          <w:rFonts w:asciiTheme="minorHAnsi" w:hAnsiTheme="minorHAnsi" w:cstheme="minorHAnsi"/>
          <w:sz w:val="16"/>
        </w:rPr>
        <w:t xml:space="preserve">.  Rejecting the idea that socialist revolution will arise in the developed countries of the West, </w:t>
      </w:r>
      <w:r w:rsidRPr="00013364">
        <w:rPr>
          <w:rStyle w:val="StyleUnderline"/>
          <w:rFonts w:asciiTheme="minorHAnsi" w:hAnsiTheme="minorHAnsi" w:cstheme="minorHAnsi"/>
        </w:rPr>
        <w:t>RAM insisted that the only true revolutionary solution is the</w:t>
      </w:r>
      <w:r w:rsidRPr="00013364">
        <w:rPr>
          <w:rFonts w:asciiTheme="minorHAnsi" w:hAnsiTheme="minorHAnsi" w:cstheme="minorHAnsi"/>
          <w:sz w:val="16"/>
        </w:rPr>
        <w:t xml:space="preserve"> “</w:t>
      </w:r>
      <w:r w:rsidRPr="00013364">
        <w:rPr>
          <w:rStyle w:val="StyleUnderline"/>
          <w:rFonts w:asciiTheme="minorHAnsi" w:hAnsiTheme="minorHAnsi" w:cstheme="minorHAnsi"/>
        </w:rPr>
        <w:t>dictatorship of the world by the Black Underclass through World Black Revolution</w:t>
      </w:r>
      <w:r w:rsidRPr="00013364">
        <w:rPr>
          <w:rFonts w:asciiTheme="minorHAnsi" w:hAnsiTheme="minorHAnsi" w:cstheme="minorHAnsi"/>
          <w:sz w:val="16"/>
        </w:rPr>
        <w:t xml:space="preserve">.”  Of course, </w:t>
      </w:r>
      <w:r w:rsidRPr="00013364">
        <w:rPr>
          <w:rStyle w:val="StyleUnderline"/>
          <w:rFonts w:asciiTheme="minorHAnsi" w:hAnsiTheme="minorHAnsi" w:cstheme="minorHAnsi"/>
        </w:rPr>
        <w:t>the authors were not working from today’s definitions</w:t>
      </w:r>
      <w:r w:rsidRPr="00013364">
        <w:rPr>
          <w:rFonts w:asciiTheme="minorHAnsi" w:hAnsiTheme="minorHAnsi" w:cstheme="minorHAnsi"/>
          <w:sz w:val="16"/>
        </w:rPr>
        <w:t xml:space="preserve">; </w:t>
      </w:r>
      <w:r w:rsidRPr="00040B1B">
        <w:rPr>
          <w:rStyle w:val="StyleUnderline"/>
          <w:rFonts w:asciiTheme="minorHAnsi" w:hAnsiTheme="minorHAnsi" w:cstheme="minorHAnsi"/>
        </w:rPr>
        <w:t xml:space="preserve">RAM used “underclass” </w:t>
      </w:r>
      <w:r w:rsidRPr="00013364">
        <w:rPr>
          <w:rStyle w:val="StyleUnderline"/>
          <w:rFonts w:asciiTheme="minorHAnsi" w:hAnsiTheme="minorHAnsi" w:cstheme="minorHAnsi"/>
          <w:highlight w:val="green"/>
        </w:rPr>
        <w:t xml:space="preserve">to encompass </w:t>
      </w:r>
      <w:r w:rsidRPr="00013364">
        <w:rPr>
          <w:rStyle w:val="Emphasis"/>
          <w:rFonts w:asciiTheme="minorHAnsi" w:hAnsiTheme="minorHAnsi" w:cstheme="minorHAnsi"/>
          <w:highlight w:val="green"/>
        </w:rPr>
        <w:t>all peoples of color</w:t>
      </w:r>
      <w:r w:rsidRPr="00013364">
        <w:rPr>
          <w:rStyle w:val="StyleUnderline"/>
          <w:rFonts w:asciiTheme="minorHAnsi" w:hAnsiTheme="minorHAnsi" w:cstheme="minorHAnsi"/>
        </w:rPr>
        <w:t xml:space="preserve"> in Asia, Latin American, Africa, and elsewhere</w:t>
      </w:r>
      <w:r w:rsidRPr="00013364">
        <w:rPr>
          <w:rFonts w:asciiTheme="minorHAnsi" w:hAnsiTheme="minorHAnsi" w:cstheme="minorHAnsi"/>
          <w:sz w:val="16"/>
        </w:rPr>
        <w:t xml:space="preserve">; </w:t>
      </w:r>
      <w:r w:rsidRPr="00040B1B">
        <w:rPr>
          <w:rStyle w:val="StyleUnderline"/>
          <w:rFonts w:asciiTheme="minorHAnsi" w:hAnsiTheme="minorHAnsi" w:cstheme="minorHAnsi"/>
        </w:rPr>
        <w:t xml:space="preserve">the “Black Underclass” was merely a synonym for the </w:t>
      </w:r>
      <w:r w:rsidRPr="00040B1B">
        <w:rPr>
          <w:rStyle w:val="Emphasis"/>
          <w:rFonts w:asciiTheme="minorHAnsi" w:hAnsiTheme="minorHAnsi" w:cstheme="minorHAnsi"/>
        </w:rPr>
        <w:t>colonial</w:t>
      </w:r>
      <w:r w:rsidRPr="00040B1B">
        <w:rPr>
          <w:rStyle w:val="StyleUnderline"/>
          <w:rFonts w:asciiTheme="minorHAnsi" w:hAnsiTheme="minorHAnsi" w:cstheme="minorHAnsi"/>
        </w:rPr>
        <w:t xml:space="preserve"> world</w:t>
      </w:r>
      <w:r w:rsidRPr="00040B1B">
        <w:rPr>
          <w:rFonts w:asciiTheme="minorHAnsi" w:hAnsiTheme="minorHAnsi" w:cstheme="minorHAnsi"/>
          <w:sz w:val="16"/>
        </w:rPr>
        <w:t xml:space="preserve">.  </w:t>
      </w:r>
      <w:r w:rsidRPr="00040B1B">
        <w:rPr>
          <w:rStyle w:val="StyleUnderline"/>
          <w:rFonts w:asciiTheme="minorHAnsi" w:hAnsiTheme="minorHAnsi" w:cstheme="minorHAnsi"/>
        </w:rPr>
        <w:t>China was in a bitter fight to defend its own freedom.  Now</w:t>
      </w:r>
      <w:r w:rsidRPr="00013364">
        <w:rPr>
          <w:rStyle w:val="StyleUnderline"/>
          <w:rFonts w:asciiTheme="minorHAnsi" w:hAnsiTheme="minorHAnsi" w:cstheme="minorHAnsi"/>
        </w:rPr>
        <w:t xml:space="preserve"> the rest of the “black” world must follow suit</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 xml:space="preserve">The Black Underclass has only </w:t>
      </w:r>
      <w:r w:rsidRPr="00013364">
        <w:rPr>
          <w:rStyle w:val="Emphasis"/>
          <w:rFonts w:asciiTheme="minorHAnsi" w:hAnsiTheme="minorHAnsi" w:cstheme="minorHAnsi"/>
          <w:highlight w:val="green"/>
        </w:rPr>
        <w:t>one alternative</w:t>
      </w:r>
      <w:r w:rsidRPr="00013364">
        <w:rPr>
          <w:rStyle w:val="StyleUnderline"/>
          <w:rFonts w:asciiTheme="minorHAnsi" w:hAnsiTheme="minorHAnsi" w:cstheme="minorHAnsi"/>
          <w:highlight w:val="green"/>
        </w:rPr>
        <w:t xml:space="preserve"> to free itself of</w:t>
      </w:r>
      <w:r w:rsidRPr="00013364">
        <w:rPr>
          <w:rFonts w:asciiTheme="minorHAnsi" w:hAnsiTheme="minorHAnsi" w:cstheme="minorHAnsi"/>
          <w:sz w:val="16"/>
        </w:rPr>
        <w:t xml:space="preserve"> colonialism, imperialism, </w:t>
      </w:r>
      <w:r w:rsidRPr="00013364">
        <w:rPr>
          <w:rStyle w:val="Emphasis"/>
          <w:rFonts w:asciiTheme="minorHAnsi" w:hAnsiTheme="minorHAnsi" w:cstheme="minorHAnsi"/>
          <w:highlight w:val="green"/>
        </w:rPr>
        <w:t>capitalism</w:t>
      </w:r>
      <w:r w:rsidRPr="00013364">
        <w:rPr>
          <w:rFonts w:asciiTheme="minorHAnsi" w:hAnsiTheme="minorHAnsi" w:cstheme="minorHAnsi"/>
          <w:sz w:val="16"/>
        </w:rPr>
        <w:t xml:space="preserve">, and </w:t>
      </w:r>
      <w:r w:rsidRPr="00013364">
        <w:rPr>
          <w:rStyle w:val="StyleUnderline"/>
          <w:rFonts w:asciiTheme="minorHAnsi" w:hAnsiTheme="minorHAnsi" w:cstheme="minorHAnsi"/>
        </w:rPr>
        <w:t xml:space="preserve">neo-colonialism; that is </w:t>
      </w:r>
      <w:r w:rsidRPr="00013364">
        <w:rPr>
          <w:rStyle w:val="StyleUnderline"/>
          <w:rFonts w:asciiTheme="minorHAnsi" w:hAnsiTheme="minorHAnsi" w:cstheme="minorHAnsi"/>
          <w:highlight w:val="green"/>
        </w:rPr>
        <w:t>to</w:t>
      </w:r>
      <w:r w:rsidRPr="00013364">
        <w:rPr>
          <w:rStyle w:val="StyleUnderline"/>
          <w:rFonts w:asciiTheme="minorHAnsi" w:hAnsiTheme="minorHAnsi" w:cstheme="minorHAnsi"/>
        </w:rPr>
        <w:t xml:space="preserve"> </w:t>
      </w:r>
      <w:proofErr w:type="gramStart"/>
      <w:r w:rsidRPr="00013364">
        <w:rPr>
          <w:rStyle w:val="StyleUnderline"/>
          <w:rFonts w:asciiTheme="minorHAnsi" w:hAnsiTheme="minorHAnsi" w:cstheme="minorHAnsi"/>
        </w:rPr>
        <w:t xml:space="preserve">completely </w:t>
      </w:r>
      <w:r w:rsidRPr="00013364">
        <w:rPr>
          <w:rStyle w:val="Emphasis"/>
          <w:rFonts w:asciiTheme="minorHAnsi" w:hAnsiTheme="minorHAnsi" w:cstheme="minorHAnsi"/>
          <w:highlight w:val="green"/>
        </w:rPr>
        <w:t>destroy</w:t>
      </w:r>
      <w:proofErr w:type="gramEnd"/>
      <w:r w:rsidRPr="00013364">
        <w:rPr>
          <w:rStyle w:val="StyleUnderline"/>
          <w:rFonts w:asciiTheme="minorHAnsi" w:hAnsiTheme="minorHAnsi" w:cstheme="minorHAnsi"/>
          <w:highlight w:val="green"/>
        </w:rPr>
        <w:t xml:space="preserve"> Western</w:t>
      </w:r>
      <w:r w:rsidRPr="00013364">
        <w:rPr>
          <w:rFonts w:asciiTheme="minorHAnsi" w:hAnsiTheme="minorHAnsi" w:cstheme="minorHAnsi"/>
          <w:sz w:val="16"/>
        </w:rPr>
        <w:t xml:space="preserve"> </w:t>
      </w:r>
      <w:r w:rsidRPr="00040B1B">
        <w:rPr>
          <w:rFonts w:asciiTheme="minorHAnsi" w:hAnsiTheme="minorHAnsi" w:cstheme="minorHAnsi"/>
          <w:sz w:val="16"/>
        </w:rPr>
        <w:t>(</w:t>
      </w:r>
      <w:r w:rsidRPr="00040B1B">
        <w:rPr>
          <w:rStyle w:val="StyleUnderline"/>
          <w:rFonts w:asciiTheme="minorHAnsi" w:hAnsiTheme="minorHAnsi" w:cstheme="minorHAnsi"/>
        </w:rPr>
        <w:t>bourgeois</w:t>
      </w:r>
      <w:r w:rsidRPr="00040B1B">
        <w:rPr>
          <w:rFonts w:asciiTheme="minorHAnsi" w:hAnsiTheme="minorHAnsi" w:cstheme="minorHAnsi"/>
          <w:sz w:val="16"/>
        </w:rPr>
        <w:t>)</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civilization</w:t>
      </w:r>
      <w:r w:rsidRPr="00013364">
        <w:rPr>
          <w:rFonts w:asciiTheme="minorHAnsi" w:hAnsiTheme="minorHAnsi" w:cstheme="minorHAnsi"/>
          <w:sz w:val="16"/>
        </w:rPr>
        <w:t xml:space="preserve"> (the cities of the world) </w:t>
      </w:r>
      <w:r w:rsidRPr="00013364">
        <w:rPr>
          <w:rStyle w:val="Emphasis"/>
          <w:rFonts w:asciiTheme="minorHAnsi" w:hAnsiTheme="minorHAnsi" w:cstheme="minorHAnsi"/>
          <w:highlight w:val="green"/>
        </w:rPr>
        <w:t>through</w:t>
      </w:r>
      <w:r w:rsidRPr="00013364">
        <w:rPr>
          <w:rStyle w:val="Emphasis"/>
          <w:rFonts w:asciiTheme="minorHAnsi" w:hAnsiTheme="minorHAnsi" w:cstheme="minorHAnsi"/>
        </w:rPr>
        <w:t xml:space="preserve"> a </w:t>
      </w:r>
      <w:r w:rsidRPr="00013364">
        <w:rPr>
          <w:rStyle w:val="Emphasis"/>
          <w:rFonts w:asciiTheme="minorHAnsi" w:hAnsiTheme="minorHAnsi" w:cstheme="minorHAnsi"/>
          <w:highlight w:val="green"/>
        </w:rPr>
        <w:t>World Black Revolution</w:t>
      </w:r>
      <w:r w:rsidRPr="00013364">
        <w:rPr>
          <w:rStyle w:val="StyleUnderline"/>
          <w:rFonts w:asciiTheme="minorHAnsi" w:hAnsiTheme="minorHAnsi" w:cstheme="minorHAnsi"/>
          <w:highlight w:val="green"/>
        </w:rPr>
        <w:t xml:space="preserve"> and establishing a</w:t>
      </w:r>
      <w:r w:rsidRPr="00013364">
        <w:rPr>
          <w:rStyle w:val="StyleUnderline"/>
          <w:rFonts w:asciiTheme="minorHAnsi" w:hAnsiTheme="minorHAnsi" w:cstheme="minorHAnsi"/>
        </w:rPr>
        <w:t xml:space="preserve"> </w:t>
      </w:r>
      <w:r w:rsidRPr="00013364">
        <w:rPr>
          <w:rStyle w:val="Emphasis"/>
          <w:rFonts w:asciiTheme="minorHAnsi" w:hAnsiTheme="minorHAnsi" w:cstheme="minorHAnsi"/>
        </w:rPr>
        <w:t xml:space="preserve">Revolutionary World </w:t>
      </w:r>
      <w:r w:rsidRPr="00013364">
        <w:rPr>
          <w:rStyle w:val="Emphasis"/>
          <w:rFonts w:asciiTheme="minorHAnsi" w:hAnsiTheme="minorHAnsi" w:cstheme="minorHAnsi"/>
          <w:highlight w:val="green"/>
        </w:rPr>
        <w:t>Black Dictatorship</w:t>
      </w:r>
      <w:r w:rsidRPr="00013364">
        <w:rPr>
          <w:rStyle w:val="StyleUnderline"/>
          <w:rFonts w:asciiTheme="minorHAnsi" w:hAnsiTheme="minorHAnsi" w:cstheme="minorHAnsi"/>
          <w:highlight w:val="green"/>
        </w:rPr>
        <w:t xml:space="preserve"> can</w:t>
      </w:r>
      <w:r w:rsidRPr="00013364">
        <w:rPr>
          <w:rStyle w:val="StyleUnderline"/>
          <w:rFonts w:asciiTheme="minorHAnsi" w:hAnsiTheme="minorHAnsi" w:cstheme="minorHAnsi"/>
        </w:rPr>
        <w:t xml:space="preserve"> bring about the </w:t>
      </w:r>
      <w:r w:rsidRPr="00013364">
        <w:rPr>
          <w:rStyle w:val="StyleUnderline"/>
          <w:rFonts w:asciiTheme="minorHAnsi" w:hAnsiTheme="minorHAnsi" w:cstheme="minorHAnsi"/>
          <w:highlight w:val="green"/>
        </w:rPr>
        <w:t>end</w:t>
      </w:r>
      <w:r w:rsidRPr="00013364">
        <w:rPr>
          <w:rStyle w:val="StyleUnderline"/>
          <w:rFonts w:asciiTheme="minorHAnsi" w:hAnsiTheme="minorHAnsi" w:cstheme="minorHAnsi"/>
        </w:rPr>
        <w:t xml:space="preserve"> of </w:t>
      </w:r>
      <w:r w:rsidRPr="00013364">
        <w:rPr>
          <w:rStyle w:val="StyleUnderline"/>
          <w:rFonts w:asciiTheme="minorHAnsi" w:hAnsiTheme="minorHAnsi" w:cstheme="minorHAnsi"/>
          <w:highlight w:val="green"/>
        </w:rPr>
        <w:t>exploitation</w:t>
      </w:r>
      <w:r w:rsidRPr="00013364">
        <w:rPr>
          <w:rFonts w:asciiTheme="minorHAnsi" w:hAnsiTheme="minorHAnsi" w:cstheme="minorHAnsi"/>
          <w:sz w:val="16"/>
        </w:rPr>
        <w:t xml:space="preserve"> of man by mankind </w:t>
      </w:r>
      <w:r w:rsidRPr="00013364">
        <w:rPr>
          <w:rStyle w:val="StyleUnderline"/>
          <w:rFonts w:asciiTheme="minorHAnsi" w:hAnsiTheme="minorHAnsi" w:cstheme="minorHAnsi"/>
          <w:highlight w:val="green"/>
        </w:rPr>
        <w:t xml:space="preserve">and the </w:t>
      </w:r>
      <w:r w:rsidRPr="00013364">
        <w:rPr>
          <w:rStyle w:val="Emphasis"/>
          <w:rFonts w:asciiTheme="minorHAnsi" w:hAnsiTheme="minorHAnsi" w:cstheme="minorHAnsi"/>
          <w:highlight w:val="green"/>
        </w:rPr>
        <w:t xml:space="preserve">new </w:t>
      </w:r>
      <w:r w:rsidRPr="00013364">
        <w:rPr>
          <w:rStyle w:val="Emphasis"/>
          <w:rFonts w:asciiTheme="minorHAnsi" w:hAnsiTheme="minorHAnsi" w:cstheme="minorHAnsi"/>
        </w:rPr>
        <w:t xml:space="preserve">revolutionary </w:t>
      </w:r>
      <w:r w:rsidRPr="00013364">
        <w:rPr>
          <w:rStyle w:val="Emphasis"/>
          <w:rFonts w:asciiTheme="minorHAnsi" w:hAnsiTheme="minorHAnsi" w:cstheme="minorHAnsi"/>
          <w:highlight w:val="green"/>
        </w:rPr>
        <w:t>world be created</w:t>
      </w:r>
      <w:r w:rsidRPr="00013364">
        <w:rPr>
          <w:rFonts w:asciiTheme="minorHAnsi" w:hAnsiTheme="minorHAnsi" w:cstheme="minorHAnsi"/>
          <w:sz w:val="16"/>
        </w:rPr>
        <w:t xml:space="preserve">.  </w:t>
      </w:r>
      <w:r w:rsidRPr="00013364">
        <w:rPr>
          <w:rStyle w:val="StyleUnderline"/>
          <w:rFonts w:asciiTheme="minorHAnsi" w:hAnsiTheme="minorHAnsi" w:cstheme="minorHAnsi"/>
          <w:highlight w:val="green"/>
        </w:rPr>
        <w:t xml:space="preserve">To </w:t>
      </w:r>
      <w:r w:rsidRPr="00013364">
        <w:rPr>
          <w:rStyle w:val="Emphasis"/>
          <w:rFonts w:asciiTheme="minorHAnsi" w:hAnsiTheme="minorHAnsi" w:cstheme="minorHAnsi"/>
          <w:highlight w:val="green"/>
        </w:rPr>
        <w:t>coordinate</w:t>
      </w:r>
      <w:r w:rsidRPr="00013364">
        <w:rPr>
          <w:rStyle w:val="StyleUnderline"/>
          <w:rFonts w:asciiTheme="minorHAnsi" w:hAnsiTheme="minorHAnsi" w:cstheme="minorHAnsi"/>
          <w:highlight w:val="green"/>
        </w:rPr>
        <w:t xml:space="preserve"> </w:t>
      </w:r>
      <w:r w:rsidRPr="00013364">
        <w:rPr>
          <w:rStyle w:val="StyleUnderline"/>
          <w:rFonts w:asciiTheme="minorHAnsi" w:hAnsiTheme="minorHAnsi" w:cstheme="minorHAnsi"/>
        </w:rPr>
        <w:t xml:space="preserve">this revolution, </w:t>
      </w:r>
      <w:r w:rsidRPr="00013364">
        <w:rPr>
          <w:rStyle w:val="StyleUnderline"/>
          <w:rFonts w:asciiTheme="minorHAnsi" w:hAnsiTheme="minorHAnsi" w:cstheme="minorHAnsi"/>
          <w:highlight w:val="green"/>
        </w:rPr>
        <w:t>RAM called for</w:t>
      </w:r>
      <w:r w:rsidRPr="00013364">
        <w:rPr>
          <w:rStyle w:val="StyleUnderline"/>
          <w:rFonts w:asciiTheme="minorHAnsi" w:hAnsiTheme="minorHAnsi" w:cstheme="minorHAnsi"/>
        </w:rPr>
        <w:t xml:space="preserve"> the creation of </w:t>
      </w:r>
      <w:r w:rsidRPr="00013364">
        <w:rPr>
          <w:rStyle w:val="Emphasis"/>
          <w:rFonts w:asciiTheme="minorHAnsi" w:hAnsiTheme="minorHAnsi" w:cstheme="minorHAnsi"/>
        </w:rPr>
        <w:t>a Black International</w:t>
      </w:r>
      <w:r w:rsidRPr="00013364">
        <w:rPr>
          <w:rStyle w:val="StyleUnderline"/>
          <w:rFonts w:asciiTheme="minorHAnsi" w:hAnsiTheme="minorHAnsi" w:cstheme="minorHAnsi"/>
        </w:rPr>
        <w:t xml:space="preserve"> and the creation of </w:t>
      </w:r>
      <w:r w:rsidRPr="00013364">
        <w:rPr>
          <w:rStyle w:val="StyleUnderline"/>
          <w:rFonts w:asciiTheme="minorHAnsi" w:hAnsiTheme="minorHAnsi" w:cstheme="minorHAnsi"/>
          <w:highlight w:val="green"/>
        </w:rPr>
        <w:t>a “</w:t>
      </w:r>
      <w:r w:rsidRPr="00013364">
        <w:rPr>
          <w:rStyle w:val="Emphasis"/>
          <w:rFonts w:asciiTheme="minorHAnsi" w:hAnsiTheme="minorHAnsi" w:cstheme="minorHAnsi"/>
          <w:highlight w:val="green"/>
        </w:rPr>
        <w:t>P</w:t>
      </w:r>
      <w:r w:rsidRPr="00013364">
        <w:rPr>
          <w:rStyle w:val="Emphasis"/>
          <w:rFonts w:asciiTheme="minorHAnsi" w:hAnsiTheme="minorHAnsi" w:cstheme="minorHAnsi"/>
        </w:rPr>
        <w:t xml:space="preserve">eople’s </w:t>
      </w:r>
      <w:r w:rsidRPr="00013364">
        <w:rPr>
          <w:rStyle w:val="Emphasis"/>
          <w:rFonts w:asciiTheme="minorHAnsi" w:hAnsiTheme="minorHAnsi" w:cstheme="minorHAnsi"/>
          <w:highlight w:val="green"/>
        </w:rPr>
        <w:t>L</w:t>
      </w:r>
      <w:r w:rsidRPr="00013364">
        <w:rPr>
          <w:rStyle w:val="Emphasis"/>
          <w:rFonts w:asciiTheme="minorHAnsi" w:hAnsiTheme="minorHAnsi" w:cstheme="minorHAnsi"/>
        </w:rPr>
        <w:t xml:space="preserve">iberation </w:t>
      </w:r>
      <w:r w:rsidRPr="00013364">
        <w:rPr>
          <w:rStyle w:val="Emphasis"/>
          <w:rFonts w:asciiTheme="minorHAnsi" w:hAnsiTheme="minorHAnsi" w:cstheme="minorHAnsi"/>
          <w:highlight w:val="green"/>
        </w:rPr>
        <w:t>A</w:t>
      </w:r>
      <w:r w:rsidRPr="00013364">
        <w:rPr>
          <w:rStyle w:val="Emphasis"/>
          <w:rFonts w:asciiTheme="minorHAnsi" w:hAnsiTheme="minorHAnsi" w:cstheme="minorHAnsi"/>
        </w:rPr>
        <w:t xml:space="preserve">rmy </w:t>
      </w:r>
      <w:r w:rsidRPr="00013364">
        <w:rPr>
          <w:rStyle w:val="Emphasis"/>
          <w:rFonts w:asciiTheme="minorHAnsi" w:hAnsiTheme="minorHAnsi" w:cstheme="minorHAnsi"/>
          <w:highlight w:val="green"/>
        </w:rPr>
        <w:t>on a world scale</w:t>
      </w:r>
      <w:r w:rsidRPr="00013364">
        <w:rPr>
          <w:rStyle w:val="StyleUnderline"/>
          <w:rFonts w:asciiTheme="minorHAnsi" w:hAnsiTheme="minorHAnsi" w:cstheme="minorHAnsi"/>
          <w:highlight w:val="green"/>
        </w:rPr>
        <w:t>.”</w:t>
      </w:r>
      <w:r w:rsidRPr="00013364">
        <w:rPr>
          <w:rFonts w:asciiTheme="minorHAnsi" w:hAnsiTheme="minorHAnsi" w:cstheme="minorHAnsi"/>
          <w:sz w:val="16"/>
        </w:rPr>
        <w:t xml:space="preserve">  For </w:t>
      </w:r>
      <w:proofErr w:type="gramStart"/>
      <w:r w:rsidRPr="00013364">
        <w:rPr>
          <w:rFonts w:asciiTheme="minorHAnsi" w:hAnsiTheme="minorHAnsi" w:cstheme="minorHAnsi"/>
          <w:sz w:val="16"/>
        </w:rPr>
        <w:t>all of</w:t>
      </w:r>
      <w:proofErr w:type="gramEnd"/>
      <w:r w:rsidRPr="00013364">
        <w:rPr>
          <w:rFonts w:asciiTheme="minorHAnsi" w:hAnsiTheme="minorHAnsi" w:cstheme="minorHAnsi"/>
          <w:sz w:val="16"/>
        </w:rPr>
        <w:t xml:space="preserve"> its strident nationalism, The World Black Revolution concludes that </w:t>
      </w:r>
      <w:r w:rsidRPr="00013364">
        <w:rPr>
          <w:rStyle w:val="StyleUnderline"/>
          <w:rFonts w:asciiTheme="minorHAnsi" w:hAnsiTheme="minorHAnsi" w:cstheme="minorHAnsi"/>
        </w:rPr>
        <w:t>black nationalism “is really internationalism.”  Only by demolishing white nationalism</w:t>
      </w:r>
      <w:r w:rsidRPr="00013364">
        <w:rPr>
          <w:rFonts w:asciiTheme="minorHAnsi" w:hAnsiTheme="minorHAnsi" w:cstheme="minorHAnsi"/>
          <w:sz w:val="16"/>
        </w:rPr>
        <w:t xml:space="preserve">/white power </w:t>
      </w:r>
      <w:r w:rsidRPr="00013364">
        <w:rPr>
          <w:rStyle w:val="StyleUnderline"/>
          <w:rFonts w:asciiTheme="minorHAnsi" w:hAnsiTheme="minorHAnsi" w:cstheme="minorHAnsi"/>
        </w:rPr>
        <w:t xml:space="preserve">can liberation be achieved for everyone.  </w:t>
      </w:r>
      <w:r w:rsidRPr="00013364">
        <w:rPr>
          <w:rFonts w:asciiTheme="minorHAnsi" w:hAnsiTheme="minorHAnsi" w:cstheme="minorHAnsi"/>
          <w:sz w:val="16"/>
          <w:szCs w:val="16"/>
        </w:rPr>
        <w:t xml:space="preserve">Not only will national boundaries be eliminated with the “dictatorship” of the Black Underclass,” but “the need for nationalism in its aggressive form will be eliminated.”  This is a </w:t>
      </w:r>
      <w:proofErr w:type="gramStart"/>
      <w:r w:rsidRPr="00013364">
        <w:rPr>
          <w:rFonts w:asciiTheme="minorHAnsi" w:hAnsiTheme="minorHAnsi" w:cstheme="minorHAnsi"/>
          <w:sz w:val="16"/>
          <w:szCs w:val="16"/>
        </w:rPr>
        <w:t>pretty remarkable</w:t>
      </w:r>
      <w:proofErr w:type="gramEnd"/>
      <w:r w:rsidRPr="00013364">
        <w:rPr>
          <w:rFonts w:asciiTheme="minorHAnsi" w:hAnsiTheme="minorHAnsi" w:cstheme="minorHAnsi"/>
          <w:sz w:val="16"/>
          <w:szCs w:val="16"/>
        </w:rPr>
        <w:t xml:space="preserve"> statement given RAM’s social and ideological roots.  But rather than representing a unified position, the statement reflects various tensions that persisted through RAM’s history.  On one side were nationalists who felt that revolutionaries should fight for the black nation first and build socialism separate from the rest of the United States.  On the other side were socialists like James and Grace Boggs who wanted to know who would rule the “white” nation and what such a presence would mean for black freedom.  They also rejected efforts to resurrect the “Black Nation” thesis—the old Communist line that in black-majority countries of the South (the “black belt”) have a right to secede from the union.  The </w:t>
      </w:r>
      <w:proofErr w:type="spellStart"/>
      <w:r w:rsidRPr="00013364">
        <w:rPr>
          <w:rFonts w:asciiTheme="minorHAnsi" w:hAnsiTheme="minorHAnsi" w:cstheme="minorHAnsi"/>
          <w:sz w:val="16"/>
          <w:szCs w:val="16"/>
        </w:rPr>
        <w:t>Boggses</w:t>
      </w:r>
      <w:proofErr w:type="spellEnd"/>
      <w:r w:rsidRPr="00013364">
        <w:rPr>
          <w:rFonts w:asciiTheme="minorHAnsi" w:hAnsiTheme="minorHAnsi" w:cstheme="minorHAnsi"/>
          <w:sz w:val="16"/>
          <w:szCs w:val="16"/>
        </w:rPr>
        <w:t xml:space="preserve"> contended that the real source of power lies in the cities, not the rural black belt.  In January 1965, James Boggs resigned from his post as Ideological Chairman.</w:t>
      </w:r>
    </w:p>
    <w:p w14:paraId="4646DB8E" w14:textId="77777777" w:rsidR="00C50DBB" w:rsidRPr="00C50DBB" w:rsidRDefault="00C50DBB" w:rsidP="00C50DBB"/>
    <w:p w14:paraId="279A3C4D" w14:textId="77777777" w:rsidR="00A67257" w:rsidRPr="001671B0" w:rsidRDefault="00A67257" w:rsidP="00A67257">
      <w:pPr>
        <w:pStyle w:val="Heading2"/>
        <w:rPr>
          <w:rFonts w:asciiTheme="minorHAnsi" w:hAnsiTheme="minorHAnsi" w:cstheme="minorHAnsi"/>
        </w:rPr>
      </w:pPr>
      <w:r w:rsidRPr="001671B0">
        <w:rPr>
          <w:rFonts w:asciiTheme="minorHAnsi" w:hAnsiTheme="minorHAnsi" w:cstheme="minorHAnsi"/>
        </w:rPr>
        <w:t>Case</w:t>
      </w:r>
    </w:p>
    <w:p w14:paraId="63082851" w14:textId="77777777" w:rsidR="00A67257" w:rsidRPr="001671B0" w:rsidRDefault="00A67257" w:rsidP="00A67257">
      <w:pPr>
        <w:pStyle w:val="Heading3"/>
        <w:rPr>
          <w:rFonts w:asciiTheme="minorHAnsi" w:hAnsiTheme="minorHAnsi" w:cstheme="minorHAnsi"/>
        </w:rPr>
      </w:pPr>
      <w:r w:rsidRPr="001671B0">
        <w:rPr>
          <w:rFonts w:asciiTheme="minorHAnsi" w:hAnsiTheme="minorHAnsi" w:cstheme="minorHAnsi"/>
        </w:rPr>
        <w:t>1NC---Presumption</w:t>
      </w:r>
    </w:p>
    <w:p w14:paraId="324B3020" w14:textId="77777777" w:rsidR="008568E3" w:rsidRPr="00013364" w:rsidRDefault="008568E3" w:rsidP="008568E3">
      <w:pPr>
        <w:pStyle w:val="Heading4"/>
        <w:rPr>
          <w:rFonts w:asciiTheme="minorHAnsi" w:hAnsiTheme="minorHAnsi" w:cstheme="minorHAnsi"/>
        </w:rPr>
      </w:pPr>
      <w:r w:rsidRPr="00013364">
        <w:rPr>
          <w:rFonts w:asciiTheme="minorHAnsi" w:hAnsiTheme="minorHAnsi" w:cstheme="minorHAnsi"/>
        </w:rPr>
        <w:t xml:space="preserve">Frame the 1AC through </w:t>
      </w:r>
      <w:r w:rsidRPr="00013364">
        <w:rPr>
          <w:rFonts w:asciiTheme="minorHAnsi" w:hAnsiTheme="minorHAnsi" w:cstheme="minorHAnsi"/>
          <w:u w:val="single"/>
        </w:rPr>
        <w:t>solvency</w:t>
      </w:r>
      <w:r w:rsidRPr="00013364">
        <w:rPr>
          <w:rFonts w:asciiTheme="minorHAnsi" w:hAnsiTheme="minorHAnsi" w:cstheme="minorHAnsi"/>
        </w:rPr>
        <w:t xml:space="preserve">, </w:t>
      </w:r>
      <w:r w:rsidRPr="00013364">
        <w:rPr>
          <w:rFonts w:asciiTheme="minorHAnsi" w:hAnsiTheme="minorHAnsi" w:cstheme="minorHAnsi"/>
          <w:u w:val="single"/>
        </w:rPr>
        <w:t>not impacts</w:t>
      </w:r>
      <w:r w:rsidRPr="00013364">
        <w:rPr>
          <w:rFonts w:asciiTheme="minorHAnsi" w:hAnsiTheme="minorHAnsi" w:cstheme="minorHAnsi"/>
        </w:rPr>
        <w:t xml:space="preserve"> – any attempt to filter offense through the </w:t>
      </w:r>
      <w:proofErr w:type="spellStart"/>
      <w:r w:rsidRPr="00013364">
        <w:rPr>
          <w:rFonts w:asciiTheme="minorHAnsi" w:hAnsiTheme="minorHAnsi" w:cstheme="minorHAnsi"/>
        </w:rPr>
        <w:t>RotB</w:t>
      </w:r>
      <w:proofErr w:type="spellEnd"/>
      <w:r w:rsidRPr="00013364">
        <w:rPr>
          <w:rFonts w:asciiTheme="minorHAnsi" w:hAnsiTheme="minorHAnsi" w:cstheme="minorHAnsi"/>
        </w:rPr>
        <w:t xml:space="preserve"> or the speech act of the </w:t>
      </w:r>
      <w:proofErr w:type="spellStart"/>
      <w:r w:rsidRPr="00013364">
        <w:rPr>
          <w:rFonts w:asciiTheme="minorHAnsi" w:hAnsiTheme="minorHAnsi" w:cstheme="minorHAnsi"/>
        </w:rPr>
        <w:t>aff</w:t>
      </w:r>
      <w:proofErr w:type="spellEnd"/>
      <w:r w:rsidRPr="00013364">
        <w:rPr>
          <w:rFonts w:asciiTheme="minorHAnsi" w:hAnsiTheme="minorHAnsi" w:cstheme="minorHAnsi"/>
        </w:rPr>
        <w:t xml:space="preserve"> is an </w:t>
      </w:r>
      <w:r w:rsidRPr="00013364">
        <w:rPr>
          <w:rFonts w:asciiTheme="minorHAnsi" w:hAnsiTheme="minorHAnsi" w:cstheme="minorHAnsi"/>
          <w:u w:val="single"/>
        </w:rPr>
        <w:t>arbitrary goalpost</w:t>
      </w:r>
      <w:r w:rsidRPr="00013364">
        <w:rPr>
          <w:rFonts w:asciiTheme="minorHAnsi" w:hAnsiTheme="minorHAnsi" w:cstheme="minorHAnsi"/>
        </w:rPr>
        <w:t xml:space="preserve"> that only serves to </w:t>
      </w:r>
      <w:r w:rsidRPr="00013364">
        <w:rPr>
          <w:rFonts w:asciiTheme="minorHAnsi" w:hAnsiTheme="minorHAnsi" w:cstheme="minorHAnsi"/>
          <w:u w:val="single"/>
        </w:rPr>
        <w:t>insulate</w:t>
      </w:r>
      <w:r w:rsidRPr="00013364">
        <w:rPr>
          <w:rFonts w:asciiTheme="minorHAnsi" w:hAnsiTheme="minorHAnsi" w:cstheme="minorHAnsi"/>
        </w:rPr>
        <w:t xml:space="preserve"> it from criticism and nuanced testing – forcing us to negate the efficacy of </w:t>
      </w:r>
      <w:r w:rsidRPr="00013364">
        <w:rPr>
          <w:rFonts w:asciiTheme="minorHAnsi" w:hAnsiTheme="minorHAnsi" w:cstheme="minorHAnsi"/>
          <w:u w:val="single"/>
        </w:rPr>
        <w:t>personal strategies</w:t>
      </w:r>
      <w:r w:rsidRPr="00013364">
        <w:rPr>
          <w:rFonts w:asciiTheme="minorHAnsi" w:hAnsiTheme="minorHAnsi" w:cstheme="minorHAnsi"/>
        </w:rPr>
        <w:t xml:space="preserve"> is at best </w:t>
      </w:r>
      <w:r w:rsidRPr="00013364">
        <w:rPr>
          <w:rFonts w:asciiTheme="minorHAnsi" w:hAnsiTheme="minorHAnsi" w:cstheme="minorHAnsi"/>
          <w:u w:val="single"/>
        </w:rPr>
        <w:t>impossible</w:t>
      </w:r>
      <w:r w:rsidRPr="00013364">
        <w:rPr>
          <w:rFonts w:asciiTheme="minorHAnsi" w:hAnsiTheme="minorHAnsi" w:cstheme="minorHAnsi"/>
        </w:rPr>
        <w:t xml:space="preserve"> and at worst </w:t>
      </w:r>
      <w:r w:rsidRPr="00013364">
        <w:rPr>
          <w:rFonts w:asciiTheme="minorHAnsi" w:hAnsiTheme="minorHAnsi" w:cstheme="minorHAnsi"/>
          <w:u w:val="single"/>
        </w:rPr>
        <w:t>violent</w:t>
      </w:r>
      <w:r w:rsidRPr="00013364">
        <w:rPr>
          <w:rFonts w:asciiTheme="minorHAnsi" w:hAnsiTheme="minorHAnsi" w:cstheme="minorHAnsi"/>
        </w:rPr>
        <w:t xml:space="preserve"> – the </w:t>
      </w:r>
      <w:proofErr w:type="spellStart"/>
      <w:r w:rsidRPr="00013364">
        <w:rPr>
          <w:rFonts w:asciiTheme="minorHAnsi" w:hAnsiTheme="minorHAnsi" w:cstheme="minorHAnsi"/>
        </w:rPr>
        <w:t>aff</w:t>
      </w:r>
      <w:proofErr w:type="spellEnd"/>
      <w:r w:rsidRPr="00013364">
        <w:rPr>
          <w:rFonts w:asciiTheme="minorHAnsi" w:hAnsiTheme="minorHAnsi" w:cstheme="minorHAnsi"/>
        </w:rPr>
        <w:t xml:space="preserve"> </w:t>
      </w:r>
      <w:r w:rsidRPr="00013364">
        <w:rPr>
          <w:rFonts w:asciiTheme="minorHAnsi" w:hAnsiTheme="minorHAnsi" w:cstheme="minorHAnsi"/>
          <w:u w:val="single"/>
        </w:rPr>
        <w:t>can’t change</w:t>
      </w:r>
      <w:r w:rsidRPr="00013364">
        <w:rPr>
          <w:rFonts w:asciiTheme="minorHAnsi" w:hAnsiTheme="minorHAnsi" w:cstheme="minorHAnsi"/>
        </w:rPr>
        <w:t xml:space="preserve"> the material structures that produce anti-black violence – no warrant for how the </w:t>
      </w:r>
      <w:proofErr w:type="spellStart"/>
      <w:r w:rsidRPr="00013364">
        <w:rPr>
          <w:rFonts w:asciiTheme="minorHAnsi" w:hAnsiTheme="minorHAnsi" w:cstheme="minorHAnsi"/>
        </w:rPr>
        <w:t>aff</w:t>
      </w:r>
      <w:proofErr w:type="spellEnd"/>
      <w:r w:rsidRPr="00013364">
        <w:rPr>
          <w:rFonts w:asciiTheme="minorHAnsi" w:hAnsiTheme="minorHAnsi" w:cstheme="minorHAnsi"/>
        </w:rPr>
        <w:t xml:space="preserve"> spills </w:t>
      </w:r>
      <w:r w:rsidRPr="00013364">
        <w:rPr>
          <w:rFonts w:asciiTheme="minorHAnsi" w:hAnsiTheme="minorHAnsi" w:cstheme="minorHAnsi"/>
          <w:u w:val="single"/>
        </w:rPr>
        <w:t>up</w:t>
      </w:r>
      <w:r w:rsidRPr="00013364">
        <w:rPr>
          <w:rFonts w:asciiTheme="minorHAnsi" w:hAnsiTheme="minorHAnsi" w:cstheme="minorHAnsi"/>
        </w:rPr>
        <w:t xml:space="preserve"> to impact structures of politics writ large or </w:t>
      </w:r>
      <w:r w:rsidRPr="00013364">
        <w:rPr>
          <w:rFonts w:asciiTheme="minorHAnsi" w:hAnsiTheme="minorHAnsi" w:cstheme="minorHAnsi"/>
          <w:u w:val="single"/>
        </w:rPr>
        <w:t>out</w:t>
      </w:r>
      <w:r w:rsidRPr="00013364">
        <w:rPr>
          <w:rFonts w:asciiTheme="minorHAnsi" w:hAnsiTheme="minorHAnsi" w:cstheme="minorHAnsi"/>
        </w:rPr>
        <w:t xml:space="preserve"> of debate means you vote neg on </w:t>
      </w:r>
      <w:r w:rsidRPr="00013364">
        <w:rPr>
          <w:rFonts w:asciiTheme="minorHAnsi" w:hAnsiTheme="minorHAnsi" w:cstheme="minorHAnsi"/>
          <w:u w:val="single"/>
        </w:rPr>
        <w:t>presumption</w:t>
      </w:r>
      <w:r w:rsidRPr="00013364">
        <w:rPr>
          <w:rFonts w:asciiTheme="minorHAnsi" w:hAnsiTheme="minorHAnsi" w:cstheme="minorHAnsi"/>
        </w:rPr>
        <w:t xml:space="preserve">. </w:t>
      </w:r>
    </w:p>
    <w:p w14:paraId="09821B16" w14:textId="77777777" w:rsidR="008568E3" w:rsidRPr="00013364" w:rsidRDefault="008568E3" w:rsidP="008568E3">
      <w:pPr>
        <w:rPr>
          <w:rFonts w:asciiTheme="minorHAnsi" w:hAnsiTheme="minorHAnsi" w:cstheme="minorHAnsi"/>
        </w:rPr>
      </w:pPr>
    </w:p>
    <w:p w14:paraId="5F55DE34" w14:textId="77777777" w:rsidR="008568E3" w:rsidRPr="00013364" w:rsidRDefault="008568E3" w:rsidP="008568E3">
      <w:pPr>
        <w:pStyle w:val="Heading4"/>
        <w:rPr>
          <w:rFonts w:asciiTheme="minorHAnsi" w:hAnsiTheme="minorHAnsi" w:cstheme="minorHAnsi"/>
        </w:rPr>
      </w:pPr>
      <w:r w:rsidRPr="00013364">
        <w:rPr>
          <w:rFonts w:asciiTheme="minorHAnsi" w:hAnsiTheme="minorHAnsi" w:cstheme="minorHAnsi"/>
        </w:rPr>
        <w:t xml:space="preserve">Negate on presumption---Inherency---scholars and activists </w:t>
      </w:r>
      <w:r w:rsidRPr="00013364">
        <w:rPr>
          <w:rFonts w:asciiTheme="minorHAnsi" w:hAnsiTheme="minorHAnsi" w:cstheme="minorHAnsi"/>
          <w:u w:val="single"/>
        </w:rPr>
        <w:t>already</w:t>
      </w:r>
      <w:r w:rsidRPr="00013364">
        <w:rPr>
          <w:rFonts w:asciiTheme="minorHAnsi" w:hAnsiTheme="minorHAnsi" w:cstheme="minorHAnsi"/>
        </w:rPr>
        <w:t xml:space="preserve"> affirm the 1AC. Their affirmation does not change the impacts they described and has no mechanism to spill up. </w:t>
      </w:r>
    </w:p>
    <w:p w14:paraId="106BE69D" w14:textId="77777777" w:rsidR="00A67257" w:rsidRPr="001671B0" w:rsidRDefault="00A67257" w:rsidP="00A67257">
      <w:pPr>
        <w:rPr>
          <w:rFonts w:asciiTheme="minorHAnsi" w:hAnsiTheme="minorHAnsi" w:cstheme="minorHAnsi"/>
        </w:rPr>
      </w:pPr>
    </w:p>
    <w:p w14:paraId="167AD5ED" w14:textId="77777777" w:rsidR="00A67257" w:rsidRPr="001671B0" w:rsidRDefault="00A67257" w:rsidP="00A67257">
      <w:pPr>
        <w:pStyle w:val="Heading4"/>
        <w:rPr>
          <w:rFonts w:asciiTheme="minorHAnsi" w:hAnsiTheme="minorHAnsi" w:cstheme="minorHAnsi"/>
        </w:rPr>
      </w:pPr>
      <w:r w:rsidRPr="001671B0">
        <w:rPr>
          <w:rFonts w:asciiTheme="minorHAnsi" w:hAnsiTheme="minorHAnsi" w:cstheme="minorHAnsi"/>
        </w:rPr>
        <w:t>Using the ballot for solvency is bad:</w:t>
      </w:r>
    </w:p>
    <w:p w14:paraId="016DA41E" w14:textId="77777777" w:rsidR="00A67257" w:rsidRPr="001671B0" w:rsidRDefault="00A67257" w:rsidP="00A67257">
      <w:pPr>
        <w:pStyle w:val="Heading4"/>
        <w:rPr>
          <w:rFonts w:asciiTheme="minorHAnsi" w:hAnsiTheme="minorHAnsi" w:cstheme="minorHAnsi"/>
        </w:rPr>
      </w:pPr>
      <w:r w:rsidRPr="001671B0">
        <w:rPr>
          <w:rFonts w:asciiTheme="minorHAnsi" w:hAnsiTheme="minorHAnsi" w:cstheme="minorHAnsi"/>
        </w:rPr>
        <w:t xml:space="preserve">1 -- It </w:t>
      </w:r>
      <w:r w:rsidRPr="001671B0">
        <w:rPr>
          <w:rFonts w:asciiTheme="minorHAnsi" w:hAnsiTheme="minorHAnsi" w:cstheme="minorHAnsi"/>
          <w:u w:val="single"/>
        </w:rPr>
        <w:t>zeroes</w:t>
      </w:r>
      <w:r w:rsidRPr="001671B0">
        <w:rPr>
          <w:rFonts w:asciiTheme="minorHAnsi" w:hAnsiTheme="minorHAnsi" w:cstheme="minorHAnsi"/>
        </w:rPr>
        <w:t xml:space="preserve"> the potential for transformative change -- stats prove. </w:t>
      </w:r>
    </w:p>
    <w:p w14:paraId="663DBD28" w14:textId="77777777" w:rsidR="00A67257" w:rsidRPr="001671B0" w:rsidRDefault="00A67257" w:rsidP="00A67257">
      <w:pPr>
        <w:rPr>
          <w:rFonts w:asciiTheme="minorHAnsi" w:hAnsiTheme="minorHAnsi" w:cstheme="minorHAnsi"/>
          <w:b/>
          <w:sz w:val="26"/>
        </w:rPr>
      </w:pPr>
      <w:r w:rsidRPr="001671B0">
        <w:rPr>
          <w:rStyle w:val="Style13ptBold"/>
        </w:rPr>
        <w:t xml:space="preserve">Ritter 13. </w:t>
      </w:r>
      <w:r w:rsidRPr="001671B0">
        <w:rPr>
          <w:rFonts w:asciiTheme="minorHAnsi" w:hAnsiTheme="minorHAnsi" w:cstheme="minorHAnsi"/>
        </w:rPr>
        <w:t xml:space="preserve">(JD from U Texas Law (Michael J., “Overcoming The Fiction of “Social Change Through Debate”: What’s To Learn from 2pac’s </w:t>
      </w:r>
      <w:proofErr w:type="gramStart"/>
      <w:r w:rsidRPr="001671B0">
        <w:rPr>
          <w:rFonts w:asciiTheme="minorHAnsi" w:hAnsiTheme="minorHAnsi" w:cstheme="minorHAnsi"/>
        </w:rPr>
        <w:t>Changes?,</w:t>
      </w:r>
      <w:proofErr w:type="gramEnd"/>
      <w:r w:rsidRPr="001671B0">
        <w:rPr>
          <w:rFonts w:asciiTheme="minorHAnsi" w:hAnsiTheme="minorHAnsi" w:cstheme="minorHAnsi"/>
        </w:rPr>
        <w:t>” National Journal of Speech and Debate, Vol. 2, Issue 1)</w:t>
      </w:r>
    </w:p>
    <w:p w14:paraId="33D3D7A7" w14:textId="77777777" w:rsidR="00E60587" w:rsidRDefault="00A67257" w:rsidP="00A67257">
      <w:pPr>
        <w:rPr>
          <w:rStyle w:val="StyleUnderline"/>
          <w:rFonts w:asciiTheme="minorHAnsi" w:hAnsiTheme="minorHAnsi" w:cstheme="minorHAnsi"/>
        </w:rPr>
      </w:pPr>
      <w:r w:rsidRPr="001671B0">
        <w:rPr>
          <w:rStyle w:val="StyleUnderline"/>
          <w:rFonts w:asciiTheme="minorHAnsi" w:hAnsiTheme="minorHAnsi" w:cstheme="minorHAnsi"/>
        </w:rPr>
        <w:t xml:space="preserve">The structure of </w:t>
      </w:r>
      <w:r w:rsidRPr="001671B0">
        <w:rPr>
          <w:rStyle w:val="StyleUnderline"/>
          <w:rFonts w:asciiTheme="minorHAnsi" w:hAnsiTheme="minorHAnsi" w:cstheme="minorHAnsi"/>
          <w:highlight w:val="green"/>
        </w:rPr>
        <w:t xml:space="preserve">competitive </w:t>
      </w:r>
      <w:r w:rsidRPr="001671B0">
        <w:rPr>
          <w:rStyle w:val="StyleUnderline"/>
          <w:rFonts w:asciiTheme="minorHAnsi" w:hAnsiTheme="minorHAnsi" w:cstheme="minorHAnsi"/>
        </w:rPr>
        <w:t xml:space="preserve">interscholastic </w:t>
      </w:r>
      <w:r w:rsidRPr="001671B0">
        <w:rPr>
          <w:rStyle w:val="StyleUnderline"/>
          <w:rFonts w:asciiTheme="minorHAnsi" w:hAnsiTheme="minorHAnsi" w:cstheme="minorHAnsi"/>
          <w:highlight w:val="green"/>
        </w:rPr>
        <w:t xml:space="preserve">debate renders any message </w:t>
      </w:r>
      <w:r w:rsidRPr="001671B0">
        <w:rPr>
          <w:rStyle w:val="StyleUnderline"/>
          <w:rFonts w:asciiTheme="minorHAnsi" w:hAnsiTheme="minorHAnsi" w:cstheme="minorHAnsi"/>
        </w:rPr>
        <w:t xml:space="preserve">communicated in a debate round virtually </w:t>
      </w:r>
      <w:r w:rsidRPr="001671B0">
        <w:rPr>
          <w:rStyle w:val="StyleUnderline"/>
          <w:rFonts w:asciiTheme="minorHAnsi" w:hAnsiTheme="minorHAnsi" w:cstheme="minorHAnsi"/>
          <w:highlight w:val="green"/>
        </w:rPr>
        <w:t xml:space="preserve">incapable of </w:t>
      </w:r>
      <w:r w:rsidRPr="001671B0">
        <w:rPr>
          <w:rStyle w:val="StyleUnderline"/>
          <w:rFonts w:asciiTheme="minorHAnsi" w:hAnsiTheme="minorHAnsi" w:cstheme="minorHAnsi"/>
        </w:rPr>
        <w:t xml:space="preserve">creating any </w:t>
      </w:r>
      <w:r w:rsidRPr="001671B0">
        <w:rPr>
          <w:rStyle w:val="StyleUnderline"/>
          <w:rFonts w:asciiTheme="minorHAnsi" w:hAnsiTheme="minorHAnsi" w:cstheme="minorHAnsi"/>
          <w:highlight w:val="green"/>
        </w:rPr>
        <w:t>social change</w:t>
      </w:r>
      <w:r w:rsidRPr="001671B0">
        <w:rPr>
          <w:rStyle w:val="StyleUnderline"/>
          <w:rFonts w:asciiTheme="minorHAnsi" w:hAnsiTheme="minorHAnsi" w:cstheme="minorHAnsi"/>
        </w:rPr>
        <w:t xml:space="preserve">, either </w:t>
      </w:r>
      <w:r w:rsidRPr="001671B0">
        <w:rPr>
          <w:rStyle w:val="StyleUnderline"/>
          <w:rFonts w:asciiTheme="minorHAnsi" w:hAnsiTheme="minorHAnsi" w:cstheme="minorHAnsi"/>
          <w:highlight w:val="green"/>
        </w:rPr>
        <w:t xml:space="preserve">in the </w:t>
      </w:r>
      <w:r w:rsidRPr="001671B0">
        <w:rPr>
          <w:rStyle w:val="StyleUnderline"/>
          <w:rFonts w:asciiTheme="minorHAnsi" w:hAnsiTheme="minorHAnsi" w:cstheme="minorHAnsi"/>
        </w:rPr>
        <w:t xml:space="preserve">debate </w:t>
      </w:r>
      <w:r w:rsidRPr="001671B0">
        <w:rPr>
          <w:rStyle w:val="StyleUnderline"/>
          <w:rFonts w:asciiTheme="minorHAnsi" w:hAnsiTheme="minorHAnsi" w:cstheme="minorHAnsi"/>
          <w:highlight w:val="green"/>
        </w:rPr>
        <w:t xml:space="preserve">community or </w:t>
      </w:r>
      <w:r w:rsidRPr="001671B0">
        <w:rPr>
          <w:rStyle w:val="StyleUnderline"/>
          <w:rFonts w:asciiTheme="minorHAnsi" w:hAnsiTheme="minorHAnsi" w:cstheme="minorHAnsi"/>
        </w:rPr>
        <w:t xml:space="preserve">in general </w:t>
      </w:r>
      <w:r w:rsidRPr="001671B0">
        <w:rPr>
          <w:rStyle w:val="StyleUnderline"/>
          <w:rFonts w:asciiTheme="minorHAnsi" w:hAnsiTheme="minorHAnsi" w:cstheme="minorHAnsi"/>
          <w:highlight w:val="green"/>
        </w:rPr>
        <w:t>society</w:t>
      </w:r>
      <w:r w:rsidRPr="001671B0">
        <w:rPr>
          <w:rFonts w:asciiTheme="minorHAnsi" w:hAnsiTheme="minorHAnsi" w:cstheme="minorHAnsi"/>
          <w:sz w:val="10"/>
        </w:rPr>
        <w:t xml:space="preserve">. And </w:t>
      </w:r>
      <w:r w:rsidRPr="001671B0">
        <w:rPr>
          <w:rStyle w:val="StyleUnderline"/>
          <w:rFonts w:asciiTheme="minorHAnsi" w:hAnsiTheme="minorHAnsi" w:cstheme="minorHAnsi"/>
        </w:rPr>
        <w:t xml:space="preserve">to the extent that the fiction of social change through debate can be proven or disproven through empirical studies or surveys, </w:t>
      </w:r>
      <w:r w:rsidRPr="001671B0">
        <w:rPr>
          <w:rStyle w:val="StyleUnderline"/>
          <w:rFonts w:asciiTheme="minorHAnsi" w:hAnsiTheme="minorHAnsi" w:cstheme="minorHAnsi"/>
          <w:highlight w:val="green"/>
        </w:rPr>
        <w:t>academics</w:t>
      </w:r>
      <w:r w:rsidRPr="001671B0">
        <w:rPr>
          <w:rStyle w:val="StyleUnderline"/>
          <w:rFonts w:asciiTheme="minorHAnsi" w:hAnsiTheme="minorHAnsi" w:cstheme="minorHAnsi"/>
        </w:rPr>
        <w:t xml:space="preserve"> instead have </w:t>
      </w:r>
      <w:r w:rsidRPr="001671B0">
        <w:rPr>
          <w:rStyle w:val="StyleUnderline"/>
          <w:rFonts w:asciiTheme="minorHAnsi" w:hAnsiTheme="minorHAnsi" w:cstheme="minorHAnsi"/>
          <w:highlight w:val="green"/>
        </w:rPr>
        <w:t>analyz</w:t>
      </w:r>
      <w:r w:rsidRPr="001671B0">
        <w:rPr>
          <w:rStyle w:val="StyleUnderline"/>
          <w:rFonts w:asciiTheme="minorHAnsi" w:hAnsiTheme="minorHAnsi" w:cstheme="minorHAnsi"/>
        </w:rPr>
        <w:t xml:space="preserve">ed debate </w:t>
      </w:r>
      <w:r w:rsidRPr="001671B0">
        <w:rPr>
          <w:rStyle w:val="StyleUnderline"/>
          <w:rFonts w:asciiTheme="minorHAnsi" w:hAnsiTheme="minorHAnsi" w:cstheme="minorHAnsi"/>
          <w:highlight w:val="green"/>
        </w:rPr>
        <w:t xml:space="preserve">with </w:t>
      </w:r>
      <w:r w:rsidRPr="001671B0">
        <w:rPr>
          <w:rStyle w:val="StyleUnderline"/>
          <w:rFonts w:asciiTheme="minorHAnsi" w:hAnsiTheme="minorHAnsi" w:cstheme="minorHAnsi"/>
        </w:rPr>
        <w:t xml:space="preserve">nonapplicable rhetorical </w:t>
      </w:r>
      <w:r w:rsidRPr="001671B0">
        <w:rPr>
          <w:rStyle w:val="StyleUnderline"/>
          <w:rFonts w:asciiTheme="minorHAnsi" w:hAnsiTheme="minorHAnsi" w:cstheme="minorHAnsi"/>
          <w:highlight w:val="green"/>
        </w:rPr>
        <w:t xml:space="preserve">theory that fails to account for </w:t>
      </w:r>
      <w:r w:rsidRPr="001671B0">
        <w:rPr>
          <w:rStyle w:val="StyleUnderline"/>
          <w:rFonts w:asciiTheme="minorHAnsi" w:hAnsiTheme="minorHAnsi" w:cstheme="minorHAnsi"/>
        </w:rPr>
        <w:t xml:space="preserve">the unique aspects of </w:t>
      </w:r>
      <w:r w:rsidRPr="001671B0">
        <w:rPr>
          <w:rStyle w:val="StyleUnderline"/>
          <w:rFonts w:asciiTheme="minorHAnsi" w:hAnsiTheme="minorHAnsi" w:cstheme="minorHAnsi"/>
          <w:highlight w:val="green"/>
        </w:rPr>
        <w:t xml:space="preserve">competitive </w:t>
      </w:r>
      <w:r w:rsidRPr="001671B0">
        <w:rPr>
          <w:rStyle w:val="StyleUnderline"/>
          <w:rFonts w:asciiTheme="minorHAnsi" w:hAnsiTheme="minorHAnsi" w:cstheme="minorHAnsi"/>
        </w:rPr>
        <w:t xml:space="preserve">interscholastic </w:t>
      </w:r>
      <w:r w:rsidRPr="001671B0">
        <w:rPr>
          <w:rStyle w:val="StyleUnderline"/>
          <w:rFonts w:asciiTheme="minorHAnsi" w:hAnsiTheme="minorHAnsi" w:cstheme="minorHAnsi"/>
          <w:highlight w:val="green"/>
        </w:rPr>
        <w:t>debate</w:t>
      </w:r>
      <w:r w:rsidRPr="001671B0">
        <w:rPr>
          <w:rStyle w:val="StyleUnderline"/>
          <w:rFonts w:asciiTheme="minorHAnsi" w:hAnsiTheme="minorHAnsi" w:cstheme="minorHAnsi"/>
        </w:rPr>
        <w:t>.</w:t>
      </w:r>
      <w:r w:rsidRPr="001671B0">
        <w:rPr>
          <w:rFonts w:asciiTheme="minorHAnsi" w:hAnsiTheme="minorHAnsi" w:cstheme="minorHAnsi"/>
          <w:sz w:val="10"/>
        </w:rPr>
        <w:t xml:space="preserve"> Rather, the current debate relating to activism and competitive interscholastic debate concerns the following: “What is the best model to promote social change?” But a more fundamental question that must be addressed first is: “Can debate cause social change?” Despite over two decades of opportunity to conduct and publish empirical studies or surveys, academic proponents of the fiction that debate can create social change have chosen not to prove this fundamental assumption, which—as this article argues—is merely a fiction that is harmful in most, if not all, respects.</w:t>
      </w:r>
      <w:r w:rsidRPr="001671B0">
        <w:rPr>
          <w:rStyle w:val="StyleUnderline"/>
          <w:rFonts w:asciiTheme="minorHAnsi" w:hAnsiTheme="minorHAnsi" w:cstheme="minorHAnsi"/>
        </w:rPr>
        <w:t xml:space="preserve"> The position </w:t>
      </w:r>
      <w:r w:rsidRPr="001671B0">
        <w:rPr>
          <w:rStyle w:val="StyleUnderline"/>
          <w:rFonts w:asciiTheme="minorHAnsi" w:hAnsiTheme="minorHAnsi" w:cstheme="minorHAnsi"/>
          <w:highlight w:val="green"/>
        </w:rPr>
        <w:t xml:space="preserve">that competitive </w:t>
      </w:r>
      <w:r w:rsidRPr="001671B0">
        <w:rPr>
          <w:rStyle w:val="StyleUnderline"/>
          <w:rFonts w:asciiTheme="minorHAnsi" w:hAnsiTheme="minorHAnsi" w:cstheme="minorHAnsi"/>
        </w:rPr>
        <w:t xml:space="preserve">interscholastic </w:t>
      </w:r>
      <w:r w:rsidRPr="001671B0">
        <w:rPr>
          <w:rStyle w:val="StyleUnderline"/>
          <w:rFonts w:asciiTheme="minorHAnsi" w:hAnsiTheme="minorHAnsi" w:cstheme="minorHAnsi"/>
          <w:highlight w:val="green"/>
        </w:rPr>
        <w:t xml:space="preserve">debate can create </w:t>
      </w:r>
      <w:r w:rsidRPr="001671B0">
        <w:rPr>
          <w:rStyle w:val="StyleUnderline"/>
          <w:rFonts w:asciiTheme="minorHAnsi" w:hAnsiTheme="minorHAnsi" w:cstheme="minorHAnsi"/>
        </w:rPr>
        <w:t xml:space="preserve">social </w:t>
      </w:r>
      <w:r w:rsidRPr="001671B0">
        <w:rPr>
          <w:rStyle w:val="StyleUnderline"/>
          <w:rFonts w:asciiTheme="minorHAnsi" w:hAnsiTheme="minorHAnsi" w:cstheme="minorHAnsi"/>
          <w:highlight w:val="green"/>
        </w:rPr>
        <w:t xml:space="preserve">change is </w:t>
      </w:r>
      <w:r w:rsidRPr="001671B0">
        <w:rPr>
          <w:rStyle w:val="StyleUnderline"/>
          <w:rFonts w:asciiTheme="minorHAnsi" w:hAnsiTheme="minorHAnsi" w:cstheme="minorHAnsi"/>
        </w:rPr>
        <w:t xml:space="preserve">more properly characterize5d as </w:t>
      </w:r>
      <w:r w:rsidRPr="001671B0">
        <w:rPr>
          <w:rStyle w:val="StyleUnderline"/>
          <w:rFonts w:asciiTheme="minorHAnsi" w:hAnsiTheme="minorHAnsi" w:cstheme="minorHAnsi"/>
          <w:highlight w:val="green"/>
        </w:rPr>
        <w:t xml:space="preserve">a fiction </w:t>
      </w:r>
      <w:r w:rsidRPr="001671B0">
        <w:rPr>
          <w:rStyle w:val="StyleUnderline"/>
          <w:rFonts w:asciiTheme="minorHAnsi" w:hAnsiTheme="minorHAnsi" w:cstheme="minorHAnsi"/>
        </w:rPr>
        <w:t xml:space="preserve">than an argument. A fiction is an invented or fabricated idea purporting to be factual but is not provable by any human senses or rational thinking capability or is </w:t>
      </w:r>
      <w:r w:rsidRPr="001671B0">
        <w:rPr>
          <w:rStyle w:val="StyleUnderline"/>
          <w:rFonts w:asciiTheme="minorHAnsi" w:hAnsiTheme="minorHAnsi" w:cstheme="minorHAnsi"/>
          <w:highlight w:val="green"/>
        </w:rPr>
        <w:t>unproven by valid statistical studies</w:t>
      </w:r>
      <w:r w:rsidRPr="001671B0">
        <w:rPr>
          <w:rStyle w:val="StyleUnderline"/>
          <w:rFonts w:asciiTheme="minorHAnsi" w:hAnsiTheme="minorHAnsi" w:cstheme="minorHAnsi"/>
        </w:rPr>
        <w:t xml:space="preserve">. An argument, most basically, consists of a claim and some support for why the claim is true. If the support for the claim is false or its relation to the claim is illogical, then we can deduce that the </w:t>
      </w:r>
      <w:proofErr w:type="gramStart"/>
      <w:r w:rsidRPr="001671B0">
        <w:rPr>
          <w:rStyle w:val="StyleUnderline"/>
          <w:rFonts w:asciiTheme="minorHAnsi" w:hAnsiTheme="minorHAnsi" w:cstheme="minorHAnsi"/>
        </w:rPr>
        <w:t>particular argument</w:t>
      </w:r>
      <w:proofErr w:type="gramEnd"/>
      <w:r w:rsidRPr="001671B0">
        <w:rPr>
          <w:rStyle w:val="StyleUnderline"/>
          <w:rFonts w:asciiTheme="minorHAnsi" w:hAnsiTheme="minorHAnsi" w:cstheme="minorHAnsi"/>
        </w:rPr>
        <w:t xml:space="preserve"> does not help in ascertaining whether the claim is true. </w:t>
      </w:r>
    </w:p>
    <w:p w14:paraId="1828B0C7" w14:textId="77777777" w:rsidR="00E60587" w:rsidRDefault="00E60587" w:rsidP="00A67257">
      <w:pPr>
        <w:rPr>
          <w:rStyle w:val="StyleUnderline"/>
          <w:rFonts w:asciiTheme="minorHAnsi" w:hAnsiTheme="minorHAnsi" w:cstheme="minorHAnsi"/>
        </w:rPr>
      </w:pPr>
    </w:p>
    <w:p w14:paraId="1F8CA694" w14:textId="77777777" w:rsidR="00E60587" w:rsidRDefault="00E60587" w:rsidP="00A67257">
      <w:pPr>
        <w:rPr>
          <w:rStyle w:val="StyleUnderline"/>
          <w:rFonts w:asciiTheme="minorHAnsi" w:hAnsiTheme="minorHAnsi" w:cstheme="minorHAnsi"/>
        </w:rPr>
      </w:pPr>
    </w:p>
    <w:p w14:paraId="698E9274" w14:textId="6C12928A" w:rsidR="00A67257" w:rsidRPr="001671B0" w:rsidRDefault="00A67257" w:rsidP="00A67257">
      <w:pPr>
        <w:rPr>
          <w:rStyle w:val="StyleUnderline"/>
          <w:rFonts w:asciiTheme="minorHAnsi" w:hAnsiTheme="minorHAnsi" w:cstheme="minorHAnsi"/>
        </w:rPr>
      </w:pPr>
      <w:r w:rsidRPr="001671B0">
        <w:rPr>
          <w:rStyle w:val="StyleUnderline"/>
          <w:rFonts w:asciiTheme="minorHAnsi" w:hAnsiTheme="minorHAnsi" w:cstheme="minorHAnsi"/>
        </w:rPr>
        <w:t xml:space="preserve">Interscholastic </w:t>
      </w:r>
      <w:r w:rsidRPr="001671B0">
        <w:rPr>
          <w:rStyle w:val="StyleUnderline"/>
          <w:rFonts w:asciiTheme="minorHAnsi" w:hAnsiTheme="minorHAnsi" w:cstheme="minorHAnsi"/>
          <w:highlight w:val="green"/>
        </w:rPr>
        <w:t>competitive debate is premised upon the assumption that debate is argumentation</w:t>
      </w:r>
      <w:r w:rsidRPr="001671B0">
        <w:rPr>
          <w:rStyle w:val="StyleUnderline"/>
          <w:rFonts w:asciiTheme="minorHAnsi" w:hAnsiTheme="minorHAnsi" w:cstheme="minorHAnsi"/>
        </w:rPr>
        <w:t xml:space="preserve">. Because fictions are necessarily not true or cannot be proven true by any means of argumentation, </w:t>
      </w:r>
      <w:r w:rsidRPr="001671B0">
        <w:rPr>
          <w:rStyle w:val="StyleUnderline"/>
          <w:rFonts w:asciiTheme="minorHAnsi" w:hAnsiTheme="minorHAnsi" w:cstheme="minorHAnsi"/>
          <w:highlight w:val="green"/>
        </w:rPr>
        <w:t xml:space="preserve">the </w:t>
      </w:r>
      <w:r w:rsidRPr="001671B0">
        <w:rPr>
          <w:rStyle w:val="StyleUnderline"/>
          <w:rFonts w:asciiTheme="minorHAnsi" w:hAnsiTheme="minorHAnsi" w:cstheme="minorHAnsi"/>
        </w:rPr>
        <w:t xml:space="preserve">competitive interscholastic debate </w:t>
      </w:r>
      <w:r w:rsidRPr="001671B0">
        <w:rPr>
          <w:rStyle w:val="StyleUnderline"/>
          <w:rFonts w:asciiTheme="minorHAnsi" w:hAnsiTheme="minorHAnsi" w:cstheme="minorHAnsi"/>
          <w:highlight w:val="green"/>
        </w:rPr>
        <w:t xml:space="preserve">community should be incredibly critical </w:t>
      </w:r>
      <w:r w:rsidRPr="001671B0">
        <w:rPr>
          <w:rStyle w:val="StyleUnderline"/>
          <w:rFonts w:asciiTheme="minorHAnsi" w:hAnsiTheme="minorHAnsi" w:cstheme="minorHAnsi"/>
        </w:rPr>
        <w:t>of those fictions and adopt them only if they promote the activity and its purposes</w:t>
      </w:r>
    </w:p>
    <w:p w14:paraId="1D95592A" w14:textId="77777777" w:rsidR="00A67257" w:rsidRPr="001671B0" w:rsidRDefault="00A67257" w:rsidP="00A67257">
      <w:pPr>
        <w:pStyle w:val="Heading4"/>
        <w:rPr>
          <w:rFonts w:asciiTheme="minorHAnsi" w:hAnsiTheme="minorHAnsi" w:cstheme="minorHAnsi"/>
        </w:rPr>
      </w:pPr>
      <w:r w:rsidRPr="001671B0">
        <w:rPr>
          <w:rFonts w:asciiTheme="minorHAnsi" w:hAnsiTheme="minorHAnsi" w:cstheme="minorHAnsi"/>
        </w:rPr>
        <w:t xml:space="preserve">2 -- It fosters worse hostility and exclusion. </w:t>
      </w:r>
    </w:p>
    <w:p w14:paraId="058A5EC0" w14:textId="77777777" w:rsidR="00A67257" w:rsidRPr="001671B0" w:rsidRDefault="00A67257" w:rsidP="00A67257">
      <w:pPr>
        <w:rPr>
          <w:rFonts w:asciiTheme="minorHAnsi" w:hAnsiTheme="minorHAnsi" w:cstheme="minorHAnsi"/>
          <w:b/>
          <w:bCs/>
          <w:sz w:val="26"/>
        </w:rPr>
      </w:pPr>
      <w:r w:rsidRPr="001671B0">
        <w:rPr>
          <w:rStyle w:val="Style13ptBold"/>
        </w:rPr>
        <w:t xml:space="preserve">Ritter 13 </w:t>
      </w:r>
      <w:r w:rsidRPr="001671B0">
        <w:rPr>
          <w:rFonts w:asciiTheme="minorHAnsi" w:hAnsiTheme="minorHAnsi" w:cstheme="minorHAnsi"/>
        </w:rPr>
        <w:t xml:space="preserve">(JD from U Texas Law (Michael J., “Overcoming The Fiction of “Social Change Through Debate”: What’s To Learn from 2pac’s </w:t>
      </w:r>
      <w:proofErr w:type="gramStart"/>
      <w:r w:rsidRPr="001671B0">
        <w:rPr>
          <w:rFonts w:asciiTheme="minorHAnsi" w:hAnsiTheme="minorHAnsi" w:cstheme="minorHAnsi"/>
        </w:rPr>
        <w:t>Changes?,</w:t>
      </w:r>
      <w:proofErr w:type="gramEnd"/>
      <w:r w:rsidRPr="001671B0">
        <w:rPr>
          <w:rFonts w:asciiTheme="minorHAnsi" w:hAnsiTheme="minorHAnsi" w:cstheme="minorHAnsi"/>
        </w:rPr>
        <w:t>” National Journal of Speech and Debate, Vol. 2, Issue 1)</w:t>
      </w:r>
    </w:p>
    <w:p w14:paraId="2861B1F6" w14:textId="50B0D0AF" w:rsidR="00A67257" w:rsidRPr="001671B0" w:rsidRDefault="00A67257" w:rsidP="00A67257">
      <w:pPr>
        <w:rPr>
          <w:rStyle w:val="StyleUnderline"/>
          <w:rFonts w:asciiTheme="minorHAnsi" w:hAnsiTheme="minorHAnsi" w:cstheme="minorHAnsi"/>
        </w:rPr>
      </w:pPr>
      <w:r w:rsidRPr="001671B0">
        <w:rPr>
          <w:rStyle w:val="StyleUnderline"/>
          <w:rFonts w:asciiTheme="minorHAnsi" w:hAnsiTheme="minorHAnsi" w:cstheme="minorHAnsi"/>
        </w:rPr>
        <w:t xml:space="preserve">The fiction of </w:t>
      </w:r>
      <w:r w:rsidRPr="001671B0">
        <w:rPr>
          <w:rStyle w:val="StyleUnderline"/>
          <w:rFonts w:asciiTheme="minorHAnsi" w:hAnsiTheme="minorHAnsi" w:cstheme="minorHAnsi"/>
          <w:highlight w:val="green"/>
        </w:rPr>
        <w:t>social change through debate abuses the win--loss structure</w:t>
      </w:r>
      <w:r w:rsidRPr="001671B0">
        <w:rPr>
          <w:rStyle w:val="StyleUnderline"/>
          <w:rFonts w:asciiTheme="minorHAnsi" w:hAnsiTheme="minorHAnsi" w:cstheme="minorHAnsi"/>
        </w:rPr>
        <w:t xml:space="preserve"> of debate </w:t>
      </w:r>
      <w:r w:rsidRPr="001671B0">
        <w:rPr>
          <w:rStyle w:val="StyleUnderline"/>
          <w:rFonts w:asciiTheme="minorHAnsi" w:hAnsiTheme="minorHAnsi" w:cstheme="minorHAnsi"/>
          <w:highlight w:val="green"/>
        </w:rPr>
        <w:t>and permits debaters to</w:t>
      </w:r>
      <w:r w:rsidRPr="001671B0">
        <w:rPr>
          <w:rFonts w:asciiTheme="minorHAnsi" w:hAnsiTheme="minorHAnsi" w:cstheme="minorHAnsi"/>
          <w:sz w:val="16"/>
        </w:rPr>
        <w:t xml:space="preserve"> otherize, </w:t>
      </w:r>
      <w:r w:rsidRPr="001671B0">
        <w:rPr>
          <w:rStyle w:val="StyleUnderline"/>
          <w:rFonts w:asciiTheme="minorHAnsi" w:hAnsiTheme="minorHAnsi" w:cstheme="minorHAnsi"/>
        </w:rPr>
        <w:t xml:space="preserve">demonize, </w:t>
      </w:r>
      <w:r w:rsidRPr="001671B0">
        <w:rPr>
          <w:rStyle w:val="StyleUnderline"/>
          <w:rFonts w:asciiTheme="minorHAnsi" w:hAnsiTheme="minorHAnsi" w:cstheme="minorHAnsi"/>
          <w:highlight w:val="green"/>
        </w:rPr>
        <w:t>dehumanize</w:t>
      </w:r>
      <w:r w:rsidRPr="001671B0">
        <w:rPr>
          <w:rStyle w:val="StyleUnderline"/>
          <w:rFonts w:asciiTheme="minorHAnsi" w:hAnsiTheme="minorHAnsi" w:cstheme="minorHAnsi"/>
        </w:rPr>
        <w:t xml:space="preserve">, and exclude </w:t>
      </w:r>
      <w:r w:rsidRPr="001671B0">
        <w:rPr>
          <w:rStyle w:val="StyleUnderline"/>
          <w:rFonts w:asciiTheme="minorHAnsi" w:hAnsiTheme="minorHAnsi" w:cstheme="minorHAnsi"/>
          <w:highlight w:val="green"/>
        </w:rPr>
        <w:t>opponents</w:t>
      </w:r>
      <w:r w:rsidRPr="001671B0">
        <w:rPr>
          <w:rStyle w:val="StyleUnderline"/>
          <w:rFonts w:asciiTheme="minorHAnsi" w:hAnsiTheme="minorHAnsi" w:cstheme="minorHAnsi"/>
        </w:rPr>
        <w:t>.</w:t>
      </w:r>
      <w:r w:rsidRPr="001671B0">
        <w:rPr>
          <w:rFonts w:asciiTheme="minorHAnsi" w:hAnsiTheme="minorHAnsi" w:cstheme="minorHAnsi"/>
          <w:sz w:val="16"/>
        </w:rPr>
        <w:t xml:space="preserve"> </w:t>
      </w:r>
      <w:r w:rsidRPr="001671B0">
        <w:rPr>
          <w:rStyle w:val="StyleUnderline"/>
          <w:rFonts w:asciiTheme="minorHAnsi" w:hAnsiTheme="minorHAnsi" w:cstheme="minorHAnsi"/>
        </w:rPr>
        <w:t xml:space="preserve">The win--loss structure of </w:t>
      </w:r>
      <w:r w:rsidRPr="001671B0">
        <w:rPr>
          <w:rStyle w:val="StyleUnderline"/>
          <w:rFonts w:asciiTheme="minorHAnsi" w:hAnsiTheme="minorHAnsi" w:cstheme="minorHAnsi"/>
          <w:highlight w:val="green"/>
        </w:rPr>
        <w:t>debate</w:t>
      </w:r>
      <w:r w:rsidRPr="001671B0">
        <w:rPr>
          <w:rStyle w:val="StyleUnderline"/>
          <w:rFonts w:asciiTheme="minorHAnsi" w:hAnsiTheme="minorHAnsi" w:cstheme="minorHAnsi"/>
        </w:rPr>
        <w:t xml:space="preserve"> rounds </w:t>
      </w:r>
      <w:r w:rsidRPr="001671B0">
        <w:rPr>
          <w:rStyle w:val="StyleUnderline"/>
          <w:rFonts w:asciiTheme="minorHAnsi" w:hAnsiTheme="minorHAnsi" w:cstheme="minorHAnsi"/>
          <w:highlight w:val="green"/>
        </w:rPr>
        <w:t>requires a judge to vote</w:t>
      </w:r>
      <w:r w:rsidRPr="001671B0">
        <w:rPr>
          <w:rStyle w:val="StyleUnderline"/>
          <w:rFonts w:asciiTheme="minorHAnsi" w:hAnsiTheme="minorHAnsi" w:cstheme="minorHAnsi"/>
        </w:rPr>
        <w:t xml:space="preserve"> for one side or the other</w:t>
      </w:r>
      <w:r w:rsidRPr="001671B0">
        <w:rPr>
          <w:rFonts w:asciiTheme="minorHAnsi" w:hAnsiTheme="minorHAnsi" w:cstheme="minorHAnsi"/>
          <w:sz w:val="16"/>
        </w:rPr>
        <w:t xml:space="preserve">, as judges generally cannot give a double win. </w:t>
      </w:r>
      <w:r w:rsidRPr="001671B0">
        <w:rPr>
          <w:rStyle w:val="StyleUnderline"/>
          <w:rFonts w:asciiTheme="minorHAnsi" w:hAnsiTheme="minorHAnsi" w:cstheme="minorHAnsi"/>
          <w:highlight w:val="green"/>
        </w:rPr>
        <w:t>This precludes</w:t>
      </w:r>
      <w:r w:rsidRPr="001671B0">
        <w:rPr>
          <w:rStyle w:val="StyleUnderline"/>
          <w:rFonts w:asciiTheme="minorHAnsi" w:hAnsiTheme="minorHAnsi" w:cstheme="minorHAnsi"/>
        </w:rPr>
        <w:t xml:space="preserve"> the possibility of </w:t>
      </w:r>
      <w:r w:rsidRPr="001671B0">
        <w:rPr>
          <w:rStyle w:val="StyleUnderline"/>
          <w:rFonts w:asciiTheme="minorHAnsi" w:hAnsiTheme="minorHAnsi" w:cstheme="minorHAnsi"/>
          <w:highlight w:val="green"/>
        </w:rPr>
        <w:t xml:space="preserve">compromise </w:t>
      </w:r>
      <w:r w:rsidRPr="001671B0">
        <w:rPr>
          <w:rStyle w:val="StyleUnderline"/>
          <w:rFonts w:asciiTheme="minorHAnsi" w:hAnsiTheme="minorHAnsi" w:cstheme="minorHAnsi"/>
        </w:rPr>
        <w:t>on any</w:t>
      </w:r>
      <w:r w:rsidRPr="001671B0">
        <w:rPr>
          <w:rFonts w:asciiTheme="minorHAnsi" w:hAnsiTheme="minorHAnsi" w:cstheme="minorHAnsi"/>
          <w:sz w:val="16"/>
        </w:rPr>
        <w:t xml:space="preserve"> major </w:t>
      </w:r>
      <w:r w:rsidRPr="001671B0">
        <w:rPr>
          <w:rStyle w:val="StyleUnderline"/>
          <w:rFonts w:asciiTheme="minorHAnsi" w:hAnsiTheme="minorHAnsi" w:cstheme="minorHAnsi"/>
        </w:rPr>
        <w:t>position</w:t>
      </w:r>
      <w:r w:rsidRPr="001671B0">
        <w:rPr>
          <w:rFonts w:asciiTheme="minorHAnsi" w:hAnsiTheme="minorHAnsi" w:cstheme="minorHAnsi"/>
          <w:sz w:val="16"/>
        </w:rPr>
        <w:t xml:space="preserve"> in the debate when the resolution of the position would determine the ultimate issue of “which team did the better debating.” Thus, the fiction of </w:t>
      </w:r>
      <w:r w:rsidRPr="001671B0">
        <w:rPr>
          <w:rStyle w:val="StyleUnderline"/>
          <w:rFonts w:asciiTheme="minorHAnsi" w:hAnsiTheme="minorHAnsi" w:cstheme="minorHAnsi"/>
          <w:highlight w:val="green"/>
        </w:rPr>
        <w:t>social change</w:t>
      </w:r>
      <w:r w:rsidRPr="001671B0">
        <w:rPr>
          <w:rStyle w:val="StyleUnderline"/>
          <w:rFonts w:asciiTheme="minorHAnsi" w:hAnsiTheme="minorHAnsi" w:cstheme="minorHAnsi"/>
        </w:rPr>
        <w:t xml:space="preserve"> through debate </w:t>
      </w:r>
      <w:r w:rsidRPr="001671B0">
        <w:rPr>
          <w:rStyle w:val="StyleUnderline"/>
          <w:rFonts w:asciiTheme="minorHAnsi" w:hAnsiTheme="minorHAnsi" w:cstheme="minorHAnsi"/>
          <w:highlight w:val="green"/>
        </w:rPr>
        <w:t>encourages</w:t>
      </w:r>
      <w:r w:rsidRPr="001671B0">
        <w:rPr>
          <w:rStyle w:val="StyleUnderline"/>
          <w:rFonts w:asciiTheme="minorHAnsi" w:hAnsiTheme="minorHAnsi" w:cstheme="minorHAnsi"/>
        </w:rPr>
        <w:t xml:space="preserve"> debaters to construct </w:t>
      </w:r>
      <w:r w:rsidRPr="001671B0">
        <w:rPr>
          <w:rStyle w:val="StyleUnderline"/>
          <w:rFonts w:asciiTheme="minorHAnsi" w:hAnsiTheme="minorHAnsi" w:cstheme="minorHAnsi"/>
          <w:highlight w:val="green"/>
        </w:rPr>
        <w:t xml:space="preserve">narratives </w:t>
      </w:r>
      <w:r w:rsidRPr="001671B0">
        <w:rPr>
          <w:rStyle w:val="StyleUnderline"/>
          <w:rFonts w:asciiTheme="minorHAnsi" w:hAnsiTheme="minorHAnsi" w:cstheme="minorHAnsi"/>
        </w:rPr>
        <w:t xml:space="preserve">of good versus evil </w:t>
      </w:r>
      <w:r w:rsidRPr="001671B0">
        <w:rPr>
          <w:rStyle w:val="StyleUnderline"/>
          <w:rFonts w:asciiTheme="minorHAnsi" w:hAnsiTheme="minorHAnsi" w:cstheme="minorHAnsi"/>
          <w:highlight w:val="green"/>
        </w:rPr>
        <w:t>in which the other team is</w:t>
      </w:r>
      <w:r w:rsidRPr="001671B0">
        <w:rPr>
          <w:rStyle w:val="StyleUnderline"/>
          <w:rFonts w:asciiTheme="minorHAnsi" w:hAnsiTheme="minorHAnsi" w:cstheme="minorHAnsi"/>
        </w:rPr>
        <w:t xml:space="preserve"> representative of some </w:t>
      </w:r>
      <w:r w:rsidRPr="001671B0">
        <w:rPr>
          <w:rStyle w:val="StyleUnderline"/>
          <w:rFonts w:asciiTheme="minorHAnsi" w:hAnsiTheme="minorHAnsi" w:cstheme="minorHAnsi"/>
          <w:highlight w:val="green"/>
        </w:rPr>
        <w:t>evil</w:t>
      </w:r>
      <w:r w:rsidRPr="001671B0">
        <w:rPr>
          <w:rFonts w:asciiTheme="minorHAnsi" w:hAnsiTheme="minorHAnsi" w:cstheme="minorHAnsi"/>
          <w:sz w:val="16"/>
        </w:rPr>
        <w:t xml:space="preserve"> that threatens to bring about our destruction if it is endorsed (</w:t>
      </w:r>
      <w:proofErr w:type="gramStart"/>
      <w:r w:rsidRPr="001671B0">
        <w:rPr>
          <w:rFonts w:asciiTheme="minorHAnsi" w:hAnsiTheme="minorHAnsi" w:cstheme="minorHAnsi"/>
          <w:sz w:val="16"/>
        </w:rPr>
        <w:t>e.g.</w:t>
      </w:r>
      <w:proofErr w:type="gramEnd"/>
      <w:r w:rsidRPr="001671B0">
        <w:rPr>
          <w:rFonts w:asciiTheme="minorHAnsi" w:hAnsiTheme="minorHAnsi" w:cstheme="minorHAnsi"/>
          <w:sz w:val="16"/>
        </w:rPr>
        <w:t xml:space="preserve"> capitalism). </w:t>
      </w:r>
      <w:r w:rsidRPr="001671B0">
        <w:rPr>
          <w:rStyle w:val="StyleUnderline"/>
          <w:rFonts w:asciiTheme="minorHAnsi" w:hAnsiTheme="minorHAnsi" w:cstheme="minorHAnsi"/>
        </w:rPr>
        <w:t>The team relying on</w:t>
      </w:r>
      <w:r w:rsidRPr="001671B0">
        <w:rPr>
          <w:rFonts w:asciiTheme="minorHAnsi" w:hAnsiTheme="minorHAnsi" w:cstheme="minorHAnsi"/>
          <w:sz w:val="16"/>
        </w:rPr>
        <w:t xml:space="preserve"> the fiction of </w:t>
      </w:r>
      <w:r w:rsidRPr="001671B0">
        <w:rPr>
          <w:rStyle w:val="StyleUnderline"/>
          <w:rFonts w:asciiTheme="minorHAnsi" w:hAnsiTheme="minorHAnsi" w:cstheme="minorHAnsi"/>
        </w:rPr>
        <w:t>social change</w:t>
      </w:r>
      <w:r w:rsidRPr="001671B0">
        <w:rPr>
          <w:rFonts w:asciiTheme="minorHAnsi" w:hAnsiTheme="minorHAnsi" w:cstheme="minorHAnsi"/>
          <w:sz w:val="16"/>
        </w:rPr>
        <w:t xml:space="preserve"> through debate then </w:t>
      </w:r>
      <w:r w:rsidRPr="001671B0">
        <w:rPr>
          <w:rStyle w:val="StyleUnderline"/>
          <w:rFonts w:asciiTheme="minorHAnsi" w:hAnsiTheme="minorHAnsi" w:cstheme="minorHAnsi"/>
        </w:rPr>
        <w:t xml:space="preserve">paints themselves as agents of the </w:t>
      </w:r>
      <w:proofErr w:type="gramStart"/>
      <w:r w:rsidRPr="001671B0">
        <w:rPr>
          <w:rStyle w:val="StyleUnderline"/>
          <w:rFonts w:asciiTheme="minorHAnsi" w:hAnsiTheme="minorHAnsi" w:cstheme="minorHAnsi"/>
        </w:rPr>
        <w:t xml:space="preserve">good, </w:t>
      </w:r>
      <w:r w:rsidRPr="001671B0">
        <w:rPr>
          <w:rStyle w:val="StyleUnderline"/>
          <w:rFonts w:asciiTheme="minorHAnsi" w:hAnsiTheme="minorHAnsi" w:cstheme="minorHAnsi"/>
          <w:highlight w:val="green"/>
        </w:rPr>
        <w:t>and</w:t>
      </w:r>
      <w:proofErr w:type="gramEnd"/>
      <w:r w:rsidRPr="001671B0">
        <w:rPr>
          <w:rStyle w:val="StyleUnderline"/>
          <w:rFonts w:asciiTheme="minorHAnsi" w:hAnsiTheme="minorHAnsi" w:cstheme="minorHAnsi"/>
        </w:rPr>
        <w:t xml:space="preserve"> gives the judge a</w:t>
      </w:r>
      <w:r w:rsidRPr="001671B0">
        <w:rPr>
          <w:rFonts w:asciiTheme="minorHAnsi" w:hAnsiTheme="minorHAnsi" w:cstheme="minorHAnsi"/>
          <w:sz w:val="16"/>
        </w:rPr>
        <w:t xml:space="preserve"> George W. </w:t>
      </w:r>
      <w:r w:rsidRPr="001671B0">
        <w:rPr>
          <w:rStyle w:val="StyleUnderline"/>
          <w:rFonts w:asciiTheme="minorHAnsi" w:hAnsiTheme="minorHAnsi" w:cstheme="minorHAnsi"/>
        </w:rPr>
        <w:t>Bush-like “option”:</w:t>
      </w:r>
      <w:r w:rsidRPr="001671B0">
        <w:rPr>
          <w:rFonts w:asciiTheme="minorHAnsi" w:hAnsiTheme="minorHAnsi" w:cstheme="minorHAnsi"/>
          <w:sz w:val="16"/>
        </w:rPr>
        <w:t xml:space="preserve"> “You’re either </w:t>
      </w:r>
      <w:r w:rsidRPr="001671B0">
        <w:rPr>
          <w:rStyle w:val="StyleUnderline"/>
          <w:rFonts w:asciiTheme="minorHAnsi" w:hAnsiTheme="minorHAnsi" w:cstheme="minorHAnsi"/>
        </w:rPr>
        <w:t>with us or</w:t>
      </w:r>
      <w:r w:rsidRPr="001671B0">
        <w:rPr>
          <w:rFonts w:asciiTheme="minorHAnsi" w:hAnsiTheme="minorHAnsi" w:cstheme="minorHAnsi"/>
          <w:sz w:val="16"/>
        </w:rPr>
        <w:t xml:space="preserve"> you’re </w:t>
      </w:r>
      <w:r w:rsidRPr="001671B0">
        <w:rPr>
          <w:rStyle w:val="StyleUnderline"/>
          <w:rFonts w:asciiTheme="minorHAnsi" w:hAnsiTheme="minorHAnsi" w:cstheme="minorHAnsi"/>
        </w:rPr>
        <w:t>against us.”</w:t>
      </w:r>
      <w:r w:rsidRPr="001671B0">
        <w:rPr>
          <w:rFonts w:asciiTheme="minorHAnsi" w:hAnsiTheme="minorHAnsi" w:cstheme="minorHAnsi"/>
          <w:sz w:val="16"/>
        </w:rPr>
        <w:t xml:space="preserve"> The fiction of social change through debate—like Bush’s rhetorical fear tactics and </w:t>
      </w:r>
      <w:r w:rsidRPr="001671B0">
        <w:rPr>
          <w:rStyle w:val="StyleUnderline"/>
          <w:rFonts w:asciiTheme="minorHAnsi" w:hAnsiTheme="minorHAnsi" w:cstheme="minorHAnsi"/>
          <w:highlight w:val="green"/>
        </w:rPr>
        <w:t>creat</w:t>
      </w:r>
      <w:r w:rsidRPr="001671B0">
        <w:rPr>
          <w:rStyle w:val="StyleUnderline"/>
          <w:rFonts w:asciiTheme="minorHAnsi" w:hAnsiTheme="minorHAnsi" w:cstheme="minorHAnsi"/>
        </w:rPr>
        <w:t xml:space="preserve">ion of a false, polarizing, and </w:t>
      </w:r>
      <w:r w:rsidRPr="001671B0">
        <w:rPr>
          <w:rStyle w:val="StyleUnderline"/>
          <w:rFonts w:asciiTheme="minorHAnsi" w:hAnsiTheme="minorHAnsi" w:cstheme="minorHAnsi"/>
          <w:highlight w:val="green"/>
        </w:rPr>
        <w:t>exclusionary dichotomy</w:t>
      </w:r>
      <w:r w:rsidRPr="001671B0">
        <w:rPr>
          <w:rFonts w:asciiTheme="minorHAnsi" w:hAnsiTheme="minorHAnsi" w:cstheme="minorHAnsi"/>
          <w:sz w:val="16"/>
        </w:rPr>
        <w:t xml:space="preserve"> to justify all parts of the War on Terror—</w:t>
      </w:r>
      <w:r w:rsidRPr="001671B0">
        <w:rPr>
          <w:rStyle w:val="StyleUnderline"/>
          <w:rFonts w:asciiTheme="minorHAnsi" w:hAnsiTheme="minorHAnsi" w:cstheme="minorHAnsi"/>
        </w:rPr>
        <w:t>enables</w:t>
      </w:r>
      <w:r w:rsidRPr="001671B0">
        <w:rPr>
          <w:rFonts w:asciiTheme="minorHAnsi" w:hAnsiTheme="minorHAnsi" w:cstheme="minorHAnsi"/>
          <w:sz w:val="16"/>
        </w:rPr>
        <w:t xml:space="preserve"> the </w:t>
      </w:r>
      <w:r w:rsidRPr="001671B0">
        <w:rPr>
          <w:rStyle w:val="StyleUnderline"/>
          <w:rFonts w:asciiTheme="minorHAnsi" w:hAnsiTheme="minorHAnsi" w:cstheme="minorHAnsi"/>
        </w:rPr>
        <w:t>otherization</w:t>
      </w:r>
      <w:r w:rsidRPr="001671B0">
        <w:rPr>
          <w:rFonts w:asciiTheme="minorHAnsi" w:hAnsiTheme="minorHAnsi" w:cstheme="minorHAnsi"/>
          <w:sz w:val="16"/>
        </w:rPr>
        <w:t xml:space="preserve">, demonization, dehumanization, </w:t>
      </w:r>
      <w:r w:rsidRPr="001671B0">
        <w:rPr>
          <w:rStyle w:val="StyleUnderline"/>
          <w:rFonts w:asciiTheme="minorHAnsi" w:hAnsiTheme="minorHAnsi" w:cstheme="minorHAnsi"/>
        </w:rPr>
        <w:t>and</w:t>
      </w:r>
      <w:r w:rsidRPr="001671B0">
        <w:rPr>
          <w:rFonts w:asciiTheme="minorHAnsi" w:hAnsiTheme="minorHAnsi" w:cstheme="minorHAnsi"/>
          <w:sz w:val="16"/>
        </w:rPr>
        <w:t xml:space="preserve"> </w:t>
      </w:r>
      <w:r w:rsidRPr="001671B0">
        <w:rPr>
          <w:rStyle w:val="StyleUnderline"/>
          <w:rFonts w:asciiTheme="minorHAnsi" w:hAnsiTheme="minorHAnsi" w:cstheme="minorHAnsi"/>
        </w:rPr>
        <w:t>exclusion</w:t>
      </w:r>
      <w:r w:rsidRPr="001671B0">
        <w:rPr>
          <w:rFonts w:asciiTheme="minorHAnsi" w:hAnsiTheme="minorHAnsi" w:cstheme="minorHAnsi"/>
          <w:sz w:val="16"/>
        </w:rPr>
        <w:t xml:space="preserve"> of the opposing team. When the unfairness of this tactic is brought to light—particularly in egregious situations when a team is arguing that the other team should lose because of their skin color—all can see that the </w:t>
      </w:r>
      <w:r w:rsidRPr="001671B0">
        <w:rPr>
          <w:rStyle w:val="StyleUnderline"/>
          <w:rFonts w:asciiTheme="minorHAnsi" w:hAnsiTheme="minorHAnsi" w:cstheme="minorHAnsi"/>
          <w:highlight w:val="green"/>
        </w:rPr>
        <w:t>debate centers on personal attacks</w:t>
      </w:r>
      <w:r w:rsidRPr="001671B0">
        <w:rPr>
          <w:rStyle w:val="StyleUnderline"/>
          <w:rFonts w:asciiTheme="minorHAnsi" w:hAnsiTheme="minorHAnsi" w:cstheme="minorHAnsi"/>
        </w:rPr>
        <w:t xml:space="preserve"> against opposing debaters.</w:t>
      </w:r>
      <w:r w:rsidRPr="001671B0">
        <w:rPr>
          <w:rFonts w:asciiTheme="minorHAnsi" w:hAnsiTheme="minorHAnsi" w:cstheme="minorHAnsi"/>
          <w:sz w:val="16"/>
        </w:rPr>
        <w:t xml:space="preserve"> This causes tensions between debaters that frequently result in debaters losing interest or quitting. </w:t>
      </w:r>
      <w:r w:rsidRPr="001671B0">
        <w:rPr>
          <w:rStyle w:val="StyleUnderline"/>
          <w:rFonts w:asciiTheme="minorHAnsi" w:hAnsiTheme="minorHAnsi" w:cstheme="minorHAnsi"/>
          <w:highlight w:val="green"/>
        </w:rPr>
        <w:t>By</w:t>
      </w:r>
      <w:r w:rsidRPr="001671B0">
        <w:rPr>
          <w:rStyle w:val="StyleUnderline"/>
          <w:rFonts w:asciiTheme="minorHAnsi" w:hAnsiTheme="minorHAnsi" w:cstheme="minorHAnsi"/>
        </w:rPr>
        <w:t xml:space="preserve"> alienating and </w:t>
      </w:r>
      <w:r w:rsidRPr="001671B0">
        <w:rPr>
          <w:rStyle w:val="StyleUnderline"/>
          <w:rFonts w:asciiTheme="minorHAnsi" w:hAnsiTheme="minorHAnsi" w:cstheme="minorHAnsi"/>
          <w:highlight w:val="green"/>
        </w:rPr>
        <w:t>excluding members</w:t>
      </w:r>
      <w:r w:rsidRPr="001671B0">
        <w:rPr>
          <w:rStyle w:val="StyleUnderline"/>
          <w:rFonts w:asciiTheme="minorHAnsi" w:hAnsiTheme="minorHAnsi" w:cstheme="minorHAnsi"/>
        </w:rPr>
        <w:t xml:space="preserve"> of the competitive interscholastic debate community </w:t>
      </w:r>
      <w:r w:rsidRPr="001671B0">
        <w:rPr>
          <w:rStyle w:val="StyleUnderline"/>
          <w:rFonts w:asciiTheme="minorHAnsi" w:hAnsiTheme="minorHAnsi" w:cstheme="minorHAnsi"/>
          <w:highlight w:val="green"/>
        </w:rPr>
        <w:t>for</w:t>
      </w:r>
      <w:r w:rsidRPr="001671B0">
        <w:rPr>
          <w:rStyle w:val="StyleUnderline"/>
          <w:rFonts w:asciiTheme="minorHAnsi" w:hAnsiTheme="minorHAnsi" w:cstheme="minorHAnsi"/>
        </w:rPr>
        <w:t xml:space="preserve"> the purpose of </w:t>
      </w:r>
      <w:r w:rsidRPr="001671B0">
        <w:rPr>
          <w:rStyle w:val="StyleUnderline"/>
          <w:rFonts w:asciiTheme="minorHAnsi" w:hAnsiTheme="minorHAnsi" w:cstheme="minorHAnsi"/>
          <w:highlight w:val="green"/>
        </w:rPr>
        <w:t>winning</w:t>
      </w:r>
      <w:r w:rsidRPr="001671B0">
        <w:rPr>
          <w:rStyle w:val="StyleUnderline"/>
          <w:rFonts w:asciiTheme="minorHAnsi" w:hAnsiTheme="minorHAnsi" w:cstheme="minorHAnsi"/>
        </w:rPr>
        <w:t xml:space="preserve"> a debate, </w:t>
      </w:r>
      <w:r w:rsidRPr="001671B0">
        <w:rPr>
          <w:rStyle w:val="StyleUnderline"/>
          <w:rFonts w:asciiTheme="minorHAnsi" w:hAnsiTheme="minorHAnsi" w:cstheme="minorHAnsi"/>
          <w:highlight w:val="green"/>
        </w:rPr>
        <w:t>it</w:t>
      </w:r>
      <w:r w:rsidRPr="001671B0">
        <w:rPr>
          <w:rStyle w:val="StyleUnderline"/>
          <w:rFonts w:asciiTheme="minorHAnsi" w:hAnsiTheme="minorHAnsi" w:cstheme="minorHAnsi"/>
        </w:rPr>
        <w:t xml:space="preserve"> also </w:t>
      </w:r>
      <w:r w:rsidRPr="001671B0">
        <w:rPr>
          <w:rStyle w:val="StyleUnderline"/>
          <w:rFonts w:asciiTheme="minorHAnsi" w:hAnsiTheme="minorHAnsi" w:cstheme="minorHAnsi"/>
          <w:highlight w:val="green"/>
        </w:rPr>
        <w:t>makes</w:t>
      </w:r>
      <w:r w:rsidRPr="001671B0">
        <w:rPr>
          <w:rStyle w:val="StyleUnderline"/>
          <w:rFonts w:asciiTheme="minorHAnsi" w:hAnsiTheme="minorHAnsi" w:cstheme="minorHAnsi"/>
        </w:rPr>
        <w:t xml:space="preserve"> the reaching of any </w:t>
      </w:r>
      <w:r w:rsidRPr="001671B0">
        <w:rPr>
          <w:rStyle w:val="StyleUnderline"/>
          <w:rFonts w:asciiTheme="minorHAnsi" w:hAnsiTheme="minorHAnsi" w:cstheme="minorHAnsi"/>
          <w:highlight w:val="green"/>
        </w:rPr>
        <w:t xml:space="preserve">compromise </w:t>
      </w:r>
      <w:r w:rsidRPr="001671B0">
        <w:rPr>
          <w:rStyle w:val="StyleUnderline"/>
          <w:rFonts w:asciiTheme="minorHAnsi" w:hAnsiTheme="minorHAnsi" w:cstheme="minorHAnsi"/>
        </w:rPr>
        <w:t xml:space="preserve">outside of the debate—the only place where compromise is possible—much </w:t>
      </w:r>
      <w:r w:rsidRPr="001671B0">
        <w:rPr>
          <w:rStyle w:val="StyleUnderline"/>
          <w:rFonts w:asciiTheme="minorHAnsi" w:hAnsiTheme="minorHAnsi" w:cstheme="minorHAnsi"/>
          <w:highlight w:val="green"/>
        </w:rPr>
        <w:t xml:space="preserve">less likely. </w:t>
      </w:r>
      <w:r w:rsidRPr="001671B0">
        <w:rPr>
          <w:rStyle w:val="StyleUnderline"/>
          <w:rFonts w:asciiTheme="minorHAnsi" w:hAnsiTheme="minorHAnsi" w:cstheme="minorHAnsi"/>
        </w:rPr>
        <w:t xml:space="preserve">By </w:t>
      </w:r>
      <w:r w:rsidRPr="001671B0">
        <w:rPr>
          <w:rStyle w:val="StyleUnderline"/>
          <w:rFonts w:asciiTheme="minorHAnsi" w:hAnsiTheme="minorHAnsi" w:cstheme="minorHAnsi"/>
          <w:highlight w:val="green"/>
        </w:rPr>
        <w:t>bringing</w:t>
      </w:r>
      <w:r w:rsidRPr="001671B0">
        <w:rPr>
          <w:rStyle w:val="StyleUnderline"/>
          <w:rFonts w:asciiTheme="minorHAnsi" w:hAnsiTheme="minorHAnsi" w:cstheme="minorHAnsi"/>
        </w:rPr>
        <w:t xml:space="preserve"> the </w:t>
      </w:r>
      <w:r w:rsidRPr="001671B0">
        <w:rPr>
          <w:rStyle w:val="StyleUnderline"/>
          <w:rFonts w:asciiTheme="minorHAnsi" w:hAnsiTheme="minorHAnsi" w:cstheme="minorHAnsi"/>
          <w:highlight w:val="green"/>
        </w:rPr>
        <w:t>social issue into</w:t>
      </w:r>
      <w:r w:rsidRPr="001671B0">
        <w:rPr>
          <w:rStyle w:val="StyleUnderline"/>
          <w:rFonts w:asciiTheme="minorHAnsi" w:hAnsiTheme="minorHAnsi" w:cstheme="minorHAnsi"/>
        </w:rPr>
        <w:t xml:space="preserve"> a </w:t>
      </w:r>
      <w:r w:rsidRPr="001671B0">
        <w:rPr>
          <w:rStyle w:val="StyleUnderline"/>
          <w:rFonts w:asciiTheme="minorHAnsi" w:hAnsiTheme="minorHAnsi" w:cstheme="minorHAnsi"/>
          <w:highlight w:val="green"/>
        </w:rPr>
        <w:t>debate</w:t>
      </w:r>
      <w:r w:rsidRPr="001671B0">
        <w:rPr>
          <w:rStyle w:val="StyleUnderline"/>
          <w:rFonts w:asciiTheme="minorHAnsi" w:hAnsiTheme="minorHAnsi" w:cstheme="minorHAnsi"/>
        </w:rPr>
        <w:t xml:space="preserve"> round, debaters </w:t>
      </w:r>
      <w:r w:rsidRPr="001671B0">
        <w:rPr>
          <w:rStyle w:val="StyleUnderline"/>
          <w:rFonts w:asciiTheme="minorHAnsi" w:hAnsiTheme="minorHAnsi" w:cstheme="minorHAnsi"/>
          <w:highlight w:val="green"/>
        </w:rPr>
        <w:t xml:space="preserve">impede </w:t>
      </w:r>
      <w:proofErr w:type="spellStart"/>
      <w:r w:rsidRPr="001671B0">
        <w:rPr>
          <w:rStyle w:val="StyleUnderline"/>
          <w:rFonts w:asciiTheme="minorHAnsi" w:hAnsiTheme="minorHAnsi" w:cstheme="minorHAnsi"/>
          <w:highlight w:val="green"/>
        </w:rPr>
        <w:t>out-of</w:t>
      </w:r>
      <w:proofErr w:type="spellEnd"/>
      <w:r w:rsidRPr="001671B0">
        <w:rPr>
          <w:rStyle w:val="StyleUnderline"/>
          <w:rFonts w:asciiTheme="minorHAnsi" w:hAnsiTheme="minorHAnsi" w:cstheme="minorHAnsi"/>
          <w:highlight w:val="green"/>
        </w:rPr>
        <w:t xml:space="preserve"> round progress</w:t>
      </w:r>
      <w:r w:rsidRPr="001671B0">
        <w:rPr>
          <w:rStyle w:val="StyleUnderline"/>
          <w:rFonts w:asciiTheme="minorHAnsi" w:hAnsiTheme="minorHAnsi" w:cstheme="minorHAnsi"/>
        </w:rPr>
        <w:t xml:space="preserve"> on the resolution of social issues within and outside the debate community </w:t>
      </w:r>
      <w:r w:rsidRPr="001671B0">
        <w:rPr>
          <w:rStyle w:val="StyleUnderline"/>
          <w:rFonts w:asciiTheme="minorHAnsi" w:hAnsiTheme="minorHAnsi" w:cstheme="minorHAnsi"/>
          <w:highlight w:val="green"/>
        </w:rPr>
        <w:t>by prompting backlash.</w:t>
      </w:r>
    </w:p>
    <w:p w14:paraId="42396822" w14:textId="476B6DD8" w:rsidR="00A67257" w:rsidRDefault="00A67257" w:rsidP="00A67257">
      <w:pPr>
        <w:rPr>
          <w:rFonts w:asciiTheme="minorHAnsi" w:hAnsiTheme="minorHAnsi" w:cstheme="minorHAnsi"/>
        </w:rPr>
      </w:pPr>
    </w:p>
    <w:p w14:paraId="656883B9" w14:textId="77777777" w:rsidR="00A67257" w:rsidRPr="00B120C1" w:rsidRDefault="00A67257" w:rsidP="00A67257">
      <w:pPr>
        <w:pStyle w:val="Heading3"/>
        <w:rPr>
          <w:rFonts w:asciiTheme="minorHAnsi" w:hAnsiTheme="minorHAnsi" w:cstheme="minorHAnsi"/>
        </w:rPr>
      </w:pPr>
      <w:r w:rsidRPr="00B120C1">
        <w:rPr>
          <w:rFonts w:asciiTheme="minorHAnsi" w:hAnsiTheme="minorHAnsi" w:cstheme="minorHAnsi"/>
        </w:rPr>
        <w:t>1NC---No Rev</w:t>
      </w:r>
    </w:p>
    <w:p w14:paraId="75924D1C" w14:textId="77777777" w:rsidR="00A67257" w:rsidRPr="00B120C1" w:rsidRDefault="00A67257" w:rsidP="00A67257">
      <w:pPr>
        <w:pStyle w:val="Heading4"/>
        <w:rPr>
          <w:rFonts w:asciiTheme="minorHAnsi" w:hAnsiTheme="minorHAnsi" w:cstheme="minorHAnsi"/>
        </w:rPr>
      </w:pPr>
      <w:r w:rsidRPr="00B120C1">
        <w:rPr>
          <w:rFonts w:asciiTheme="minorHAnsi" w:hAnsiTheme="minorHAnsi" w:cstheme="minorHAnsi"/>
        </w:rPr>
        <w:t xml:space="preserve">The state </w:t>
      </w:r>
      <w:r w:rsidRPr="00B120C1">
        <w:rPr>
          <w:rFonts w:asciiTheme="minorHAnsi" w:hAnsiTheme="minorHAnsi" w:cstheme="minorHAnsi"/>
          <w:u w:val="single"/>
        </w:rPr>
        <w:t>responds</w:t>
      </w:r>
      <w:r w:rsidRPr="00B120C1">
        <w:rPr>
          <w:rFonts w:asciiTheme="minorHAnsi" w:hAnsiTheme="minorHAnsi" w:cstheme="minorHAnsi"/>
        </w:rPr>
        <w:t xml:space="preserve"> with </w:t>
      </w:r>
      <w:r w:rsidRPr="00B120C1">
        <w:rPr>
          <w:rFonts w:asciiTheme="minorHAnsi" w:hAnsiTheme="minorHAnsi" w:cstheme="minorHAnsi"/>
          <w:u w:val="single"/>
        </w:rPr>
        <w:t>military crackdowns</w:t>
      </w:r>
      <w:r w:rsidRPr="00B120C1">
        <w:rPr>
          <w:rFonts w:asciiTheme="minorHAnsi" w:hAnsiTheme="minorHAnsi" w:cstheme="minorHAnsi"/>
        </w:rPr>
        <w:t xml:space="preserve">. </w:t>
      </w:r>
    </w:p>
    <w:p w14:paraId="08A52383" w14:textId="77777777" w:rsidR="00A67257" w:rsidRPr="00B120C1" w:rsidRDefault="00A67257" w:rsidP="00A67257">
      <w:pPr>
        <w:rPr>
          <w:rFonts w:asciiTheme="minorHAnsi" w:hAnsiTheme="minorHAnsi" w:cstheme="minorHAnsi"/>
        </w:rPr>
      </w:pPr>
      <w:r w:rsidRPr="00B120C1">
        <w:rPr>
          <w:rFonts w:asciiTheme="minorHAnsi" w:hAnsiTheme="minorHAnsi" w:cstheme="minorHAnsi"/>
          <w:b/>
          <w:bCs/>
          <w:sz w:val="26"/>
          <w:szCs w:val="26"/>
        </w:rPr>
        <w:t>Flaherty ’5</w:t>
      </w:r>
      <w:r w:rsidRPr="00B120C1">
        <w:rPr>
          <w:rFonts w:asciiTheme="minorHAnsi" w:hAnsiTheme="minorHAnsi" w:cstheme="minorHAnsi"/>
        </w:rPr>
        <w:t xml:space="preserve"> [Kevin; 2005; B.A. in International Relations from the University of South California; </w:t>
      </w:r>
      <w:proofErr w:type="spellStart"/>
      <w:r w:rsidRPr="00B120C1">
        <w:rPr>
          <w:rFonts w:asciiTheme="minorHAnsi" w:hAnsiTheme="minorHAnsi" w:cstheme="minorHAnsi"/>
        </w:rPr>
        <w:t>Cryptogon</w:t>
      </w:r>
      <w:proofErr w:type="spellEnd"/>
      <w:r w:rsidRPr="00B120C1">
        <w:rPr>
          <w:rFonts w:asciiTheme="minorHAnsi" w:hAnsiTheme="minorHAnsi" w:cstheme="minorHAnsi"/>
        </w:rPr>
        <w:t>, “Militant Electronic Piracy:</w:t>
      </w:r>
      <w:r w:rsidRPr="00B120C1">
        <w:rPr>
          <w:rFonts w:asciiTheme="minorHAnsi" w:hAnsiTheme="minorHAnsi" w:cstheme="minorHAnsi"/>
        </w:rPr>
        <w:br/>
        <w:t xml:space="preserve">Non-Violent Insurgency Tactics Against the American Corporate State,” </w:t>
      </w:r>
      <w:hyperlink r:id="rId15" w:history="1">
        <w:r w:rsidRPr="00B120C1">
          <w:rPr>
            <w:rStyle w:val="Hyperlink"/>
            <w:rFonts w:asciiTheme="minorHAnsi" w:hAnsiTheme="minorHAnsi" w:cstheme="minorHAnsi"/>
          </w:rPr>
          <w:t>http://cryptogon.com/docs/pirate_insurgency.html/</w:t>
        </w:r>
      </w:hyperlink>
      <w:r w:rsidRPr="00B120C1">
        <w:rPr>
          <w:rFonts w:asciiTheme="minorHAnsi" w:hAnsiTheme="minorHAnsi" w:cstheme="minorHAnsi"/>
        </w:rPr>
        <w:t>]</w:t>
      </w:r>
    </w:p>
    <w:p w14:paraId="2F296A0E" w14:textId="77777777" w:rsidR="00B829D8" w:rsidRDefault="00A67257" w:rsidP="00A67257">
      <w:pPr>
        <w:rPr>
          <w:rFonts w:asciiTheme="minorHAnsi" w:hAnsiTheme="minorHAnsi" w:cstheme="minorHAnsi"/>
          <w:sz w:val="14"/>
          <w:szCs w:val="14"/>
        </w:rPr>
      </w:pPr>
      <w:r w:rsidRPr="00B120C1">
        <w:rPr>
          <w:rStyle w:val="Emphasis"/>
          <w:rFonts w:asciiTheme="minorHAnsi" w:hAnsiTheme="minorHAnsi" w:cstheme="minorHAnsi"/>
        </w:rPr>
        <w:t xml:space="preserve">Any </w:t>
      </w:r>
      <w:r w:rsidRPr="00B120C1">
        <w:rPr>
          <w:rStyle w:val="Emphasis"/>
          <w:rFonts w:asciiTheme="minorHAnsi" w:hAnsiTheme="minorHAnsi" w:cstheme="minorHAnsi"/>
          <w:highlight w:val="green"/>
        </w:rPr>
        <w:t>violent insurgency</w:t>
      </w:r>
      <w:r w:rsidRPr="00B120C1">
        <w:rPr>
          <w:rFonts w:asciiTheme="minorHAnsi" w:hAnsiTheme="minorHAnsi" w:cstheme="minorHAnsi"/>
          <w:highlight w:val="green"/>
          <w:u w:val="single"/>
        </w:rPr>
        <w:t xml:space="preserve"> against the</w:t>
      </w:r>
      <w:r w:rsidRPr="00B120C1">
        <w:rPr>
          <w:rStyle w:val="StyleUnderline"/>
          <w:rFonts w:asciiTheme="minorHAnsi" w:hAnsiTheme="minorHAnsi" w:cstheme="minorHAnsi"/>
        </w:rPr>
        <w:t xml:space="preserve"> American Corporate </w:t>
      </w:r>
      <w:r w:rsidRPr="00B120C1">
        <w:rPr>
          <w:rStyle w:val="StyleUnderline"/>
          <w:rFonts w:asciiTheme="minorHAnsi" w:hAnsiTheme="minorHAnsi" w:cstheme="minorHAnsi"/>
          <w:highlight w:val="green"/>
        </w:rPr>
        <w:t>State</w:t>
      </w:r>
      <w:r w:rsidRPr="00B120C1">
        <w:rPr>
          <w:rFonts w:asciiTheme="minorHAnsi" w:hAnsiTheme="minorHAnsi" w:cstheme="minorHAnsi"/>
          <w:highlight w:val="green"/>
          <w:u w:val="single"/>
        </w:rPr>
        <w:t xml:space="preserve"> is sure to </w:t>
      </w:r>
      <w:r w:rsidRPr="00B120C1">
        <w:rPr>
          <w:rStyle w:val="Emphasis"/>
          <w:rFonts w:asciiTheme="minorHAnsi" w:hAnsiTheme="minorHAnsi" w:cstheme="minorHAnsi"/>
          <w:highlight w:val="green"/>
        </w:rPr>
        <w:t>fail</w:t>
      </w:r>
      <w:r w:rsidRPr="00B120C1">
        <w:rPr>
          <w:rFonts w:asciiTheme="minorHAnsi" w:hAnsiTheme="minorHAnsi" w:cstheme="minorHAnsi"/>
          <w:sz w:val="14"/>
          <w:highlight w:val="green"/>
        </w:rPr>
        <w:t xml:space="preserve"> </w:t>
      </w:r>
      <w:r w:rsidRPr="00B120C1">
        <w:rPr>
          <w:rFonts w:asciiTheme="minorHAnsi" w:hAnsiTheme="minorHAnsi" w:cstheme="minorHAnsi"/>
          <w:highlight w:val="green"/>
          <w:u w:val="single"/>
        </w:rPr>
        <w:t xml:space="preserve">and will </w:t>
      </w:r>
      <w:r w:rsidRPr="00B120C1">
        <w:rPr>
          <w:rStyle w:val="Emphasis"/>
          <w:rFonts w:asciiTheme="minorHAnsi" w:hAnsiTheme="minorHAnsi" w:cstheme="minorHAnsi"/>
          <w:highlight w:val="green"/>
        </w:rPr>
        <w:t>only</w:t>
      </w:r>
      <w:r w:rsidRPr="00B120C1">
        <w:rPr>
          <w:rFonts w:asciiTheme="minorHAnsi" w:hAnsiTheme="minorHAnsi" w:cstheme="minorHAnsi"/>
          <w:u w:val="single"/>
        </w:rPr>
        <w:t xml:space="preserve"> serve to </w:t>
      </w:r>
      <w:r w:rsidRPr="00B120C1">
        <w:rPr>
          <w:rFonts w:asciiTheme="minorHAnsi" w:hAnsiTheme="minorHAnsi" w:cstheme="minorHAnsi"/>
          <w:highlight w:val="green"/>
          <w:u w:val="single"/>
        </w:rPr>
        <w:t>enhance</w:t>
      </w:r>
      <w:r w:rsidRPr="00B120C1">
        <w:rPr>
          <w:rFonts w:asciiTheme="minorHAnsi" w:hAnsiTheme="minorHAnsi" w:cstheme="minorHAnsi"/>
          <w:u w:val="single"/>
        </w:rPr>
        <w:t xml:space="preserve"> the </w:t>
      </w:r>
      <w:r w:rsidRPr="00B120C1">
        <w:rPr>
          <w:rStyle w:val="Emphasis"/>
          <w:rFonts w:asciiTheme="minorHAnsi" w:hAnsiTheme="minorHAnsi" w:cstheme="minorHAnsi"/>
        </w:rPr>
        <w:t xml:space="preserve">state's </w:t>
      </w:r>
      <w:r w:rsidRPr="00B120C1">
        <w:rPr>
          <w:rStyle w:val="Emphasis"/>
          <w:rFonts w:asciiTheme="minorHAnsi" w:hAnsiTheme="minorHAnsi" w:cstheme="minorHAnsi"/>
          <w:highlight w:val="green"/>
        </w:rPr>
        <w:t>power</w:t>
      </w:r>
      <w:r w:rsidRPr="00B120C1">
        <w:rPr>
          <w:rFonts w:asciiTheme="minorHAnsi" w:hAnsiTheme="minorHAnsi" w:cstheme="minorHAnsi"/>
          <w:sz w:val="14"/>
        </w:rPr>
        <w:t xml:space="preserve">. The major flaw of </w:t>
      </w:r>
      <w:r w:rsidRPr="00B120C1">
        <w:rPr>
          <w:rFonts w:asciiTheme="minorHAnsi" w:hAnsiTheme="minorHAnsi" w:cstheme="minorHAnsi"/>
          <w:sz w:val="16"/>
          <w:szCs w:val="16"/>
        </w:rPr>
        <w:t xml:space="preserve">violent insurgencies, both </w:t>
      </w:r>
      <w:proofErr w:type="gramStart"/>
      <w:r w:rsidRPr="00B120C1">
        <w:rPr>
          <w:rFonts w:asciiTheme="minorHAnsi" w:hAnsiTheme="minorHAnsi" w:cstheme="minorHAnsi"/>
          <w:sz w:val="16"/>
          <w:szCs w:val="16"/>
        </w:rPr>
        <w:t>cell</w:t>
      </w:r>
      <w:proofErr w:type="gramEnd"/>
      <w:r w:rsidRPr="00B120C1">
        <w:rPr>
          <w:rFonts w:asciiTheme="minorHAnsi" w:hAnsiTheme="minorHAnsi" w:cstheme="minorHAnsi"/>
          <w:sz w:val="16"/>
          <w:szCs w:val="16"/>
        </w:rPr>
        <w:t xml:space="preserve"> based (Weathermen Underground, Black Panthers, Aryan Nations etc.) and leaderless (Earth Liberation Front, People for the Ethical Treatment of Animals, etc.) is that they are attempting to attack the system</w:t>
      </w:r>
      <w:r w:rsidRPr="00B120C1">
        <w:rPr>
          <w:rFonts w:asciiTheme="minorHAnsi" w:hAnsiTheme="minorHAnsi" w:cstheme="minorHAnsi"/>
        </w:rPr>
        <w:t xml:space="preserve"> </w:t>
      </w:r>
      <w:r w:rsidRPr="00B120C1">
        <w:rPr>
          <w:rFonts w:asciiTheme="minorHAnsi" w:hAnsiTheme="minorHAnsi" w:cstheme="minorHAnsi"/>
          <w:u w:val="single"/>
        </w:rPr>
        <w:t xml:space="preserve">using the same tactics </w:t>
      </w:r>
      <w:r w:rsidRPr="00B120C1">
        <w:rPr>
          <w:rFonts w:asciiTheme="minorHAnsi" w:hAnsiTheme="minorHAnsi" w:cstheme="minorHAnsi"/>
          <w:highlight w:val="green"/>
          <w:u w:val="single"/>
        </w:rPr>
        <w:t>the</w:t>
      </w:r>
      <w:r w:rsidRPr="00B120C1">
        <w:rPr>
          <w:rFonts w:asciiTheme="minorHAnsi" w:hAnsiTheme="minorHAnsi" w:cstheme="minorHAnsi"/>
          <w:u w:val="single"/>
        </w:rPr>
        <w:t xml:space="preserve"> </w:t>
      </w:r>
      <w:r w:rsidRPr="00B120C1">
        <w:rPr>
          <w:rStyle w:val="StyleUnderline"/>
          <w:rFonts w:asciiTheme="minorHAnsi" w:hAnsiTheme="minorHAnsi" w:cstheme="minorHAnsi"/>
        </w:rPr>
        <w:t xml:space="preserve">American Corporate </w:t>
      </w:r>
      <w:r w:rsidRPr="00B120C1">
        <w:rPr>
          <w:rStyle w:val="StyleUnderline"/>
          <w:rFonts w:asciiTheme="minorHAnsi" w:hAnsiTheme="minorHAnsi" w:cstheme="minorHAnsi"/>
          <w:highlight w:val="green"/>
        </w:rPr>
        <w:t>State</w:t>
      </w:r>
      <w:r w:rsidRPr="00B120C1">
        <w:rPr>
          <w:rFonts w:asciiTheme="minorHAnsi" w:hAnsiTheme="minorHAnsi" w:cstheme="minorHAnsi"/>
          <w:highlight w:val="green"/>
          <w:u w:val="single"/>
        </w:rPr>
        <w:t xml:space="preserve"> has </w:t>
      </w:r>
      <w:r w:rsidRPr="00B120C1">
        <w:rPr>
          <w:rStyle w:val="Emphasis"/>
          <w:rFonts w:asciiTheme="minorHAnsi" w:hAnsiTheme="minorHAnsi" w:cstheme="minorHAnsi"/>
        </w:rPr>
        <w:t xml:space="preserve">already </w:t>
      </w:r>
      <w:r w:rsidRPr="00B120C1">
        <w:rPr>
          <w:rStyle w:val="Emphasis"/>
          <w:rFonts w:asciiTheme="minorHAnsi" w:hAnsiTheme="minorHAnsi" w:cstheme="minorHAnsi"/>
          <w:highlight w:val="green"/>
        </w:rPr>
        <w:t>mastered</w:t>
      </w:r>
      <w:r w:rsidRPr="00B120C1">
        <w:rPr>
          <w:rFonts w:asciiTheme="minorHAnsi" w:hAnsiTheme="minorHAnsi" w:cstheme="minorHAnsi"/>
          <w:highlight w:val="green"/>
          <w:u w:val="single"/>
        </w:rPr>
        <w:t xml:space="preserve">: terror and </w:t>
      </w:r>
      <w:r w:rsidRPr="00B120C1">
        <w:rPr>
          <w:rStyle w:val="Emphasis"/>
          <w:rFonts w:asciiTheme="minorHAnsi" w:hAnsiTheme="minorHAnsi" w:cstheme="minorHAnsi"/>
          <w:highlight w:val="green"/>
        </w:rPr>
        <w:t>psy</w:t>
      </w:r>
      <w:r w:rsidRPr="00B120C1">
        <w:rPr>
          <w:rStyle w:val="Emphasis"/>
          <w:rFonts w:asciiTheme="minorHAnsi" w:hAnsiTheme="minorHAnsi" w:cstheme="minorHAnsi"/>
        </w:rPr>
        <w:t xml:space="preserve">chological </w:t>
      </w:r>
      <w:r w:rsidRPr="00B120C1">
        <w:rPr>
          <w:rStyle w:val="Emphasis"/>
          <w:rFonts w:asciiTheme="minorHAnsi" w:hAnsiTheme="minorHAnsi" w:cstheme="minorHAnsi"/>
          <w:highlight w:val="green"/>
        </w:rPr>
        <w:t>op</w:t>
      </w:r>
      <w:r w:rsidRPr="00B120C1">
        <w:rPr>
          <w:rStyle w:val="Emphasis"/>
          <w:rFonts w:asciiTheme="minorHAnsi" w:hAnsiTheme="minorHAnsi" w:cstheme="minorHAnsi"/>
        </w:rPr>
        <w:t>eration</w:t>
      </w:r>
      <w:r w:rsidRPr="00B120C1">
        <w:rPr>
          <w:rStyle w:val="Emphasis"/>
          <w:rFonts w:asciiTheme="minorHAnsi" w:hAnsiTheme="minorHAnsi" w:cstheme="minorHAnsi"/>
          <w:highlight w:val="green"/>
        </w:rPr>
        <w:t>s</w:t>
      </w:r>
      <w:r w:rsidRPr="00B120C1">
        <w:rPr>
          <w:rStyle w:val="StyleUnderline"/>
          <w:rFonts w:asciiTheme="minorHAnsi" w:hAnsiTheme="minorHAnsi" w:cstheme="minorHAnsi"/>
          <w:highlight w:val="green"/>
        </w:rPr>
        <w:t>. The</w:t>
      </w:r>
      <w:r w:rsidRPr="00B120C1">
        <w:rPr>
          <w:rFonts w:asciiTheme="minorHAnsi" w:hAnsiTheme="minorHAnsi" w:cstheme="minorHAnsi"/>
          <w:u w:val="single"/>
        </w:rPr>
        <w:t xml:space="preserve"> </w:t>
      </w:r>
      <w:r w:rsidRPr="00B120C1">
        <w:rPr>
          <w:rStyle w:val="StyleUnderline"/>
          <w:rFonts w:asciiTheme="minorHAnsi" w:hAnsiTheme="minorHAnsi" w:cstheme="minorHAnsi"/>
        </w:rPr>
        <w:t xml:space="preserve">American Corporate </w:t>
      </w:r>
      <w:r w:rsidRPr="00B120C1">
        <w:rPr>
          <w:rStyle w:val="StyleUnderline"/>
          <w:rFonts w:asciiTheme="minorHAnsi" w:hAnsiTheme="minorHAnsi" w:cstheme="minorHAnsi"/>
          <w:highlight w:val="green"/>
        </w:rPr>
        <w:t>State</w:t>
      </w:r>
      <w:r w:rsidRPr="00B120C1">
        <w:rPr>
          <w:rFonts w:asciiTheme="minorHAnsi" w:hAnsiTheme="minorHAnsi" w:cstheme="minorHAnsi"/>
          <w:sz w:val="14"/>
        </w:rPr>
        <w:t xml:space="preserve"> attained primacy through the effective application of terror and psychological operations. Therefore, it </w:t>
      </w:r>
      <w:r w:rsidRPr="00B120C1">
        <w:rPr>
          <w:rFonts w:asciiTheme="minorHAnsi" w:hAnsiTheme="minorHAnsi" w:cstheme="minorHAnsi"/>
          <w:highlight w:val="green"/>
          <w:u w:val="single"/>
        </w:rPr>
        <w:t xml:space="preserve">has </w:t>
      </w:r>
      <w:r w:rsidRPr="00B120C1">
        <w:rPr>
          <w:rStyle w:val="Emphasis"/>
          <w:rFonts w:asciiTheme="minorHAnsi" w:hAnsiTheme="minorHAnsi" w:cstheme="minorHAnsi"/>
        </w:rPr>
        <w:t xml:space="preserve">far </w:t>
      </w:r>
      <w:r w:rsidRPr="00B120C1">
        <w:rPr>
          <w:rStyle w:val="Emphasis"/>
          <w:rFonts w:asciiTheme="minorHAnsi" w:hAnsiTheme="minorHAnsi" w:cstheme="minorHAnsi"/>
          <w:highlight w:val="green"/>
        </w:rPr>
        <w:t>more</w:t>
      </w:r>
      <w:r w:rsidRPr="00B120C1">
        <w:rPr>
          <w:rFonts w:asciiTheme="minorHAnsi" w:hAnsiTheme="minorHAnsi" w:cstheme="minorHAnsi"/>
          <w:highlight w:val="green"/>
          <w:u w:val="single"/>
        </w:rPr>
        <w:t xml:space="preserve"> skill</w:t>
      </w:r>
      <w:r w:rsidRPr="00B120C1">
        <w:rPr>
          <w:rFonts w:asciiTheme="minorHAnsi" w:hAnsiTheme="minorHAnsi" w:cstheme="minorHAnsi"/>
          <w:u w:val="single"/>
        </w:rPr>
        <w:t xml:space="preserve"> and experience in the use of these tactics </w:t>
      </w:r>
      <w:r w:rsidRPr="00B120C1">
        <w:rPr>
          <w:rFonts w:asciiTheme="minorHAnsi" w:hAnsiTheme="minorHAnsi" w:cstheme="minorHAnsi"/>
          <w:highlight w:val="green"/>
          <w:u w:val="single"/>
        </w:rPr>
        <w:t xml:space="preserve">than </w:t>
      </w:r>
      <w:r w:rsidRPr="00B120C1">
        <w:rPr>
          <w:rStyle w:val="Emphasis"/>
          <w:rFonts w:asciiTheme="minorHAnsi" w:hAnsiTheme="minorHAnsi" w:cstheme="minorHAnsi"/>
          <w:highlight w:val="green"/>
        </w:rPr>
        <w:t>any upstart</w:t>
      </w:r>
      <w:r w:rsidRPr="00B120C1">
        <w:rPr>
          <w:rFonts w:asciiTheme="minorHAnsi" w:hAnsiTheme="minorHAnsi" w:cstheme="minorHAnsi"/>
          <w:highlight w:val="green"/>
          <w:u w:val="single"/>
        </w:rPr>
        <w:t xml:space="preserve"> could </w:t>
      </w:r>
      <w:r w:rsidRPr="00B120C1">
        <w:rPr>
          <w:rStyle w:val="Emphasis"/>
          <w:rFonts w:asciiTheme="minorHAnsi" w:hAnsiTheme="minorHAnsi" w:cstheme="minorHAnsi"/>
        </w:rPr>
        <w:t xml:space="preserve">ever </w:t>
      </w:r>
      <w:r w:rsidRPr="00B120C1">
        <w:rPr>
          <w:rStyle w:val="Emphasis"/>
          <w:rFonts w:asciiTheme="minorHAnsi" w:hAnsiTheme="minorHAnsi" w:cstheme="minorHAnsi"/>
          <w:highlight w:val="green"/>
        </w:rPr>
        <w:t>hope</w:t>
      </w:r>
      <w:r w:rsidRPr="00B120C1">
        <w:rPr>
          <w:rFonts w:asciiTheme="minorHAnsi" w:hAnsiTheme="minorHAnsi" w:cstheme="minorHAnsi"/>
          <w:highlight w:val="green"/>
          <w:u w:val="single"/>
        </w:rPr>
        <w:t xml:space="preserve"> </w:t>
      </w:r>
      <w:r w:rsidRPr="00B120C1">
        <w:rPr>
          <w:rStyle w:val="StyleUnderline"/>
          <w:rFonts w:asciiTheme="minorHAnsi" w:hAnsiTheme="minorHAnsi" w:cstheme="minorHAnsi"/>
          <w:highlight w:val="green"/>
        </w:rPr>
        <w:t>to attain. This makes the</w:t>
      </w:r>
      <w:r w:rsidRPr="00B120C1">
        <w:rPr>
          <w:rFonts w:asciiTheme="minorHAnsi" w:hAnsiTheme="minorHAnsi" w:cstheme="minorHAnsi"/>
          <w:u w:val="single"/>
        </w:rPr>
        <w:t xml:space="preserve"> </w:t>
      </w:r>
      <w:r w:rsidRPr="00B120C1">
        <w:rPr>
          <w:rStyle w:val="StyleUnderline"/>
          <w:rFonts w:asciiTheme="minorHAnsi" w:hAnsiTheme="minorHAnsi" w:cstheme="minorHAnsi"/>
        </w:rPr>
        <w:t xml:space="preserve">American Corporate </w:t>
      </w:r>
      <w:r w:rsidRPr="00B120C1">
        <w:rPr>
          <w:rStyle w:val="StyleUnderline"/>
          <w:rFonts w:asciiTheme="minorHAnsi" w:hAnsiTheme="minorHAnsi" w:cstheme="minorHAnsi"/>
          <w:highlight w:val="green"/>
        </w:rPr>
        <w:t>State</w:t>
      </w:r>
      <w:r w:rsidRPr="00B120C1">
        <w:rPr>
          <w:rFonts w:asciiTheme="minorHAnsi" w:hAnsiTheme="minorHAnsi" w:cstheme="minorHAnsi"/>
          <w:highlight w:val="green"/>
          <w:u w:val="single"/>
        </w:rPr>
        <w:t xml:space="preserve"> </w:t>
      </w:r>
      <w:r w:rsidRPr="00B120C1">
        <w:rPr>
          <w:rStyle w:val="Emphasis"/>
          <w:rFonts w:asciiTheme="minorHAnsi" w:hAnsiTheme="minorHAnsi" w:cstheme="minorHAnsi"/>
          <w:highlight w:val="green"/>
        </w:rPr>
        <w:t>impervious</w:t>
      </w:r>
      <w:r w:rsidRPr="00B120C1">
        <w:rPr>
          <w:rFonts w:asciiTheme="minorHAnsi" w:hAnsiTheme="minorHAnsi" w:cstheme="minorHAnsi"/>
          <w:highlight w:val="green"/>
          <w:u w:val="single"/>
        </w:rPr>
        <w:t xml:space="preserve"> to</w:t>
      </w:r>
      <w:r w:rsidRPr="00B120C1">
        <w:rPr>
          <w:rFonts w:asciiTheme="minorHAnsi" w:hAnsiTheme="minorHAnsi" w:cstheme="minorHAnsi"/>
          <w:u w:val="single"/>
        </w:rPr>
        <w:t xml:space="preserve"> traditional </w:t>
      </w:r>
      <w:r w:rsidRPr="00B120C1">
        <w:rPr>
          <w:rStyle w:val="Emphasis"/>
          <w:rFonts w:asciiTheme="minorHAnsi" w:hAnsiTheme="minorHAnsi" w:cstheme="minorHAnsi"/>
          <w:highlight w:val="green"/>
        </w:rPr>
        <w:t>insurgency</w:t>
      </w:r>
      <w:r w:rsidRPr="00B120C1">
        <w:rPr>
          <w:rStyle w:val="Emphasis"/>
          <w:rFonts w:asciiTheme="minorHAnsi" w:hAnsiTheme="minorHAnsi" w:cstheme="minorHAnsi"/>
        </w:rPr>
        <w:t xml:space="preserve"> tactics</w:t>
      </w:r>
      <w:r w:rsidRPr="00B120C1">
        <w:rPr>
          <w:rFonts w:asciiTheme="minorHAnsi" w:hAnsiTheme="minorHAnsi" w:cstheme="minorHAnsi"/>
          <w:u w:val="single"/>
        </w:rPr>
        <w:t>.</w:t>
      </w:r>
      <w:r w:rsidR="00040B1B">
        <w:rPr>
          <w:rFonts w:asciiTheme="minorHAnsi" w:hAnsiTheme="minorHAnsi" w:cstheme="minorHAnsi"/>
          <w:u w:val="single"/>
        </w:rPr>
        <w:t xml:space="preserve"> </w:t>
      </w:r>
      <w:r w:rsidRPr="00B120C1">
        <w:rPr>
          <w:rFonts w:asciiTheme="minorHAnsi" w:hAnsiTheme="minorHAnsi" w:cstheme="minorHAnsi"/>
          <w:sz w:val="14"/>
        </w:rPr>
        <w:t>- Political Activism and the ACS Counterinsurgency Apparatus</w:t>
      </w:r>
      <w:r w:rsidR="00040B1B">
        <w:rPr>
          <w:rFonts w:asciiTheme="minorHAnsi" w:hAnsiTheme="minorHAnsi" w:cstheme="minorHAnsi"/>
          <w:sz w:val="14"/>
        </w:rPr>
        <w:t xml:space="preserve"> </w:t>
      </w:r>
      <w:proofErr w:type="gramStart"/>
      <w:r w:rsidRPr="00040B1B">
        <w:rPr>
          <w:rFonts w:asciiTheme="minorHAnsi" w:hAnsiTheme="minorHAnsi" w:cstheme="minorHAnsi"/>
          <w:u w:val="single"/>
        </w:rPr>
        <w:t>The</w:t>
      </w:r>
      <w:proofErr w:type="gramEnd"/>
      <w:r w:rsidRPr="00040B1B">
        <w:rPr>
          <w:rFonts w:asciiTheme="minorHAnsi" w:hAnsiTheme="minorHAnsi" w:cstheme="minorHAnsi"/>
          <w:u w:val="single"/>
        </w:rPr>
        <w:t xml:space="preserve"> </w:t>
      </w:r>
      <w:r w:rsidRPr="00040B1B">
        <w:rPr>
          <w:rStyle w:val="StyleUnderline"/>
          <w:rFonts w:asciiTheme="minorHAnsi" w:hAnsiTheme="minorHAnsi" w:cstheme="minorHAnsi"/>
        </w:rPr>
        <w:t>American Corporate State</w:t>
      </w:r>
      <w:r w:rsidRPr="00040B1B">
        <w:rPr>
          <w:rFonts w:asciiTheme="minorHAnsi" w:hAnsiTheme="minorHAnsi" w:cstheme="minorHAnsi"/>
          <w:u w:val="single"/>
        </w:rPr>
        <w:t xml:space="preserve"> employs a </w:t>
      </w:r>
      <w:r w:rsidRPr="00040B1B">
        <w:rPr>
          <w:rStyle w:val="Emphasis"/>
          <w:rFonts w:asciiTheme="minorHAnsi" w:hAnsiTheme="minorHAnsi" w:cstheme="minorHAnsi"/>
        </w:rPr>
        <w:t>full-time counterinsurgency</w:t>
      </w:r>
      <w:r w:rsidRPr="00040B1B">
        <w:rPr>
          <w:rFonts w:asciiTheme="minorHAnsi" w:hAnsiTheme="minorHAnsi" w:cstheme="minorHAnsi"/>
          <w:u w:val="single"/>
        </w:rPr>
        <w:t xml:space="preserve"> infrastructure with resources that are </w:t>
      </w:r>
      <w:r w:rsidRPr="00040B1B">
        <w:rPr>
          <w:rStyle w:val="Emphasis"/>
          <w:rFonts w:asciiTheme="minorHAnsi" w:hAnsiTheme="minorHAnsi" w:cstheme="minorHAnsi"/>
        </w:rPr>
        <w:t>unimaginable</w:t>
      </w:r>
      <w:r w:rsidRPr="00040B1B">
        <w:rPr>
          <w:rFonts w:asciiTheme="minorHAnsi" w:hAnsiTheme="minorHAnsi" w:cstheme="minorHAnsi"/>
          <w:u w:val="single"/>
        </w:rPr>
        <w:t xml:space="preserve"> to most would be insurgents</w:t>
      </w:r>
      <w:r w:rsidRPr="00040B1B">
        <w:rPr>
          <w:rFonts w:asciiTheme="minorHAnsi" w:hAnsiTheme="minorHAnsi" w:cstheme="minorHAnsi"/>
          <w:sz w:val="14"/>
        </w:rPr>
        <w:t xml:space="preserve">. Quite simply, </w:t>
      </w:r>
      <w:r w:rsidRPr="00040B1B">
        <w:rPr>
          <w:rStyle w:val="Emphasis"/>
          <w:rFonts w:asciiTheme="minorHAnsi" w:hAnsiTheme="minorHAnsi" w:cstheme="minorHAnsi"/>
        </w:rPr>
        <w:t>violent insurgents</w:t>
      </w:r>
      <w:r w:rsidRPr="00040B1B">
        <w:rPr>
          <w:rFonts w:asciiTheme="minorHAnsi" w:hAnsiTheme="minorHAnsi" w:cstheme="minorHAnsi"/>
          <w:u w:val="single"/>
        </w:rPr>
        <w:t xml:space="preserve"> have </w:t>
      </w:r>
      <w:r w:rsidRPr="00040B1B">
        <w:rPr>
          <w:rStyle w:val="Emphasis"/>
          <w:rFonts w:asciiTheme="minorHAnsi" w:hAnsiTheme="minorHAnsi" w:cstheme="minorHAnsi"/>
        </w:rPr>
        <w:t>no idea</w:t>
      </w:r>
      <w:r w:rsidRPr="00040B1B">
        <w:rPr>
          <w:rFonts w:asciiTheme="minorHAnsi" w:hAnsiTheme="minorHAnsi" w:cstheme="minorHAnsi"/>
          <w:sz w:val="14"/>
        </w:rPr>
        <w:t xml:space="preserve"> </w:t>
      </w:r>
      <w:r w:rsidRPr="00040B1B">
        <w:rPr>
          <w:rFonts w:asciiTheme="minorHAnsi" w:hAnsiTheme="minorHAnsi" w:cstheme="minorHAnsi"/>
          <w:u w:val="single"/>
        </w:rPr>
        <w:t xml:space="preserve">of just how </w:t>
      </w:r>
      <w:r w:rsidRPr="00040B1B">
        <w:rPr>
          <w:rStyle w:val="Emphasis"/>
          <w:rFonts w:asciiTheme="minorHAnsi" w:hAnsiTheme="minorHAnsi" w:cstheme="minorHAnsi"/>
        </w:rPr>
        <w:t>powerful</w:t>
      </w:r>
      <w:r w:rsidRPr="00040B1B">
        <w:rPr>
          <w:rFonts w:asciiTheme="minorHAnsi" w:hAnsiTheme="minorHAnsi" w:cstheme="minorHAnsi"/>
          <w:u w:val="single"/>
        </w:rPr>
        <w:t xml:space="preserve"> the foe </w:t>
      </w:r>
      <w:proofErr w:type="gramStart"/>
      <w:r w:rsidRPr="00040B1B">
        <w:rPr>
          <w:rFonts w:asciiTheme="minorHAnsi" w:hAnsiTheme="minorHAnsi" w:cstheme="minorHAnsi"/>
          <w:u w:val="single"/>
        </w:rPr>
        <w:t>actually is</w:t>
      </w:r>
      <w:proofErr w:type="gramEnd"/>
      <w:r w:rsidRPr="00040B1B">
        <w:rPr>
          <w:rFonts w:asciiTheme="minorHAnsi" w:hAnsiTheme="minorHAnsi" w:cstheme="minorHAnsi"/>
          <w:u w:val="single"/>
        </w:rPr>
        <w:t>.</w:t>
      </w:r>
      <w:r w:rsidRPr="00040B1B">
        <w:rPr>
          <w:rFonts w:asciiTheme="minorHAnsi" w:hAnsiTheme="minorHAnsi" w:cstheme="minorHAnsi"/>
        </w:rPr>
        <w:t xml:space="preserve"> </w:t>
      </w:r>
      <w:r w:rsidRPr="00040B1B">
        <w:rPr>
          <w:rFonts w:asciiTheme="minorHAnsi" w:hAnsiTheme="minorHAnsi" w:cstheme="minorHAnsi"/>
          <w:sz w:val="16"/>
          <w:szCs w:val="16"/>
        </w:rPr>
        <w:t>Violent</w:t>
      </w:r>
      <w:r w:rsidRPr="00B120C1">
        <w:rPr>
          <w:rFonts w:asciiTheme="minorHAnsi" w:hAnsiTheme="minorHAnsi" w:cstheme="minorHAnsi"/>
          <w:sz w:val="16"/>
          <w:szCs w:val="16"/>
        </w:rPr>
        <w:t xml:space="preserve"> insurgents typically start out as peaceful, idealistic, political activists</w:t>
      </w:r>
      <w:r w:rsidRPr="00B120C1">
        <w:rPr>
          <w:rFonts w:asciiTheme="minorHAnsi" w:hAnsiTheme="minorHAnsi" w:cstheme="minorHAnsi"/>
          <w:sz w:val="14"/>
        </w:rPr>
        <w:t>. Whether or not political activists know it, even with very mundane levels of political activity, they are engaging in low intensity conflict with the ACS.</w:t>
      </w:r>
      <w:r w:rsidR="00040B1B">
        <w:rPr>
          <w:rFonts w:asciiTheme="minorHAnsi" w:hAnsiTheme="minorHAnsi" w:cstheme="minorHAnsi"/>
          <w:sz w:val="14"/>
        </w:rPr>
        <w:t xml:space="preserve"> </w:t>
      </w:r>
      <w:r w:rsidRPr="00B120C1">
        <w:rPr>
          <w:rFonts w:asciiTheme="minorHAnsi" w:hAnsiTheme="minorHAnsi" w:cstheme="minorHAnsi"/>
          <w:sz w:val="14"/>
        </w:rPr>
        <w:t xml:space="preserve">The U.S. military classifies political activism as “low intensity conflict.” The scale of warfare (in terms of intensity) begins with individuals distributing anti-government handbills and public gatherings with anti-government/anti-corporate themes. In the middle of the conflict intensity scale are what the military refers to as Operations Other than War; an example would be the situation the U.S. is facing in Iraq. At the upper </w:t>
      </w:r>
      <w:proofErr w:type="gramStart"/>
      <w:r w:rsidRPr="00B120C1">
        <w:rPr>
          <w:rFonts w:asciiTheme="minorHAnsi" w:hAnsiTheme="minorHAnsi" w:cstheme="minorHAnsi"/>
          <w:sz w:val="14"/>
        </w:rPr>
        <w:t>right hand</w:t>
      </w:r>
      <w:proofErr w:type="gramEnd"/>
      <w:r w:rsidRPr="00B120C1">
        <w:rPr>
          <w:rFonts w:asciiTheme="minorHAnsi" w:hAnsiTheme="minorHAnsi" w:cstheme="minorHAnsi"/>
          <w:sz w:val="14"/>
        </w:rPr>
        <w:t xml:space="preserve"> side of the graph is global thermonuclear war. What is important to remember is that the military is concerned with ALL points along this scale because they represent different types of threats to the ACS.</w:t>
      </w:r>
      <w:r w:rsidR="00040B1B">
        <w:rPr>
          <w:rFonts w:asciiTheme="minorHAnsi" w:hAnsiTheme="minorHAnsi" w:cstheme="minorHAnsi"/>
          <w:sz w:val="14"/>
        </w:rPr>
        <w:t xml:space="preserve"> </w:t>
      </w:r>
      <w:r w:rsidRPr="00B120C1">
        <w:rPr>
          <w:rFonts w:asciiTheme="minorHAnsi" w:hAnsiTheme="minorHAnsi" w:cstheme="minorHAnsi"/>
          <w:sz w:val="14"/>
        </w:rPr>
        <w:t xml:space="preserve">Making distinctions between civilian law enforcement and military forces, and foreign and domestic intelligence services is no longer necessary. After September 11, 2001, </w:t>
      </w:r>
      <w:r w:rsidRPr="00B120C1">
        <w:rPr>
          <w:rStyle w:val="Emphasis"/>
          <w:rFonts w:asciiTheme="minorHAnsi" w:hAnsiTheme="minorHAnsi" w:cstheme="minorHAnsi"/>
          <w:highlight w:val="green"/>
        </w:rPr>
        <w:t>all</w:t>
      </w:r>
      <w:r w:rsidRPr="00B120C1">
        <w:rPr>
          <w:rStyle w:val="Emphasis"/>
          <w:rFonts w:asciiTheme="minorHAnsi" w:hAnsiTheme="minorHAnsi" w:cstheme="minorHAnsi"/>
        </w:rPr>
        <w:t xml:space="preserve"> national security </w:t>
      </w:r>
      <w:r w:rsidRPr="00B120C1">
        <w:rPr>
          <w:rStyle w:val="Emphasis"/>
          <w:rFonts w:asciiTheme="minorHAnsi" w:hAnsiTheme="minorHAnsi" w:cstheme="minorHAnsi"/>
          <w:highlight w:val="green"/>
        </w:rPr>
        <w:t>assets</w:t>
      </w:r>
      <w:r w:rsidRPr="00B120C1">
        <w:rPr>
          <w:rFonts w:asciiTheme="minorHAnsi" w:hAnsiTheme="minorHAnsi" w:cstheme="minorHAnsi"/>
          <w:highlight w:val="green"/>
          <w:u w:val="single"/>
        </w:rPr>
        <w:t xml:space="preserve"> would be brought to bear against </w:t>
      </w:r>
      <w:r w:rsidRPr="00B120C1">
        <w:rPr>
          <w:rStyle w:val="Emphasis"/>
          <w:rFonts w:asciiTheme="minorHAnsi" w:hAnsiTheme="minorHAnsi" w:cstheme="minorHAnsi"/>
          <w:highlight w:val="green"/>
        </w:rPr>
        <w:t>any</w:t>
      </w:r>
      <w:r w:rsidRPr="00B120C1">
        <w:rPr>
          <w:rStyle w:val="Emphasis"/>
          <w:rFonts w:asciiTheme="minorHAnsi" w:hAnsiTheme="minorHAnsi" w:cstheme="minorHAnsi"/>
        </w:rPr>
        <w:t xml:space="preserve"> U.S. insurgency </w:t>
      </w:r>
      <w:r w:rsidRPr="00B120C1">
        <w:rPr>
          <w:rStyle w:val="Emphasis"/>
          <w:rFonts w:asciiTheme="minorHAnsi" w:hAnsiTheme="minorHAnsi" w:cstheme="minorHAnsi"/>
          <w:highlight w:val="green"/>
        </w:rPr>
        <w:t>movement</w:t>
      </w:r>
      <w:r w:rsidRPr="00B120C1">
        <w:rPr>
          <w:rFonts w:asciiTheme="minorHAnsi" w:hAnsiTheme="minorHAnsi" w:cstheme="minorHAnsi"/>
        </w:rPr>
        <w:t xml:space="preserve">. </w:t>
      </w:r>
      <w:r w:rsidRPr="00B120C1">
        <w:rPr>
          <w:rFonts w:asciiTheme="minorHAnsi" w:hAnsiTheme="minorHAnsi" w:cstheme="minorHAnsi"/>
          <w:sz w:val="14"/>
        </w:rPr>
        <w:t xml:space="preserve">Additionally, the U.S. military established </w:t>
      </w:r>
      <w:r w:rsidRPr="00B120C1">
        <w:rPr>
          <w:rFonts w:asciiTheme="minorHAnsi" w:hAnsiTheme="minorHAnsi" w:cstheme="minorHAnsi"/>
          <w:sz w:val="16"/>
          <w:szCs w:val="16"/>
        </w:rPr>
        <w:t>NORTHCOM which designated the U.S. as an active military operational area</w:t>
      </w:r>
      <w:r w:rsidRPr="00B120C1">
        <w:rPr>
          <w:rFonts w:asciiTheme="minorHAnsi" w:hAnsiTheme="minorHAnsi" w:cstheme="minorHAnsi"/>
          <w:sz w:val="14"/>
        </w:rPr>
        <w:t xml:space="preserve">. </w:t>
      </w:r>
      <w:r w:rsidRPr="00B120C1">
        <w:rPr>
          <w:rFonts w:asciiTheme="minorHAnsi" w:hAnsiTheme="minorHAnsi" w:cstheme="minorHAnsi"/>
          <w:highlight w:val="green"/>
          <w:u w:val="single"/>
        </w:rPr>
        <w:t>Crimes</w:t>
      </w:r>
      <w:r w:rsidRPr="00B120C1">
        <w:rPr>
          <w:rFonts w:asciiTheme="minorHAnsi" w:hAnsiTheme="minorHAnsi" w:cstheme="minorHAnsi"/>
          <w:sz w:val="14"/>
        </w:rPr>
        <w:t xml:space="preserve"> involving the loss of corporate profits </w:t>
      </w:r>
      <w:r w:rsidRPr="00B120C1">
        <w:rPr>
          <w:rFonts w:asciiTheme="minorHAnsi" w:hAnsiTheme="minorHAnsi" w:cstheme="minorHAnsi"/>
          <w:highlight w:val="green"/>
          <w:u w:val="single"/>
        </w:rPr>
        <w:t>will</w:t>
      </w:r>
      <w:r w:rsidRPr="00B120C1">
        <w:rPr>
          <w:rFonts w:asciiTheme="minorHAnsi" w:hAnsiTheme="minorHAnsi" w:cstheme="minorHAnsi"/>
          <w:u w:val="single"/>
        </w:rPr>
        <w:t xml:space="preserve"> increasingly </w:t>
      </w:r>
      <w:r w:rsidRPr="00B120C1">
        <w:rPr>
          <w:rFonts w:asciiTheme="minorHAnsi" w:hAnsiTheme="minorHAnsi" w:cstheme="minorHAnsi"/>
          <w:highlight w:val="green"/>
          <w:u w:val="single"/>
        </w:rPr>
        <w:t xml:space="preserve">be treated as </w:t>
      </w:r>
      <w:r w:rsidRPr="00B120C1">
        <w:rPr>
          <w:rStyle w:val="Emphasis"/>
          <w:rFonts w:asciiTheme="minorHAnsi" w:hAnsiTheme="minorHAnsi" w:cstheme="minorHAnsi"/>
        </w:rPr>
        <w:t xml:space="preserve">acts of </w:t>
      </w:r>
      <w:r w:rsidRPr="00B120C1">
        <w:rPr>
          <w:rStyle w:val="Emphasis"/>
          <w:rFonts w:asciiTheme="minorHAnsi" w:hAnsiTheme="minorHAnsi" w:cstheme="minorHAnsi"/>
          <w:highlight w:val="green"/>
        </w:rPr>
        <w:t>terrorism</w:t>
      </w:r>
      <w:r w:rsidRPr="00B120C1">
        <w:rPr>
          <w:rFonts w:asciiTheme="minorHAnsi" w:hAnsiTheme="minorHAnsi" w:cstheme="minorHAnsi"/>
          <w:highlight w:val="green"/>
          <w:u w:val="single"/>
        </w:rPr>
        <w:t xml:space="preserve"> and</w:t>
      </w:r>
      <w:r w:rsidRPr="00B120C1">
        <w:rPr>
          <w:rFonts w:asciiTheme="minorHAnsi" w:hAnsiTheme="minorHAnsi" w:cstheme="minorHAnsi"/>
          <w:u w:val="single"/>
        </w:rPr>
        <w:t xml:space="preserve"> could </w:t>
      </w:r>
      <w:r w:rsidRPr="00B120C1">
        <w:rPr>
          <w:rFonts w:asciiTheme="minorHAnsi" w:hAnsiTheme="minorHAnsi" w:cstheme="minorHAnsi"/>
          <w:highlight w:val="green"/>
          <w:u w:val="single"/>
        </w:rPr>
        <w:t>garner</w:t>
      </w:r>
      <w:r w:rsidRPr="00B120C1">
        <w:rPr>
          <w:rFonts w:asciiTheme="minorHAnsi" w:hAnsiTheme="minorHAnsi" w:cstheme="minorHAnsi"/>
          <w:u w:val="single"/>
        </w:rPr>
        <w:t xml:space="preserve"> anything from a local law enforcement response to activation of regular </w:t>
      </w:r>
      <w:r w:rsidRPr="00B120C1">
        <w:rPr>
          <w:rStyle w:val="Emphasis"/>
          <w:rFonts w:asciiTheme="minorHAnsi" w:hAnsiTheme="minorHAnsi" w:cstheme="minorHAnsi"/>
          <w:highlight w:val="green"/>
        </w:rPr>
        <w:t>military forces</w:t>
      </w:r>
      <w:r w:rsidRPr="00B120C1">
        <w:rPr>
          <w:rFonts w:asciiTheme="minorHAnsi" w:hAnsiTheme="minorHAnsi" w:cstheme="minorHAnsi"/>
          <w:sz w:val="14"/>
        </w:rPr>
        <w:t>.</w:t>
      </w:r>
      <w:r w:rsidR="00040B1B">
        <w:rPr>
          <w:rFonts w:asciiTheme="minorHAnsi" w:hAnsiTheme="minorHAnsi" w:cstheme="minorHAnsi"/>
          <w:sz w:val="14"/>
        </w:rPr>
        <w:t xml:space="preserve"> </w:t>
      </w:r>
      <w:r w:rsidRPr="00B120C1">
        <w:rPr>
          <w:rFonts w:asciiTheme="minorHAnsi" w:hAnsiTheme="minorHAnsi" w:cstheme="minorHAnsi"/>
          <w:sz w:val="14"/>
        </w:rPr>
        <w:t>Most of what is commonly referred to as “political activism” is viewed by the corporate state's counterinsurgency apparatus as a useful and necessary component of political control.</w:t>
      </w:r>
      <w:r w:rsidR="00040B1B">
        <w:rPr>
          <w:rFonts w:asciiTheme="minorHAnsi" w:hAnsiTheme="minorHAnsi" w:cstheme="minorHAnsi"/>
          <w:sz w:val="14"/>
        </w:rPr>
        <w:t xml:space="preserve"> </w:t>
      </w:r>
      <w:r w:rsidRPr="00B120C1">
        <w:rPr>
          <w:rFonts w:asciiTheme="minorHAnsi" w:hAnsiTheme="minorHAnsi" w:cstheme="minorHAnsi"/>
          <w:sz w:val="14"/>
        </w:rPr>
        <w:t>Letters-to-the-editor...</w:t>
      </w:r>
      <w:r w:rsidR="00040B1B">
        <w:rPr>
          <w:rFonts w:asciiTheme="minorHAnsi" w:hAnsiTheme="minorHAnsi" w:cstheme="minorHAnsi"/>
          <w:sz w:val="14"/>
        </w:rPr>
        <w:t xml:space="preserve"> </w:t>
      </w:r>
      <w:r w:rsidRPr="00B120C1">
        <w:rPr>
          <w:rFonts w:asciiTheme="minorHAnsi" w:hAnsiTheme="minorHAnsi" w:cstheme="minorHAnsi"/>
          <w:sz w:val="14"/>
        </w:rPr>
        <w:t>Calls-to-elected-representatives...</w:t>
      </w:r>
      <w:r w:rsidR="00040B1B">
        <w:rPr>
          <w:rFonts w:asciiTheme="minorHAnsi" w:hAnsiTheme="minorHAnsi" w:cstheme="minorHAnsi"/>
          <w:sz w:val="14"/>
        </w:rPr>
        <w:t xml:space="preserve"> </w:t>
      </w:r>
      <w:r w:rsidRPr="00B120C1">
        <w:rPr>
          <w:rFonts w:asciiTheme="minorHAnsi" w:hAnsiTheme="minorHAnsi" w:cstheme="minorHAnsi"/>
          <w:sz w:val="14"/>
        </w:rPr>
        <w:t>Waving banners...</w:t>
      </w:r>
      <w:r w:rsidR="00040B1B">
        <w:rPr>
          <w:rFonts w:asciiTheme="minorHAnsi" w:hAnsiTheme="minorHAnsi" w:cstheme="minorHAnsi"/>
          <w:sz w:val="14"/>
        </w:rPr>
        <w:t xml:space="preserve"> </w:t>
      </w:r>
      <w:r w:rsidRPr="00B120C1">
        <w:rPr>
          <w:rFonts w:asciiTheme="minorHAnsi" w:hAnsiTheme="minorHAnsi" w:cstheme="minorHAnsi"/>
          <w:sz w:val="14"/>
        </w:rPr>
        <w:t>“Third” party political activities...</w:t>
      </w:r>
      <w:r w:rsidR="00040B1B">
        <w:rPr>
          <w:rFonts w:asciiTheme="minorHAnsi" w:hAnsiTheme="minorHAnsi" w:cstheme="minorHAnsi"/>
          <w:sz w:val="14"/>
        </w:rPr>
        <w:t xml:space="preserve"> </w:t>
      </w:r>
      <w:r w:rsidRPr="00B120C1">
        <w:rPr>
          <w:rFonts w:asciiTheme="minorHAnsi" w:hAnsiTheme="minorHAnsi" w:cstheme="minorHAnsi"/>
          <w:sz w:val="14"/>
        </w:rPr>
        <w:t>Taking beatings, rubber bullets and tear gas from riot police in free speech zones...</w:t>
      </w:r>
      <w:r w:rsidR="00040B1B">
        <w:rPr>
          <w:rFonts w:asciiTheme="minorHAnsi" w:hAnsiTheme="minorHAnsi" w:cstheme="minorHAnsi"/>
          <w:sz w:val="14"/>
        </w:rPr>
        <w:t xml:space="preserve"> </w:t>
      </w:r>
      <w:r w:rsidRPr="00B120C1">
        <w:rPr>
          <w:rFonts w:asciiTheme="minorHAnsi" w:hAnsiTheme="minorHAnsi" w:cstheme="minorHAnsi"/>
          <w:sz w:val="14"/>
          <w:szCs w:val="14"/>
        </w:rPr>
        <w:t>Political activism a</w:t>
      </w:r>
    </w:p>
    <w:p w14:paraId="538DB09A" w14:textId="77777777" w:rsidR="00B829D8" w:rsidRDefault="00B829D8" w:rsidP="00A67257">
      <w:pPr>
        <w:rPr>
          <w:rFonts w:asciiTheme="minorHAnsi" w:hAnsiTheme="minorHAnsi" w:cstheme="minorHAnsi"/>
          <w:sz w:val="14"/>
          <w:szCs w:val="14"/>
        </w:rPr>
      </w:pPr>
    </w:p>
    <w:p w14:paraId="54A8D641" w14:textId="77777777" w:rsidR="00B829D8" w:rsidRDefault="00B829D8" w:rsidP="00A67257">
      <w:pPr>
        <w:rPr>
          <w:rFonts w:asciiTheme="minorHAnsi" w:hAnsiTheme="minorHAnsi" w:cstheme="minorHAnsi"/>
          <w:sz w:val="14"/>
          <w:szCs w:val="14"/>
        </w:rPr>
      </w:pPr>
    </w:p>
    <w:p w14:paraId="0D013795" w14:textId="7DBCF250" w:rsidR="00040B1B" w:rsidRDefault="00A67257" w:rsidP="00A67257">
      <w:pPr>
        <w:rPr>
          <w:rFonts w:asciiTheme="minorHAnsi" w:hAnsiTheme="minorHAnsi" w:cstheme="minorHAnsi"/>
          <w:u w:val="single"/>
        </w:rPr>
      </w:pPr>
      <w:r w:rsidRPr="00B120C1">
        <w:rPr>
          <w:rFonts w:asciiTheme="minorHAnsi" w:hAnsiTheme="minorHAnsi" w:cstheme="minorHAnsi"/>
          <w:sz w:val="14"/>
          <w:szCs w:val="14"/>
        </w:rPr>
        <w:t xml:space="preserve">mounts to an utterly useless waste of time, in terms of tangible power, which is all the ACS understands. Political activism is a cruel guise that is sold to people who are dissatisfied, but who have no concept of the nature of tangible power. Counterinsurgency teams routinely monitor these activities, attend the meetings, join the </w:t>
      </w:r>
      <w:proofErr w:type="gramStart"/>
      <w:r w:rsidRPr="00B120C1">
        <w:rPr>
          <w:rFonts w:asciiTheme="minorHAnsi" w:hAnsiTheme="minorHAnsi" w:cstheme="minorHAnsi"/>
          <w:sz w:val="14"/>
          <w:szCs w:val="14"/>
        </w:rPr>
        <w:t>groups</w:t>
      </w:r>
      <w:proofErr w:type="gramEnd"/>
      <w:r w:rsidRPr="00B120C1">
        <w:rPr>
          <w:rFonts w:asciiTheme="minorHAnsi" w:hAnsiTheme="minorHAnsi" w:cstheme="minorHAnsi"/>
          <w:sz w:val="14"/>
          <w:szCs w:val="14"/>
        </w:rPr>
        <w:t xml:space="preserve"> and take on leadership roles in the organizations.</w:t>
      </w:r>
      <w:r w:rsidR="00040B1B">
        <w:rPr>
          <w:rFonts w:asciiTheme="minorHAnsi" w:hAnsiTheme="minorHAnsi" w:cstheme="minorHAnsi"/>
          <w:sz w:val="14"/>
          <w:szCs w:val="14"/>
        </w:rPr>
        <w:t xml:space="preserve"> </w:t>
      </w:r>
      <w:r w:rsidRPr="00B120C1">
        <w:rPr>
          <w:rFonts w:asciiTheme="minorHAnsi" w:hAnsiTheme="minorHAnsi" w:cstheme="minorHAnsi"/>
          <w:sz w:val="14"/>
        </w:rPr>
        <w:t>It's only a matter of time before some individuals determine that political activism is a honeypot that accomplishes nothing and wastes their time. The corporate state knows that some small percentage of the peaceful, idealistic, political activists will eventually figure out the game. At this point, the clued-in activists will probably do one of two things; drop out or move to escalate the struggle in other ways.</w:t>
      </w:r>
      <w:r w:rsidR="00040B1B">
        <w:rPr>
          <w:rFonts w:asciiTheme="minorHAnsi" w:hAnsiTheme="minorHAnsi" w:cstheme="minorHAnsi"/>
          <w:sz w:val="14"/>
        </w:rPr>
        <w:t xml:space="preserve"> </w:t>
      </w:r>
      <w:r w:rsidRPr="00B120C1">
        <w:rPr>
          <w:rFonts w:asciiTheme="minorHAnsi" w:hAnsiTheme="minorHAnsi" w:cstheme="minorHAnsi"/>
          <w:sz w:val="14"/>
        </w:rPr>
        <w:t>If the clued-in activist drops his or her political activities, the ACS wins.</w:t>
      </w:r>
      <w:r w:rsidR="00040B1B">
        <w:rPr>
          <w:rFonts w:asciiTheme="minorHAnsi" w:hAnsiTheme="minorHAnsi" w:cstheme="minorHAnsi"/>
          <w:sz w:val="14"/>
        </w:rPr>
        <w:t xml:space="preserve"> </w:t>
      </w:r>
      <w:r w:rsidRPr="00B120C1">
        <w:rPr>
          <w:rFonts w:asciiTheme="minorHAnsi" w:hAnsiTheme="minorHAnsi" w:cstheme="minorHAnsi"/>
          <w:sz w:val="14"/>
        </w:rPr>
        <w:t xml:space="preserve">But what if the clued-in activist refuses to give up the struggle? Feeling powerless, desperation could set in and these individuals might become increasingly radicalized. </w:t>
      </w:r>
      <w:r w:rsidRPr="00B120C1">
        <w:rPr>
          <w:rFonts w:asciiTheme="minorHAnsi" w:hAnsiTheme="minorHAnsi" w:cstheme="minorHAnsi"/>
          <w:highlight w:val="green"/>
          <w:u w:val="single"/>
        </w:rPr>
        <w:t>Because</w:t>
      </w:r>
      <w:r w:rsidRPr="00B120C1">
        <w:rPr>
          <w:rFonts w:asciiTheme="minorHAnsi" w:hAnsiTheme="minorHAnsi" w:cstheme="minorHAnsi"/>
          <w:u w:val="single"/>
        </w:rPr>
        <w:t xml:space="preserve"> the corporate state's counterinsurgency </w:t>
      </w:r>
      <w:r w:rsidRPr="00B120C1">
        <w:rPr>
          <w:rFonts w:asciiTheme="minorHAnsi" w:hAnsiTheme="minorHAnsi" w:cstheme="minorHAnsi"/>
          <w:highlight w:val="green"/>
          <w:u w:val="single"/>
        </w:rPr>
        <w:t>operatives</w:t>
      </w:r>
      <w:r w:rsidRPr="00B120C1">
        <w:rPr>
          <w:rFonts w:asciiTheme="minorHAnsi" w:hAnsiTheme="minorHAnsi" w:cstheme="minorHAnsi"/>
          <w:u w:val="single"/>
        </w:rPr>
        <w:t xml:space="preserve"> have </w:t>
      </w:r>
      <w:r w:rsidRPr="00B120C1">
        <w:rPr>
          <w:rStyle w:val="Emphasis"/>
          <w:rFonts w:asciiTheme="minorHAnsi" w:hAnsiTheme="minorHAnsi" w:cstheme="minorHAnsi"/>
          <w:highlight w:val="green"/>
        </w:rPr>
        <w:t>infiltrated</w:t>
      </w:r>
      <w:r w:rsidRPr="00B120C1">
        <w:rPr>
          <w:rFonts w:asciiTheme="minorHAnsi" w:hAnsiTheme="minorHAnsi" w:cstheme="minorHAnsi"/>
          <w:highlight w:val="green"/>
          <w:u w:val="single"/>
        </w:rPr>
        <w:t xml:space="preserve"> most </w:t>
      </w:r>
      <w:r w:rsidRPr="00B120C1">
        <w:rPr>
          <w:rStyle w:val="Emphasis"/>
          <w:rFonts w:asciiTheme="minorHAnsi" w:hAnsiTheme="minorHAnsi" w:cstheme="minorHAnsi"/>
        </w:rPr>
        <w:t xml:space="preserve">political </w:t>
      </w:r>
      <w:r w:rsidRPr="00B120C1">
        <w:rPr>
          <w:rStyle w:val="Emphasis"/>
          <w:rFonts w:asciiTheme="minorHAnsi" w:hAnsiTheme="minorHAnsi" w:cstheme="minorHAnsi"/>
          <w:highlight w:val="green"/>
        </w:rPr>
        <w:t>activism</w:t>
      </w:r>
      <w:r w:rsidRPr="00B120C1">
        <w:rPr>
          <w:rFonts w:asciiTheme="minorHAnsi" w:hAnsiTheme="minorHAnsi" w:cstheme="minorHAnsi"/>
          <w:highlight w:val="green"/>
          <w:u w:val="single"/>
        </w:rPr>
        <w:t xml:space="preserve"> groups</w:t>
      </w:r>
      <w:r w:rsidRPr="00B120C1">
        <w:rPr>
          <w:rFonts w:asciiTheme="minorHAnsi" w:hAnsiTheme="minorHAnsi" w:cstheme="minorHAnsi"/>
          <w:u w:val="single"/>
        </w:rPr>
        <w:t xml:space="preserve">, the </w:t>
      </w:r>
      <w:r w:rsidRPr="00B120C1">
        <w:rPr>
          <w:rStyle w:val="Emphasis"/>
          <w:rFonts w:asciiTheme="minorHAnsi" w:hAnsiTheme="minorHAnsi" w:cstheme="minorHAnsi"/>
        </w:rPr>
        <w:t xml:space="preserve">radicalized </w:t>
      </w:r>
      <w:r w:rsidRPr="00B120C1">
        <w:rPr>
          <w:rStyle w:val="Emphasis"/>
          <w:rFonts w:asciiTheme="minorHAnsi" w:hAnsiTheme="minorHAnsi" w:cstheme="minorHAnsi"/>
          <w:highlight w:val="green"/>
        </w:rPr>
        <w:t>members</w:t>
      </w:r>
      <w:r w:rsidRPr="00B120C1">
        <w:rPr>
          <w:rFonts w:asciiTheme="minorHAnsi" w:hAnsiTheme="minorHAnsi" w:cstheme="minorHAnsi"/>
          <w:highlight w:val="green"/>
          <w:u w:val="single"/>
        </w:rPr>
        <w:t xml:space="preserve"> will be </w:t>
      </w:r>
      <w:r w:rsidRPr="00B120C1">
        <w:rPr>
          <w:rStyle w:val="Emphasis"/>
          <w:rFonts w:asciiTheme="minorHAnsi" w:hAnsiTheme="minorHAnsi" w:cstheme="minorHAnsi"/>
        </w:rPr>
        <w:t xml:space="preserve">easily </w:t>
      </w:r>
      <w:r w:rsidRPr="00B120C1">
        <w:rPr>
          <w:rStyle w:val="Emphasis"/>
          <w:rFonts w:asciiTheme="minorHAnsi" w:hAnsiTheme="minorHAnsi" w:cstheme="minorHAnsi"/>
          <w:highlight w:val="green"/>
        </w:rPr>
        <w:t>identified</w:t>
      </w:r>
      <w:r w:rsidRPr="00B120C1">
        <w:rPr>
          <w:rFonts w:asciiTheme="minorHAnsi" w:hAnsiTheme="minorHAnsi" w:cstheme="minorHAnsi"/>
          <w:u w:val="single"/>
        </w:rPr>
        <w:t xml:space="preserve">, </w:t>
      </w:r>
      <w:proofErr w:type="gramStart"/>
      <w:r w:rsidRPr="00B120C1">
        <w:rPr>
          <w:rFonts w:asciiTheme="minorHAnsi" w:hAnsiTheme="minorHAnsi" w:cstheme="minorHAnsi"/>
          <w:u w:val="single"/>
        </w:rPr>
        <w:t>monitored</w:t>
      </w:r>
      <w:proofErr w:type="gramEnd"/>
      <w:r w:rsidRPr="00B120C1">
        <w:rPr>
          <w:rFonts w:asciiTheme="minorHAnsi" w:hAnsiTheme="minorHAnsi" w:cstheme="minorHAnsi"/>
          <w:u w:val="single"/>
        </w:rPr>
        <w:t xml:space="preserve"> </w:t>
      </w:r>
      <w:r w:rsidRPr="00B120C1">
        <w:rPr>
          <w:rFonts w:asciiTheme="minorHAnsi" w:hAnsiTheme="minorHAnsi" w:cstheme="minorHAnsi"/>
          <w:highlight w:val="green"/>
          <w:u w:val="single"/>
        </w:rPr>
        <w:t>and</w:t>
      </w:r>
      <w:r w:rsidRPr="00B120C1">
        <w:rPr>
          <w:rFonts w:asciiTheme="minorHAnsi" w:hAnsiTheme="minorHAnsi" w:cstheme="minorHAnsi"/>
          <w:u w:val="single"/>
        </w:rPr>
        <w:t xml:space="preserve"> eventually </w:t>
      </w:r>
      <w:r w:rsidRPr="00B120C1">
        <w:rPr>
          <w:rFonts w:asciiTheme="minorHAnsi" w:hAnsiTheme="minorHAnsi" w:cstheme="minorHAnsi"/>
          <w:sz w:val="14"/>
        </w:rPr>
        <w:t xml:space="preserve">compromised/turned, arrested </w:t>
      </w:r>
      <w:r w:rsidRPr="00B120C1">
        <w:rPr>
          <w:rFonts w:asciiTheme="minorHAnsi" w:hAnsiTheme="minorHAnsi" w:cstheme="minorHAnsi"/>
          <w:u w:val="single"/>
        </w:rPr>
        <w:t xml:space="preserve">or </w:t>
      </w:r>
      <w:r w:rsidRPr="00B120C1">
        <w:rPr>
          <w:rStyle w:val="Emphasis"/>
          <w:rFonts w:asciiTheme="minorHAnsi" w:hAnsiTheme="minorHAnsi" w:cstheme="minorHAnsi"/>
          <w:highlight w:val="green"/>
        </w:rPr>
        <w:t>executed</w:t>
      </w:r>
      <w:r w:rsidRPr="00B120C1">
        <w:rPr>
          <w:rFonts w:asciiTheme="minorHAnsi" w:hAnsiTheme="minorHAnsi" w:cstheme="minorHAnsi"/>
          <w:u w:val="single"/>
        </w:rPr>
        <w:t xml:space="preserve">. The ACS wins again. </w:t>
      </w:r>
    </w:p>
    <w:p w14:paraId="21443FE2" w14:textId="77777777" w:rsidR="00040B1B" w:rsidRPr="00B120C1" w:rsidRDefault="00040B1B" w:rsidP="00A67257">
      <w:pPr>
        <w:rPr>
          <w:rFonts w:asciiTheme="minorHAnsi" w:hAnsiTheme="minorHAnsi" w:cstheme="minorHAnsi"/>
          <w:u w:val="single"/>
        </w:rPr>
      </w:pPr>
    </w:p>
    <w:p w14:paraId="2F5BE730" w14:textId="77777777" w:rsidR="00A67257" w:rsidRPr="00B120C1" w:rsidRDefault="00A67257" w:rsidP="00A67257">
      <w:pPr>
        <w:pStyle w:val="Heading4"/>
        <w:rPr>
          <w:rFonts w:asciiTheme="minorHAnsi" w:hAnsiTheme="minorHAnsi" w:cstheme="minorHAnsi"/>
        </w:rPr>
      </w:pPr>
      <w:r w:rsidRPr="00B120C1">
        <w:rPr>
          <w:rFonts w:asciiTheme="minorHAnsi" w:hAnsiTheme="minorHAnsi" w:cstheme="minorHAnsi"/>
        </w:rPr>
        <w:t xml:space="preserve">Those </w:t>
      </w:r>
      <w:r w:rsidRPr="00B120C1">
        <w:rPr>
          <w:rFonts w:asciiTheme="minorHAnsi" w:hAnsiTheme="minorHAnsi" w:cstheme="minorHAnsi"/>
          <w:u w:val="single"/>
        </w:rPr>
        <w:t>overwhelm</w:t>
      </w:r>
      <w:r w:rsidRPr="00B120C1">
        <w:rPr>
          <w:rFonts w:asciiTheme="minorHAnsi" w:hAnsiTheme="minorHAnsi" w:cstheme="minorHAnsi"/>
        </w:rPr>
        <w:t xml:space="preserve"> and </w:t>
      </w:r>
      <w:r w:rsidRPr="00B120C1">
        <w:rPr>
          <w:rFonts w:asciiTheme="minorHAnsi" w:hAnsiTheme="minorHAnsi" w:cstheme="minorHAnsi"/>
          <w:u w:val="single"/>
        </w:rPr>
        <w:t>turn</w:t>
      </w:r>
      <w:r w:rsidRPr="00B120C1">
        <w:rPr>
          <w:rFonts w:asciiTheme="minorHAnsi" w:hAnsiTheme="minorHAnsi" w:cstheme="minorHAnsi"/>
        </w:rPr>
        <w:t xml:space="preserve"> affirmative solvency. </w:t>
      </w:r>
    </w:p>
    <w:p w14:paraId="73C0F6B9" w14:textId="77777777" w:rsidR="00A67257" w:rsidRPr="00B120C1" w:rsidRDefault="00A67257" w:rsidP="00A67257">
      <w:pPr>
        <w:rPr>
          <w:rFonts w:asciiTheme="minorHAnsi" w:hAnsiTheme="minorHAnsi" w:cstheme="minorHAnsi"/>
        </w:rPr>
      </w:pPr>
      <w:r w:rsidRPr="00B120C1">
        <w:rPr>
          <w:rFonts w:asciiTheme="minorHAnsi" w:hAnsiTheme="minorHAnsi" w:cstheme="minorHAnsi"/>
          <w:b/>
          <w:bCs/>
          <w:sz w:val="26"/>
          <w:szCs w:val="26"/>
        </w:rPr>
        <w:t>DeBoer ’16</w:t>
      </w:r>
      <w:r w:rsidRPr="00B120C1">
        <w:rPr>
          <w:rFonts w:asciiTheme="minorHAnsi" w:hAnsiTheme="minorHAnsi" w:cstheme="minorHAnsi"/>
        </w:rPr>
        <w:t xml:space="preserve"> [Fredrik; March 15th; Ph.D. from Purdue University; </w:t>
      </w:r>
      <w:proofErr w:type="spellStart"/>
      <w:r w:rsidRPr="00B120C1">
        <w:rPr>
          <w:rFonts w:asciiTheme="minorHAnsi" w:hAnsiTheme="minorHAnsi" w:cstheme="minorHAnsi"/>
        </w:rPr>
        <w:t>Fredrikdeboer</w:t>
      </w:r>
      <w:proofErr w:type="spellEnd"/>
      <w:r w:rsidRPr="00B120C1">
        <w:rPr>
          <w:rFonts w:asciiTheme="minorHAnsi" w:hAnsiTheme="minorHAnsi" w:cstheme="minorHAnsi"/>
        </w:rPr>
        <w:t>, “c’mon, guys,” http://fredrikdeboer.com/2016/03/15/cmon-guys/]</w:t>
      </w:r>
    </w:p>
    <w:p w14:paraId="4CC612B0" w14:textId="77777777" w:rsidR="00A67257" w:rsidRPr="00B120C1" w:rsidRDefault="00A67257" w:rsidP="00A67257">
      <w:pPr>
        <w:rPr>
          <w:rFonts w:asciiTheme="minorHAnsi" w:hAnsiTheme="minorHAnsi" w:cstheme="minorHAnsi"/>
          <w:sz w:val="16"/>
        </w:rPr>
      </w:pPr>
      <w:r w:rsidRPr="00B120C1">
        <w:rPr>
          <w:rFonts w:asciiTheme="minorHAnsi" w:hAnsiTheme="minorHAnsi" w:cstheme="minorHAnsi"/>
          <w:sz w:val="16"/>
        </w:rPr>
        <w:t xml:space="preserve">I could be wrong about the short-term dangers, and the stakes are incredibly high. But in the </w:t>
      </w:r>
      <w:proofErr w:type="gramStart"/>
      <w:r w:rsidRPr="00B120C1">
        <w:rPr>
          <w:rFonts w:asciiTheme="minorHAnsi" w:hAnsiTheme="minorHAnsi" w:cstheme="minorHAnsi"/>
          <w:sz w:val="16"/>
        </w:rPr>
        <w:t>end</w:t>
      </w:r>
      <w:proofErr w:type="gramEnd"/>
      <w:r w:rsidRPr="00B120C1">
        <w:rPr>
          <w:rFonts w:asciiTheme="minorHAnsi" w:hAnsiTheme="minorHAnsi" w:cstheme="minorHAnsi"/>
          <w:sz w:val="16"/>
        </w:rPr>
        <w:t xml:space="preserve"> we’re left with the same old question: </w:t>
      </w:r>
      <w:r w:rsidRPr="00B120C1">
        <w:rPr>
          <w:rStyle w:val="StyleUnderline"/>
          <w:rFonts w:asciiTheme="minorHAnsi" w:hAnsiTheme="minorHAnsi" w:cstheme="minorHAnsi"/>
          <w:highlight w:val="green"/>
        </w:rPr>
        <w:t>what tactics</w:t>
      </w:r>
      <w:r w:rsidRPr="00B120C1">
        <w:rPr>
          <w:rStyle w:val="StyleUnderline"/>
          <w:rFonts w:asciiTheme="minorHAnsi" w:hAnsiTheme="minorHAnsi" w:cstheme="minorHAnsi"/>
          <w:sz w:val="16"/>
        </w:rPr>
        <w:t xml:space="preserve"> </w:t>
      </w:r>
      <w:r w:rsidRPr="00B120C1">
        <w:rPr>
          <w:rFonts w:asciiTheme="minorHAnsi" w:hAnsiTheme="minorHAnsi" w:cstheme="minorHAnsi"/>
          <w:sz w:val="16"/>
        </w:rPr>
        <w:t xml:space="preserve">will </w:t>
      </w:r>
      <w:r w:rsidRPr="00B120C1">
        <w:rPr>
          <w:rStyle w:val="Emphasis"/>
          <w:rFonts w:asciiTheme="minorHAnsi" w:hAnsiTheme="minorHAnsi" w:cstheme="minorHAnsi"/>
        </w:rPr>
        <w:t xml:space="preserve">actually </w:t>
      </w:r>
      <w:r w:rsidRPr="00B120C1">
        <w:rPr>
          <w:rStyle w:val="Emphasis"/>
          <w:rFonts w:asciiTheme="minorHAnsi" w:hAnsiTheme="minorHAnsi" w:cstheme="minorHAnsi"/>
          <w:highlight w:val="green"/>
        </w:rPr>
        <w:t>work</w:t>
      </w:r>
      <w:r w:rsidRPr="00B120C1">
        <w:rPr>
          <w:rStyle w:val="StyleUnderline"/>
          <w:rFonts w:asciiTheme="minorHAnsi" w:hAnsiTheme="minorHAnsi" w:cstheme="minorHAnsi"/>
          <w:highlight w:val="green"/>
        </w:rPr>
        <w:t xml:space="preserve"> to secure a </w:t>
      </w:r>
      <w:r w:rsidRPr="00B120C1">
        <w:rPr>
          <w:rStyle w:val="Emphasis"/>
          <w:rFonts w:asciiTheme="minorHAnsi" w:hAnsiTheme="minorHAnsi" w:cstheme="minorHAnsi"/>
          <w:highlight w:val="green"/>
        </w:rPr>
        <w:t>better world?</w:t>
      </w:r>
    </w:p>
    <w:p w14:paraId="65C7D0F6" w14:textId="77777777" w:rsidR="00A67257" w:rsidRPr="00B120C1" w:rsidRDefault="00A67257" w:rsidP="00A67257">
      <w:pPr>
        <w:rPr>
          <w:rFonts w:asciiTheme="minorHAnsi" w:hAnsiTheme="minorHAnsi" w:cstheme="minorHAnsi"/>
          <w:sz w:val="16"/>
        </w:rPr>
      </w:pPr>
      <w:r w:rsidRPr="00B120C1">
        <w:rPr>
          <w:rFonts w:asciiTheme="minorHAnsi" w:hAnsiTheme="minorHAnsi" w:cstheme="minorHAnsi"/>
          <w:sz w:val="16"/>
        </w:rPr>
        <w:t xml:space="preserve">In a sharp, sober piece about the meaning of left-wing political violence in the 1970s, Tim Barker writes “If you can’t acknowledge radical violence, radicals are reduced to mere victims of repression, rather than political actors who made definite tactical choices under given political circumstances.” The problem, as Barker goes on to imply, is those tactical choices: </w:t>
      </w:r>
      <w:r w:rsidRPr="00B120C1">
        <w:rPr>
          <w:rStyle w:val="StyleUnderline"/>
          <w:rFonts w:asciiTheme="minorHAnsi" w:hAnsiTheme="minorHAnsi" w:cstheme="minorHAnsi"/>
          <w:highlight w:val="green"/>
        </w:rPr>
        <w:t xml:space="preserve">in </w:t>
      </w:r>
      <w:r w:rsidRPr="00B120C1">
        <w:rPr>
          <w:rStyle w:val="Emphasis"/>
          <w:rFonts w:asciiTheme="minorHAnsi" w:hAnsiTheme="minorHAnsi" w:cstheme="minorHAnsi"/>
        </w:rPr>
        <w:t xml:space="preserve">today’s </w:t>
      </w:r>
      <w:r w:rsidRPr="00B120C1">
        <w:rPr>
          <w:rStyle w:val="Emphasis"/>
          <w:rFonts w:asciiTheme="minorHAnsi" w:hAnsiTheme="minorHAnsi" w:cstheme="minorHAnsi"/>
          <w:highlight w:val="green"/>
        </w:rPr>
        <w:t>America</w:t>
      </w:r>
      <w:r w:rsidRPr="00B120C1">
        <w:rPr>
          <w:rFonts w:asciiTheme="minorHAnsi" w:hAnsiTheme="minorHAnsi" w:cstheme="minorHAnsi"/>
          <w:sz w:val="16"/>
        </w:rPr>
        <w:t xml:space="preserve"> they will essentially </w:t>
      </w:r>
      <w:r w:rsidRPr="00B120C1">
        <w:rPr>
          <w:rStyle w:val="StyleUnderline"/>
          <w:rFonts w:asciiTheme="minorHAnsi" w:hAnsiTheme="minorHAnsi" w:cstheme="minorHAnsi"/>
          <w:highlight w:val="green"/>
        </w:rPr>
        <w:t>never</w:t>
      </w:r>
      <w:r w:rsidRPr="00B120C1">
        <w:rPr>
          <w:rFonts w:asciiTheme="minorHAnsi" w:hAnsiTheme="minorHAnsi" w:cstheme="minorHAnsi"/>
          <w:sz w:val="16"/>
        </w:rPr>
        <w:t xml:space="preserve"> break on the side of </w:t>
      </w:r>
      <w:r w:rsidRPr="00B120C1">
        <w:rPr>
          <w:rStyle w:val="Emphasis"/>
          <w:rFonts w:asciiTheme="minorHAnsi" w:hAnsiTheme="minorHAnsi" w:cstheme="minorHAnsi"/>
        </w:rPr>
        <w:t xml:space="preserve">armed </w:t>
      </w:r>
      <w:r w:rsidRPr="00B120C1">
        <w:rPr>
          <w:rStyle w:val="Emphasis"/>
          <w:rFonts w:asciiTheme="minorHAnsi" w:hAnsiTheme="minorHAnsi" w:cstheme="minorHAnsi"/>
          <w:highlight w:val="green"/>
        </w:rPr>
        <w:t>opposition</w:t>
      </w:r>
      <w:r w:rsidRPr="00B120C1">
        <w:rPr>
          <w:rStyle w:val="StyleUnderline"/>
          <w:rFonts w:asciiTheme="minorHAnsi" w:hAnsiTheme="minorHAnsi" w:cstheme="minorHAnsi"/>
          <w:highlight w:val="green"/>
        </w:rPr>
        <w:t xml:space="preserve"> against </w:t>
      </w:r>
      <w:r w:rsidRPr="00B120C1">
        <w:rPr>
          <w:rStyle w:val="Emphasis"/>
          <w:rFonts w:asciiTheme="minorHAnsi" w:hAnsiTheme="minorHAnsi" w:cstheme="minorHAnsi"/>
          <w:highlight w:val="green"/>
        </w:rPr>
        <w:t>the state</w:t>
      </w:r>
      <w:r w:rsidRPr="00B120C1">
        <w:rPr>
          <w:rFonts w:asciiTheme="minorHAnsi" w:hAnsiTheme="minorHAnsi" w:cstheme="minorHAnsi"/>
          <w:sz w:val="16"/>
        </w:rPr>
        <w:t xml:space="preserve">. The government knows everything about you, I’m sorry to say, your movements and your associations and the books you read and the things you buy and what you’re saying to the people you communicate with. That’s simply on the level of information before we even get to the state’s incredible capacity to inflict violence. </w:t>
      </w:r>
    </w:p>
    <w:p w14:paraId="3DA86434" w14:textId="77777777" w:rsidR="00A67257" w:rsidRPr="00B120C1" w:rsidRDefault="00A67257" w:rsidP="00A67257">
      <w:pPr>
        <w:rPr>
          <w:rFonts w:asciiTheme="minorHAnsi" w:hAnsiTheme="minorHAnsi" w:cstheme="minorHAnsi"/>
          <w:sz w:val="16"/>
        </w:rPr>
      </w:pPr>
      <w:r w:rsidRPr="00B120C1">
        <w:rPr>
          <w:rFonts w:asciiTheme="minorHAnsi" w:hAnsiTheme="minorHAnsi" w:cstheme="minorHAnsi"/>
          <w:sz w:val="16"/>
        </w:rPr>
        <w:t xml:space="preserve">Look, the world has changed. The relative military capacity of regular people compared to establishment governments has changed, especially in fully developed, technology-enabled countries like the United States. The Czar had his armies, yes, but the Czar’s armies depended on manpower above and beyond everything else. The fighting was still mostly different groups of people with rifles shooting at each other. </w:t>
      </w:r>
      <w:r w:rsidRPr="00B120C1">
        <w:rPr>
          <w:rStyle w:val="StyleUnderline"/>
          <w:rFonts w:asciiTheme="minorHAnsi" w:hAnsiTheme="minorHAnsi" w:cstheme="minorHAnsi"/>
          <w:highlight w:val="green"/>
        </w:rPr>
        <w:t>If</w:t>
      </w:r>
      <w:r w:rsidRPr="00B120C1">
        <w:rPr>
          <w:rStyle w:val="StyleUnderline"/>
          <w:rFonts w:asciiTheme="minorHAnsi" w:hAnsiTheme="minorHAnsi" w:cstheme="minorHAnsi"/>
        </w:rPr>
        <w:t xml:space="preserve"> tomorrow </w:t>
      </w:r>
      <w:r w:rsidRPr="00B120C1">
        <w:rPr>
          <w:rStyle w:val="StyleUnderline"/>
          <w:rFonts w:asciiTheme="minorHAnsi" w:hAnsiTheme="minorHAnsi" w:cstheme="minorHAnsi"/>
          <w:highlight w:val="green"/>
        </w:rPr>
        <w:t>you</w:t>
      </w:r>
      <w:r w:rsidRPr="00B120C1">
        <w:rPr>
          <w:rStyle w:val="StyleUnderline"/>
          <w:rFonts w:asciiTheme="minorHAnsi" w:hAnsiTheme="minorHAnsi" w:cstheme="minorHAnsi"/>
        </w:rPr>
        <w:t xml:space="preserve"> could </w:t>
      </w:r>
      <w:r w:rsidRPr="00B120C1">
        <w:rPr>
          <w:rStyle w:val="Emphasis"/>
          <w:rFonts w:asciiTheme="minorHAnsi" w:hAnsiTheme="minorHAnsi" w:cstheme="minorHAnsi"/>
          <w:highlight w:val="green"/>
        </w:rPr>
        <w:t>rally</w:t>
      </w:r>
      <w:r w:rsidRPr="00B120C1">
        <w:rPr>
          <w:rStyle w:val="StyleUnderline"/>
          <w:rFonts w:asciiTheme="minorHAnsi" w:hAnsiTheme="minorHAnsi" w:cstheme="minorHAnsi"/>
          <w:highlight w:val="green"/>
        </w:rPr>
        <w:t xml:space="preserve"> as many</w:t>
      </w:r>
      <w:r w:rsidRPr="00B120C1">
        <w:rPr>
          <w:rStyle w:val="StyleUnderline"/>
          <w:rFonts w:asciiTheme="minorHAnsi" w:hAnsiTheme="minorHAnsi" w:cstheme="minorHAnsi"/>
        </w:rPr>
        <w:t xml:space="preserve"> people </w:t>
      </w:r>
      <w:r w:rsidRPr="00B120C1">
        <w:rPr>
          <w:rStyle w:val="StyleUnderline"/>
          <w:rFonts w:asciiTheme="minorHAnsi" w:hAnsiTheme="minorHAnsi" w:cstheme="minorHAnsi"/>
          <w:highlight w:val="green"/>
        </w:rPr>
        <w:t xml:space="preserve">as the </w:t>
      </w:r>
      <w:r w:rsidRPr="00B120C1">
        <w:rPr>
          <w:rStyle w:val="Emphasis"/>
          <w:rFonts w:asciiTheme="minorHAnsi" w:hAnsiTheme="minorHAnsi" w:cstheme="minorHAnsi"/>
          <w:highlight w:val="green"/>
        </w:rPr>
        <w:t>Bolsheviks</w:t>
      </w:r>
      <w:r w:rsidRPr="00B120C1">
        <w:rPr>
          <w:rFonts w:asciiTheme="minorHAnsi" w:hAnsiTheme="minorHAnsi" w:cstheme="minorHAnsi"/>
          <w:sz w:val="16"/>
        </w:rPr>
        <w:t xml:space="preserve"> had at their revolutionary peak, </w:t>
      </w:r>
      <w:r w:rsidRPr="00B120C1">
        <w:rPr>
          <w:rStyle w:val="StyleUnderline"/>
          <w:rFonts w:asciiTheme="minorHAnsi" w:hAnsiTheme="minorHAnsi" w:cstheme="minorHAnsi"/>
          <w:highlight w:val="green"/>
        </w:rPr>
        <w:t>you’re still</w:t>
      </w:r>
      <w:r w:rsidRPr="00B120C1">
        <w:rPr>
          <w:rStyle w:val="StyleUnderline"/>
          <w:rFonts w:asciiTheme="minorHAnsi" w:hAnsiTheme="minorHAnsi" w:cstheme="minorHAnsi"/>
        </w:rPr>
        <w:t xml:space="preserve"> left </w:t>
      </w:r>
      <w:r w:rsidRPr="00B120C1">
        <w:rPr>
          <w:rStyle w:val="StyleUnderline"/>
          <w:rFonts w:asciiTheme="minorHAnsi" w:hAnsiTheme="minorHAnsi" w:cstheme="minorHAnsi"/>
          <w:highlight w:val="green"/>
        </w:rPr>
        <w:t xml:space="preserve">in a world of </w:t>
      </w:r>
      <w:r w:rsidRPr="00B120C1">
        <w:rPr>
          <w:rStyle w:val="Emphasis"/>
          <w:rFonts w:asciiTheme="minorHAnsi" w:hAnsiTheme="minorHAnsi" w:cstheme="minorHAnsi"/>
          <w:highlight w:val="green"/>
        </w:rPr>
        <w:t>F-15s</w:t>
      </w:r>
      <w:r w:rsidRPr="00B120C1">
        <w:rPr>
          <w:rStyle w:val="StyleUnderline"/>
          <w:rFonts w:asciiTheme="minorHAnsi" w:hAnsiTheme="minorHAnsi" w:cstheme="minorHAnsi"/>
          <w:highlight w:val="green"/>
        </w:rPr>
        <w:t xml:space="preserve">, </w:t>
      </w:r>
      <w:r w:rsidRPr="00B120C1">
        <w:rPr>
          <w:rStyle w:val="Emphasis"/>
          <w:rFonts w:asciiTheme="minorHAnsi" w:hAnsiTheme="minorHAnsi" w:cstheme="minorHAnsi"/>
          <w:highlight w:val="green"/>
        </w:rPr>
        <w:t>drones</w:t>
      </w:r>
      <w:r w:rsidRPr="00B120C1">
        <w:rPr>
          <w:rStyle w:val="StyleUnderline"/>
          <w:rFonts w:asciiTheme="minorHAnsi" w:hAnsiTheme="minorHAnsi" w:cstheme="minorHAnsi"/>
          <w:highlight w:val="green"/>
        </w:rPr>
        <w:t xml:space="preserve">, and </w:t>
      </w:r>
      <w:r w:rsidRPr="00B120C1">
        <w:rPr>
          <w:rStyle w:val="Emphasis"/>
          <w:rFonts w:asciiTheme="minorHAnsi" w:hAnsiTheme="minorHAnsi" w:cstheme="minorHAnsi"/>
        </w:rPr>
        <w:t>cluster</w:t>
      </w:r>
      <w:r w:rsidRPr="00B120C1">
        <w:rPr>
          <w:rStyle w:val="Emphasis"/>
          <w:rFonts w:asciiTheme="minorHAnsi" w:hAnsiTheme="minorHAnsi" w:cstheme="minorHAnsi"/>
          <w:highlight w:val="green"/>
        </w:rPr>
        <w:t xml:space="preserve"> bombs</w:t>
      </w:r>
      <w:r w:rsidRPr="00B120C1">
        <w:rPr>
          <w:rFonts w:asciiTheme="minorHAnsi" w:hAnsiTheme="minorHAnsi" w:cstheme="minorHAnsi"/>
          <w:sz w:val="16"/>
        </w:rPr>
        <w:t xml:space="preserve">. And that’s to say nothing of the fact that establishment governments in the developed world can rely on the numbing agents of capitalist luxuries and the American dream to damper revolutionary enthusiasm even among the many millions who have been marginalized and impoverished. </w:t>
      </w:r>
      <w:r w:rsidRPr="00B120C1">
        <w:rPr>
          <w:rStyle w:val="StyleUnderline"/>
          <w:rFonts w:asciiTheme="minorHAnsi" w:hAnsiTheme="minorHAnsi" w:cstheme="minorHAnsi"/>
          <w:highlight w:val="green"/>
        </w:rPr>
        <w:t>This</w:t>
      </w:r>
      <w:r w:rsidRPr="00B120C1">
        <w:rPr>
          <w:rStyle w:val="StyleUnderline"/>
          <w:rFonts w:asciiTheme="minorHAnsi" w:hAnsiTheme="minorHAnsi" w:cstheme="minorHAnsi"/>
        </w:rPr>
        <w:t xml:space="preserve"> just </w:t>
      </w:r>
      <w:r w:rsidRPr="00B120C1">
        <w:rPr>
          <w:rStyle w:val="StyleUnderline"/>
          <w:rFonts w:asciiTheme="minorHAnsi" w:hAnsiTheme="minorHAnsi" w:cstheme="minorHAnsi"/>
          <w:highlight w:val="green"/>
        </w:rPr>
        <w:t xml:space="preserve">isn’t </w:t>
      </w:r>
      <w:r w:rsidRPr="00B120C1">
        <w:rPr>
          <w:rStyle w:val="Emphasis"/>
          <w:rFonts w:asciiTheme="minorHAnsi" w:hAnsiTheme="minorHAnsi" w:cstheme="minorHAnsi"/>
          <w:highlight w:val="green"/>
        </w:rPr>
        <w:t>1950s Cuba</w:t>
      </w:r>
      <w:r w:rsidRPr="00B120C1">
        <w:rPr>
          <w:rFonts w:asciiTheme="minorHAnsi" w:hAnsiTheme="minorHAnsi" w:cstheme="minorHAnsi"/>
          <w:sz w:val="16"/>
        </w:rPr>
        <w:t xml:space="preserve">, guys. It’s just not. In a very real way, </w:t>
      </w:r>
      <w:r w:rsidRPr="00B120C1">
        <w:rPr>
          <w:rStyle w:val="StyleUnderline"/>
          <w:rFonts w:asciiTheme="minorHAnsi" w:hAnsiTheme="minorHAnsi" w:cstheme="minorHAnsi"/>
        </w:rPr>
        <w:t xml:space="preserve">modern </w:t>
      </w:r>
      <w:r w:rsidRPr="00B120C1">
        <w:rPr>
          <w:rStyle w:val="StyleUnderline"/>
          <w:rFonts w:asciiTheme="minorHAnsi" w:hAnsiTheme="minorHAnsi" w:cstheme="minorHAnsi"/>
          <w:highlight w:val="green"/>
        </w:rPr>
        <w:t>tech</w:t>
      </w:r>
      <w:r w:rsidRPr="00B120C1">
        <w:rPr>
          <w:rStyle w:val="StyleUnderline"/>
          <w:rFonts w:asciiTheme="minorHAnsi" w:hAnsiTheme="minorHAnsi" w:cstheme="minorHAnsi"/>
        </w:rPr>
        <w:t xml:space="preserve">nology </w:t>
      </w:r>
      <w:r w:rsidRPr="00B120C1">
        <w:rPr>
          <w:rStyle w:val="Emphasis"/>
          <w:rFonts w:asciiTheme="minorHAnsi" w:hAnsiTheme="minorHAnsi" w:cstheme="minorHAnsi"/>
        </w:rPr>
        <w:t xml:space="preserve">effectively </w:t>
      </w:r>
      <w:r w:rsidRPr="00B120C1">
        <w:rPr>
          <w:rStyle w:val="Emphasis"/>
          <w:rFonts w:asciiTheme="minorHAnsi" w:hAnsiTheme="minorHAnsi" w:cstheme="minorHAnsi"/>
          <w:highlight w:val="green"/>
        </w:rPr>
        <w:t>lowers</w:t>
      </w:r>
      <w:r w:rsidRPr="00B120C1">
        <w:rPr>
          <w:rStyle w:val="StyleUnderline"/>
          <w:rFonts w:asciiTheme="minorHAnsi" w:hAnsiTheme="minorHAnsi" w:cstheme="minorHAnsi"/>
        </w:rPr>
        <w:t xml:space="preserve"> the </w:t>
      </w:r>
      <w:r w:rsidRPr="00B120C1">
        <w:rPr>
          <w:rStyle w:val="StyleUnderline"/>
          <w:rFonts w:asciiTheme="minorHAnsi" w:hAnsiTheme="minorHAnsi" w:cstheme="minorHAnsi"/>
          <w:highlight w:val="green"/>
        </w:rPr>
        <w:t xml:space="preserve">odds of </w:t>
      </w:r>
      <w:r w:rsidRPr="00B120C1">
        <w:rPr>
          <w:rStyle w:val="Emphasis"/>
          <w:rFonts w:asciiTheme="minorHAnsi" w:hAnsiTheme="minorHAnsi" w:cstheme="minorHAnsi"/>
          <w:highlight w:val="green"/>
        </w:rPr>
        <w:t>armed</w:t>
      </w:r>
      <w:r w:rsidRPr="00B120C1">
        <w:rPr>
          <w:rStyle w:val="Emphasis"/>
          <w:rFonts w:asciiTheme="minorHAnsi" w:hAnsiTheme="minorHAnsi" w:cstheme="minorHAnsi"/>
        </w:rPr>
        <w:t xml:space="preserve"> political </w:t>
      </w:r>
      <w:r w:rsidRPr="00B120C1">
        <w:rPr>
          <w:rStyle w:val="Emphasis"/>
          <w:rFonts w:asciiTheme="minorHAnsi" w:hAnsiTheme="minorHAnsi" w:cstheme="minorHAnsi"/>
          <w:highlight w:val="green"/>
        </w:rPr>
        <w:t>revolution</w:t>
      </w:r>
      <w:r w:rsidRPr="00B120C1">
        <w:rPr>
          <w:rFonts w:asciiTheme="minorHAnsi" w:hAnsiTheme="minorHAnsi" w:cstheme="minorHAnsi"/>
          <w:sz w:val="16"/>
        </w:rPr>
        <w:t xml:space="preserve"> in a country like the United States </w:t>
      </w:r>
      <w:r w:rsidRPr="00B120C1">
        <w:rPr>
          <w:rStyle w:val="StyleUnderline"/>
          <w:rFonts w:asciiTheme="minorHAnsi" w:hAnsiTheme="minorHAnsi" w:cstheme="minorHAnsi"/>
          <w:highlight w:val="green"/>
        </w:rPr>
        <w:t xml:space="preserve">to </w:t>
      </w:r>
      <w:r w:rsidRPr="00B120C1">
        <w:rPr>
          <w:rStyle w:val="Emphasis"/>
          <w:rFonts w:asciiTheme="minorHAnsi" w:hAnsiTheme="minorHAnsi" w:cstheme="minorHAnsi"/>
          <w:highlight w:val="green"/>
        </w:rPr>
        <w:t>zero</w:t>
      </w:r>
      <w:r w:rsidRPr="00B120C1">
        <w:rPr>
          <w:rFonts w:asciiTheme="minorHAnsi" w:hAnsiTheme="minorHAnsi" w:cstheme="minorHAnsi"/>
          <w:sz w:val="16"/>
        </w:rPr>
        <w:t xml:space="preserve">, and so much the worse for us. </w:t>
      </w:r>
    </w:p>
    <w:p w14:paraId="0018FBE2" w14:textId="77777777" w:rsidR="00A67257" w:rsidRPr="00B120C1" w:rsidRDefault="00A67257" w:rsidP="00A67257">
      <w:pPr>
        <w:rPr>
          <w:rFonts w:asciiTheme="minorHAnsi" w:hAnsiTheme="minorHAnsi" w:cstheme="minorHAnsi"/>
          <w:sz w:val="16"/>
        </w:rPr>
      </w:pPr>
      <w:r w:rsidRPr="00B120C1">
        <w:rPr>
          <w:rStyle w:val="StyleUnderline"/>
          <w:rFonts w:asciiTheme="minorHAnsi" w:hAnsiTheme="minorHAnsi" w:cstheme="minorHAnsi"/>
          <w:highlight w:val="green"/>
        </w:rPr>
        <w:t xml:space="preserve">This </w:t>
      </w:r>
      <w:r w:rsidRPr="00B120C1">
        <w:rPr>
          <w:rStyle w:val="Emphasis"/>
          <w:rFonts w:asciiTheme="minorHAnsi" w:hAnsiTheme="minorHAnsi" w:cstheme="minorHAnsi"/>
          <w:highlight w:val="green"/>
        </w:rPr>
        <w:t>isn’t fatalism</w:t>
      </w:r>
      <w:r w:rsidRPr="00B120C1">
        <w:rPr>
          <w:rFonts w:asciiTheme="minorHAnsi" w:hAnsiTheme="minorHAnsi" w:cstheme="minorHAnsi"/>
          <w:sz w:val="16"/>
        </w:rPr>
        <w:t xml:space="preserve">. It doesn’t mean there’s no hope. </w:t>
      </w:r>
      <w:r w:rsidRPr="00B120C1">
        <w:rPr>
          <w:rStyle w:val="StyleUnderline"/>
          <w:rFonts w:asciiTheme="minorHAnsi" w:hAnsiTheme="minorHAnsi" w:cstheme="minorHAnsi"/>
        </w:rPr>
        <w:t xml:space="preserve">It means that </w:t>
      </w:r>
      <w:r w:rsidRPr="00B120C1">
        <w:rPr>
          <w:rStyle w:val="StyleUnderline"/>
          <w:rFonts w:asciiTheme="minorHAnsi" w:hAnsiTheme="minorHAnsi" w:cstheme="minorHAnsi"/>
          <w:highlight w:val="green"/>
        </w:rPr>
        <w:t xml:space="preserve">there is </w:t>
      </w:r>
      <w:r w:rsidRPr="00B120C1">
        <w:rPr>
          <w:rStyle w:val="Emphasis"/>
          <w:rFonts w:asciiTheme="minorHAnsi" w:hAnsiTheme="minorHAnsi" w:cstheme="minorHAnsi"/>
          <w:highlight w:val="green"/>
        </w:rPr>
        <w:t>little alt</w:t>
      </w:r>
      <w:r w:rsidRPr="00B120C1">
        <w:rPr>
          <w:rStyle w:val="Emphasis"/>
          <w:rFonts w:asciiTheme="minorHAnsi" w:hAnsiTheme="minorHAnsi" w:cstheme="minorHAnsi"/>
        </w:rPr>
        <w:t>ernative</w:t>
      </w:r>
      <w:r w:rsidRPr="00B120C1">
        <w:rPr>
          <w:rStyle w:val="StyleUnderline"/>
          <w:rFonts w:asciiTheme="minorHAnsi" w:hAnsiTheme="minorHAnsi" w:cstheme="minorHAnsi"/>
          <w:highlight w:val="green"/>
        </w:rPr>
        <w:t xml:space="preserve"> to</w:t>
      </w:r>
      <w:r w:rsidRPr="00B120C1">
        <w:rPr>
          <w:rFonts w:asciiTheme="minorHAnsi" w:hAnsiTheme="minorHAnsi" w:cstheme="minorHAnsi"/>
          <w:sz w:val="16"/>
          <w:highlight w:val="green"/>
        </w:rPr>
        <w:t xml:space="preserve"> </w:t>
      </w:r>
      <w:r w:rsidRPr="00B120C1">
        <w:rPr>
          <w:rFonts w:asciiTheme="minorHAnsi" w:hAnsiTheme="minorHAnsi" w:cstheme="minorHAnsi"/>
          <w:sz w:val="16"/>
        </w:rPr>
        <w:t xml:space="preserve">organization, to changing minds through </w:t>
      </w:r>
      <w:r w:rsidRPr="00B120C1">
        <w:rPr>
          <w:rStyle w:val="Emphasis"/>
          <w:rFonts w:asciiTheme="minorHAnsi" w:hAnsiTheme="minorHAnsi" w:cstheme="minorHAnsi"/>
        </w:rPr>
        <w:t xml:space="preserve">committed </w:t>
      </w:r>
      <w:r w:rsidRPr="00B120C1">
        <w:rPr>
          <w:rStyle w:val="Emphasis"/>
          <w:rFonts w:asciiTheme="minorHAnsi" w:hAnsiTheme="minorHAnsi" w:cstheme="minorHAnsi"/>
          <w:highlight w:val="green"/>
        </w:rPr>
        <w:t>political action</w:t>
      </w:r>
      <w:r w:rsidRPr="00B120C1">
        <w:rPr>
          <w:rFonts w:asciiTheme="minorHAnsi" w:hAnsiTheme="minorHAnsi" w:cstheme="minorHAnsi"/>
          <w:sz w:val="16"/>
        </w:rPr>
        <w:t xml:space="preserve"> and using the available nonviolent means to create change: a concert of grassroots organizing, labor tactics, and partisan politics. Those things aren’t exactly likely to work, either, but they’re a hell of a lot more plausible than us dweebs taking the Pentagon. Bernie Sanders isn’t really a socialist, but he’s a social democrat that moves the conversation to the left, and if people are dedicated and committed to organizing, the local, state, and national candidates he inspires will move it further to the left still. You got any better suggestions?</w:t>
      </w:r>
    </w:p>
    <w:p w14:paraId="5983AA2C" w14:textId="77777777" w:rsidR="00A67257" w:rsidRPr="00B120C1" w:rsidRDefault="00A67257" w:rsidP="00A67257">
      <w:pPr>
        <w:rPr>
          <w:rFonts w:asciiTheme="minorHAnsi" w:hAnsiTheme="minorHAnsi" w:cstheme="minorHAnsi"/>
          <w:sz w:val="16"/>
        </w:rPr>
      </w:pPr>
      <w:r w:rsidRPr="00B120C1">
        <w:rPr>
          <w:rFonts w:asciiTheme="minorHAnsi" w:hAnsiTheme="minorHAnsi" w:cstheme="minorHAnsi"/>
          <w:sz w:val="16"/>
        </w:rPr>
        <w:t xml:space="preserve">Listen, commie nerds. My people. I love you guys. I really do. And I want to build a better world. Not incrementally, either, but with the kind of sweeping and transformative change that is required to fix a world of such deep injustice. But </w:t>
      </w:r>
      <w:r w:rsidRPr="00B120C1">
        <w:rPr>
          <w:rStyle w:val="StyleUnderline"/>
          <w:rFonts w:asciiTheme="minorHAnsi" w:hAnsiTheme="minorHAnsi" w:cstheme="minorHAnsi"/>
          <w:highlight w:val="green"/>
        </w:rPr>
        <w:t xml:space="preserve">seriously: </w:t>
      </w:r>
      <w:r w:rsidRPr="00B120C1">
        <w:rPr>
          <w:rStyle w:val="Emphasis"/>
          <w:rFonts w:asciiTheme="minorHAnsi" w:hAnsiTheme="minorHAnsi" w:cstheme="minorHAnsi"/>
          <w:highlight w:val="green"/>
        </w:rPr>
        <w:t>none of us</w:t>
      </w:r>
      <w:r w:rsidRPr="00B120C1">
        <w:rPr>
          <w:rStyle w:val="StyleUnderline"/>
          <w:rFonts w:asciiTheme="minorHAnsi" w:hAnsiTheme="minorHAnsi" w:cstheme="minorHAnsi"/>
          <w:highlight w:val="green"/>
        </w:rPr>
        <w:t xml:space="preserve"> are</w:t>
      </w:r>
      <w:r w:rsidRPr="00B120C1">
        <w:rPr>
          <w:rStyle w:val="StyleUnderline"/>
          <w:rFonts w:asciiTheme="minorHAnsi" w:hAnsiTheme="minorHAnsi" w:cstheme="minorHAnsi"/>
        </w:rPr>
        <w:t xml:space="preserve"> ever </w:t>
      </w:r>
      <w:r w:rsidRPr="00B120C1">
        <w:rPr>
          <w:rStyle w:val="StyleUnderline"/>
          <w:rFonts w:asciiTheme="minorHAnsi" w:hAnsiTheme="minorHAnsi" w:cstheme="minorHAnsi"/>
          <w:highlight w:val="green"/>
        </w:rPr>
        <w:t>going to take</w:t>
      </w:r>
      <w:r w:rsidRPr="00B120C1">
        <w:rPr>
          <w:rStyle w:val="StyleUnderline"/>
          <w:rFonts w:asciiTheme="minorHAnsi" w:hAnsiTheme="minorHAnsi" w:cstheme="minorHAnsi"/>
        </w:rPr>
        <w:t xml:space="preserve"> to </w:t>
      </w:r>
      <w:r w:rsidRPr="00B120C1">
        <w:rPr>
          <w:rStyle w:val="Emphasis"/>
          <w:rFonts w:asciiTheme="minorHAnsi" w:hAnsiTheme="minorHAnsi" w:cstheme="minorHAnsi"/>
        </w:rPr>
        <w:t xml:space="preserve">the </w:t>
      </w:r>
      <w:r w:rsidRPr="00B120C1">
        <w:rPr>
          <w:rStyle w:val="Emphasis"/>
          <w:rFonts w:asciiTheme="minorHAnsi" w:hAnsiTheme="minorHAnsi" w:cstheme="minorHAnsi"/>
          <w:highlight w:val="green"/>
        </w:rPr>
        <w:t>barricades</w:t>
      </w:r>
      <w:r w:rsidRPr="00B120C1">
        <w:rPr>
          <w:rFonts w:asciiTheme="minorHAnsi" w:hAnsiTheme="minorHAnsi" w:cstheme="minorHAnsi"/>
          <w:sz w:val="16"/>
        </w:rPr>
        <w:t xml:space="preserve">. And it’s a good thing, too, because we’d probably find a way to shoot in the wrong direction. I can’t dribble a basketball without </w:t>
      </w:r>
      <w:proofErr w:type="gramStart"/>
      <w:r w:rsidRPr="00B120C1">
        <w:rPr>
          <w:rFonts w:asciiTheme="minorHAnsi" w:hAnsiTheme="minorHAnsi" w:cstheme="minorHAnsi"/>
          <w:sz w:val="16"/>
        </w:rPr>
        <w:t>falling down</w:t>
      </w:r>
      <w:proofErr w:type="gramEnd"/>
      <w:r w:rsidRPr="00B120C1">
        <w:rPr>
          <w:rFonts w:asciiTheme="minorHAnsi" w:hAnsiTheme="minorHAnsi" w:cstheme="minorHAnsi"/>
          <w:sz w:val="16"/>
        </w:rPr>
        <w:t xml:space="preserve">. American socialism is largely made up of bookish dreamers. I love those people but they’re not for fighting. And even if you have a particular talent for combat, you’re looking at fighting the combined forces of </w:t>
      </w:r>
      <w:r w:rsidRPr="00B120C1">
        <w:rPr>
          <w:rStyle w:val="StyleUnderline"/>
          <w:rFonts w:asciiTheme="minorHAnsi" w:hAnsiTheme="minorHAnsi" w:cstheme="minorHAnsi"/>
        </w:rPr>
        <w:t>Google, Goldman Sachs, and the defense industry</w:t>
      </w:r>
      <w:r w:rsidRPr="00B120C1">
        <w:rPr>
          <w:rFonts w:asciiTheme="minorHAnsi" w:hAnsiTheme="minorHAnsi" w:cstheme="minorHAnsi"/>
          <w:sz w:val="16"/>
        </w:rPr>
        <w:t xml:space="preserve">. Violence is hard. Soldiering is hard. </w:t>
      </w:r>
      <w:r w:rsidRPr="00B120C1">
        <w:rPr>
          <w:rStyle w:val="StyleUnderline"/>
          <w:rFonts w:asciiTheme="minorHAnsi" w:hAnsiTheme="minorHAnsi" w:cstheme="minorHAnsi"/>
          <w:highlight w:val="green"/>
        </w:rPr>
        <w:t xml:space="preserve">In an era of </w:t>
      </w:r>
      <w:r w:rsidRPr="00B120C1">
        <w:rPr>
          <w:rStyle w:val="Emphasis"/>
          <w:rFonts w:asciiTheme="minorHAnsi" w:hAnsiTheme="minorHAnsi" w:cstheme="minorHAnsi"/>
        </w:rPr>
        <w:t xml:space="preserve">the </w:t>
      </w:r>
      <w:r w:rsidRPr="00B120C1">
        <w:rPr>
          <w:rStyle w:val="Emphasis"/>
          <w:rFonts w:asciiTheme="minorHAnsi" w:hAnsiTheme="minorHAnsi" w:cstheme="minorHAnsi"/>
          <w:highlight w:val="green"/>
        </w:rPr>
        <w:t>NSA</w:t>
      </w:r>
      <w:r w:rsidRPr="00B120C1">
        <w:rPr>
          <w:rStyle w:val="StyleUnderline"/>
          <w:rFonts w:asciiTheme="minorHAnsi" w:hAnsiTheme="minorHAnsi" w:cstheme="minorHAnsi"/>
          <w:highlight w:val="green"/>
        </w:rPr>
        <w:t xml:space="preserve"> and </w:t>
      </w:r>
      <w:r w:rsidRPr="00B120C1">
        <w:rPr>
          <w:rStyle w:val="Emphasis"/>
          <w:rFonts w:asciiTheme="minorHAnsi" w:hAnsiTheme="minorHAnsi" w:cstheme="minorHAnsi"/>
        </w:rPr>
        <w:t xml:space="preserve">military </w:t>
      </w:r>
      <w:r w:rsidRPr="00B120C1">
        <w:rPr>
          <w:rStyle w:val="Emphasis"/>
          <w:rFonts w:asciiTheme="minorHAnsi" w:hAnsiTheme="minorHAnsi" w:cstheme="minorHAnsi"/>
          <w:highlight w:val="green"/>
        </w:rPr>
        <w:t>robots</w:t>
      </w:r>
      <w:r w:rsidRPr="00B120C1">
        <w:rPr>
          <w:rStyle w:val="StyleUnderline"/>
          <w:rFonts w:asciiTheme="minorHAnsi" w:hAnsiTheme="minorHAnsi" w:cstheme="minorHAnsi"/>
          <w:highlight w:val="green"/>
        </w:rPr>
        <w:t>, it’s</w:t>
      </w:r>
      <w:r w:rsidRPr="00B120C1">
        <w:rPr>
          <w:rFonts w:asciiTheme="minorHAnsi" w:hAnsiTheme="minorHAnsi" w:cstheme="minorHAnsi"/>
          <w:sz w:val="16"/>
        </w:rPr>
        <w:t xml:space="preserve"> really, </w:t>
      </w:r>
      <w:proofErr w:type="gramStart"/>
      <w:r w:rsidRPr="00B120C1">
        <w:rPr>
          <w:rStyle w:val="Emphasis"/>
          <w:rFonts w:asciiTheme="minorHAnsi" w:hAnsiTheme="minorHAnsi" w:cstheme="minorHAnsi"/>
        </w:rPr>
        <w:t xml:space="preserve">really </w:t>
      </w:r>
      <w:r w:rsidRPr="00B120C1">
        <w:rPr>
          <w:rStyle w:val="Emphasis"/>
          <w:rFonts w:asciiTheme="minorHAnsi" w:hAnsiTheme="minorHAnsi" w:cstheme="minorHAnsi"/>
          <w:highlight w:val="green"/>
        </w:rPr>
        <w:t>hard</w:t>
      </w:r>
      <w:proofErr w:type="gramEnd"/>
      <w:r w:rsidRPr="00B120C1">
        <w:rPr>
          <w:rStyle w:val="StyleUnderline"/>
          <w:rFonts w:asciiTheme="minorHAnsi" w:hAnsiTheme="minorHAnsi" w:cstheme="minorHAnsi"/>
          <w:highlight w:val="green"/>
        </w:rPr>
        <w:t xml:space="preserve">. “Should we condone </w:t>
      </w:r>
      <w:r w:rsidRPr="00B120C1">
        <w:rPr>
          <w:rStyle w:val="Emphasis"/>
          <w:rFonts w:asciiTheme="minorHAnsi" w:hAnsiTheme="minorHAnsi" w:cstheme="minorHAnsi"/>
        </w:rPr>
        <w:t xml:space="preserve">revolutionary </w:t>
      </w:r>
      <w:r w:rsidRPr="00B120C1">
        <w:rPr>
          <w:rStyle w:val="Emphasis"/>
          <w:rFonts w:asciiTheme="minorHAnsi" w:hAnsiTheme="minorHAnsi" w:cstheme="minorHAnsi"/>
          <w:highlight w:val="green"/>
        </w:rPr>
        <w:t>violence?”</w:t>
      </w:r>
      <w:r w:rsidRPr="00B120C1">
        <w:rPr>
          <w:rStyle w:val="StyleUnderline"/>
          <w:rFonts w:asciiTheme="minorHAnsi" w:hAnsiTheme="minorHAnsi" w:cstheme="minorHAnsi"/>
          <w:highlight w:val="green"/>
        </w:rPr>
        <w:t xml:space="preserve"> is </w:t>
      </w:r>
      <w:r w:rsidRPr="00B120C1">
        <w:rPr>
          <w:rStyle w:val="Emphasis"/>
          <w:rFonts w:asciiTheme="minorHAnsi" w:hAnsiTheme="minorHAnsi" w:cstheme="minorHAnsi"/>
          <w:highlight w:val="green"/>
        </w:rPr>
        <w:t>dorm</w:t>
      </w:r>
      <w:r w:rsidRPr="00B120C1">
        <w:rPr>
          <w:rStyle w:val="Emphasis"/>
          <w:rFonts w:asciiTheme="minorHAnsi" w:hAnsiTheme="minorHAnsi" w:cstheme="minorHAnsi"/>
        </w:rPr>
        <w:t xml:space="preserve"> room</w:t>
      </w:r>
      <w:r w:rsidRPr="00B120C1">
        <w:rPr>
          <w:rStyle w:val="StyleUnderline"/>
          <w:rFonts w:asciiTheme="minorHAnsi" w:hAnsiTheme="minorHAnsi" w:cstheme="minorHAnsi"/>
          <w:highlight w:val="green"/>
        </w:rPr>
        <w:t xml:space="preserve">, pass-the-bong </w:t>
      </w:r>
      <w:r w:rsidRPr="00B120C1">
        <w:rPr>
          <w:rStyle w:val="Emphasis"/>
          <w:rFonts w:asciiTheme="minorHAnsi" w:hAnsiTheme="minorHAnsi" w:cstheme="minorHAnsi"/>
          <w:highlight w:val="green"/>
        </w:rPr>
        <w:t>conversation</w:t>
      </w:r>
      <w:r w:rsidRPr="00B120C1">
        <w:rPr>
          <w:rStyle w:val="Emphasis"/>
          <w:rFonts w:asciiTheme="minorHAnsi" w:hAnsiTheme="minorHAnsi" w:cstheme="minorHAnsi"/>
        </w:rPr>
        <w:t xml:space="preserve"> fodder</w:t>
      </w:r>
      <w:r w:rsidRPr="00B120C1">
        <w:rPr>
          <w:rFonts w:asciiTheme="minorHAnsi" w:hAnsiTheme="minorHAnsi" w:cstheme="minorHAnsi"/>
          <w:sz w:val="16"/>
        </w:rPr>
        <w:t xml:space="preserve">, of precisely the moral and intellectual weight of “should we torture a guy if we know there’s a bomb and we know he knows where it </w:t>
      </w:r>
      <w:proofErr w:type="gramStart"/>
      <w:r w:rsidRPr="00B120C1">
        <w:rPr>
          <w:rFonts w:asciiTheme="minorHAnsi" w:hAnsiTheme="minorHAnsi" w:cstheme="minorHAnsi"/>
          <w:sz w:val="16"/>
        </w:rPr>
        <w:t>is</w:t>
      </w:r>
      <w:proofErr w:type="gramEnd"/>
      <w:r w:rsidRPr="00B120C1">
        <w:rPr>
          <w:rFonts w:asciiTheme="minorHAnsi" w:hAnsiTheme="minorHAnsi" w:cstheme="minorHAnsi"/>
          <w:sz w:val="16"/>
        </w:rPr>
        <w:t xml:space="preserve"> and we know we can stop it if we do?” It’s built on absurd hypotheticals, propped up by the power of anxious machismo, and </w:t>
      </w:r>
      <w:r w:rsidRPr="00B120C1">
        <w:rPr>
          <w:rStyle w:val="StyleUnderline"/>
          <w:rFonts w:asciiTheme="minorHAnsi" w:hAnsiTheme="minorHAnsi" w:cstheme="minorHAnsi"/>
          <w:highlight w:val="green"/>
        </w:rPr>
        <w:t xml:space="preserve">undertaken to no </w:t>
      </w:r>
      <w:r w:rsidRPr="00B120C1">
        <w:rPr>
          <w:rStyle w:val="Emphasis"/>
          <w:rFonts w:asciiTheme="minorHAnsi" w:hAnsiTheme="minorHAnsi" w:cstheme="minorHAnsi"/>
        </w:rPr>
        <w:t xml:space="preserve">practical </w:t>
      </w:r>
      <w:r w:rsidRPr="00B120C1">
        <w:rPr>
          <w:rStyle w:val="Emphasis"/>
          <w:rFonts w:asciiTheme="minorHAnsi" w:hAnsiTheme="minorHAnsi" w:cstheme="minorHAnsi"/>
          <w:highlight w:val="green"/>
        </w:rPr>
        <w:t>political end</w:t>
      </w:r>
      <w:r w:rsidRPr="00B120C1">
        <w:rPr>
          <w:rFonts w:asciiTheme="minorHAnsi" w:hAnsiTheme="minorHAnsi" w:cstheme="minorHAnsi"/>
          <w:sz w:val="16"/>
        </w:rPr>
        <w:t>. It’s understandable. I get it, I really do. But it’s got nothing to do with us. The only way forward is the grubby, unsexy work of building coalitions and asking people to climb on board.</w:t>
      </w:r>
    </w:p>
    <w:p w14:paraId="7F61C8FD" w14:textId="77777777" w:rsidR="00A67257" w:rsidRPr="00B120C1" w:rsidRDefault="00A67257" w:rsidP="00A67257">
      <w:pPr>
        <w:rPr>
          <w:rFonts w:asciiTheme="minorHAnsi" w:hAnsiTheme="minorHAnsi" w:cstheme="minorHAnsi"/>
        </w:rPr>
      </w:pPr>
    </w:p>
    <w:p w14:paraId="2F5CB253" w14:textId="77777777" w:rsidR="00A67257" w:rsidRPr="00B120C1" w:rsidRDefault="00A67257" w:rsidP="00A67257">
      <w:pPr>
        <w:rPr>
          <w:rFonts w:asciiTheme="minorHAnsi" w:hAnsiTheme="minorHAnsi" w:cstheme="minorHAnsi"/>
        </w:rPr>
      </w:pPr>
    </w:p>
    <w:p w14:paraId="4870E502" w14:textId="77777777" w:rsidR="00A95652" w:rsidRPr="00B120C1" w:rsidRDefault="00A95652" w:rsidP="00B55AD5">
      <w:pPr>
        <w:rPr>
          <w:rFonts w:asciiTheme="minorHAnsi" w:hAnsiTheme="minorHAnsi" w:cstheme="minorHAnsi"/>
        </w:rPr>
      </w:pPr>
    </w:p>
    <w:sectPr w:rsidR="00A95652" w:rsidRPr="00B120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1"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7"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8"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24"/>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27"/>
  </w:num>
  <w:num w:numId="22">
    <w:abstractNumId w:val="25"/>
  </w:num>
  <w:num w:numId="23">
    <w:abstractNumId w:val="23"/>
  </w:num>
  <w:num w:numId="24">
    <w:abstractNumId w:val="28"/>
  </w:num>
  <w:num w:numId="25">
    <w:abstractNumId w:val="21"/>
  </w:num>
  <w:num w:numId="26">
    <w:abstractNumId w:val="20"/>
  </w:num>
  <w:num w:numId="27">
    <w:abstractNumId w:val="18"/>
  </w:num>
  <w:num w:numId="28">
    <w:abstractNumId w:val="19"/>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67257"/>
    <w:rsid w:val="000139A3"/>
    <w:rsid w:val="00040B1B"/>
    <w:rsid w:val="00100833"/>
    <w:rsid w:val="00104529"/>
    <w:rsid w:val="00105942"/>
    <w:rsid w:val="00107396"/>
    <w:rsid w:val="00144A4C"/>
    <w:rsid w:val="00176AB0"/>
    <w:rsid w:val="00177B7D"/>
    <w:rsid w:val="00181C13"/>
    <w:rsid w:val="0018322D"/>
    <w:rsid w:val="001B5776"/>
    <w:rsid w:val="001E527A"/>
    <w:rsid w:val="001F78CE"/>
    <w:rsid w:val="00247904"/>
    <w:rsid w:val="0025119F"/>
    <w:rsid w:val="00251FC7"/>
    <w:rsid w:val="002855A7"/>
    <w:rsid w:val="002B146A"/>
    <w:rsid w:val="002B5E17"/>
    <w:rsid w:val="002F4744"/>
    <w:rsid w:val="00315690"/>
    <w:rsid w:val="00316B75"/>
    <w:rsid w:val="00325646"/>
    <w:rsid w:val="003460F2"/>
    <w:rsid w:val="0038158C"/>
    <w:rsid w:val="003902BA"/>
    <w:rsid w:val="00396E1C"/>
    <w:rsid w:val="003A09E2"/>
    <w:rsid w:val="00407037"/>
    <w:rsid w:val="004362DB"/>
    <w:rsid w:val="004605D6"/>
    <w:rsid w:val="004C60E8"/>
    <w:rsid w:val="004E3579"/>
    <w:rsid w:val="004E728B"/>
    <w:rsid w:val="004F39E0"/>
    <w:rsid w:val="00537BD5"/>
    <w:rsid w:val="0057268A"/>
    <w:rsid w:val="005C6AF7"/>
    <w:rsid w:val="005D2912"/>
    <w:rsid w:val="006065BD"/>
    <w:rsid w:val="00645FA9"/>
    <w:rsid w:val="00647866"/>
    <w:rsid w:val="00665003"/>
    <w:rsid w:val="006A2AD0"/>
    <w:rsid w:val="006C2375"/>
    <w:rsid w:val="006D4ECC"/>
    <w:rsid w:val="00722258"/>
    <w:rsid w:val="007243E5"/>
    <w:rsid w:val="00766EA0"/>
    <w:rsid w:val="007A2226"/>
    <w:rsid w:val="007D0FA6"/>
    <w:rsid w:val="007F5B66"/>
    <w:rsid w:val="00823A1C"/>
    <w:rsid w:val="00845B9D"/>
    <w:rsid w:val="008568E3"/>
    <w:rsid w:val="00860984"/>
    <w:rsid w:val="00865D56"/>
    <w:rsid w:val="00873D2B"/>
    <w:rsid w:val="008B3ECB"/>
    <w:rsid w:val="008B4E85"/>
    <w:rsid w:val="008C1B2E"/>
    <w:rsid w:val="0091627E"/>
    <w:rsid w:val="0097032B"/>
    <w:rsid w:val="009B2023"/>
    <w:rsid w:val="009D2EAD"/>
    <w:rsid w:val="009D54B2"/>
    <w:rsid w:val="009E1922"/>
    <w:rsid w:val="009F656B"/>
    <w:rsid w:val="009F7ED2"/>
    <w:rsid w:val="00A10B34"/>
    <w:rsid w:val="00A67257"/>
    <w:rsid w:val="00A93661"/>
    <w:rsid w:val="00A93667"/>
    <w:rsid w:val="00A95652"/>
    <w:rsid w:val="00AC0AB8"/>
    <w:rsid w:val="00B120C1"/>
    <w:rsid w:val="00B31A54"/>
    <w:rsid w:val="00B33C6D"/>
    <w:rsid w:val="00B4508F"/>
    <w:rsid w:val="00B55AD5"/>
    <w:rsid w:val="00B8057C"/>
    <w:rsid w:val="00B829D8"/>
    <w:rsid w:val="00BD6238"/>
    <w:rsid w:val="00BF593B"/>
    <w:rsid w:val="00BF5DFE"/>
    <w:rsid w:val="00BF773A"/>
    <w:rsid w:val="00BF7E81"/>
    <w:rsid w:val="00C13773"/>
    <w:rsid w:val="00C17CC8"/>
    <w:rsid w:val="00C50DBB"/>
    <w:rsid w:val="00C83417"/>
    <w:rsid w:val="00C9604F"/>
    <w:rsid w:val="00CA19AA"/>
    <w:rsid w:val="00CC5298"/>
    <w:rsid w:val="00CD736E"/>
    <w:rsid w:val="00CD798D"/>
    <w:rsid w:val="00CE161E"/>
    <w:rsid w:val="00CF59A8"/>
    <w:rsid w:val="00D325A9"/>
    <w:rsid w:val="00D36319"/>
    <w:rsid w:val="00D36A8A"/>
    <w:rsid w:val="00D61409"/>
    <w:rsid w:val="00D6691E"/>
    <w:rsid w:val="00D71170"/>
    <w:rsid w:val="00D74A49"/>
    <w:rsid w:val="00DA1C92"/>
    <w:rsid w:val="00DA25D4"/>
    <w:rsid w:val="00DA6538"/>
    <w:rsid w:val="00E15E75"/>
    <w:rsid w:val="00E42F69"/>
    <w:rsid w:val="00E51EB5"/>
    <w:rsid w:val="00E5262C"/>
    <w:rsid w:val="00E60587"/>
    <w:rsid w:val="00EC7DC4"/>
    <w:rsid w:val="00ED30CF"/>
    <w:rsid w:val="00EE4FDE"/>
    <w:rsid w:val="00F176EF"/>
    <w:rsid w:val="00F45E10"/>
    <w:rsid w:val="00F6364A"/>
    <w:rsid w:val="00F8093F"/>
    <w:rsid w:val="00F9113A"/>
    <w:rsid w:val="00FA4E1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8CF4A"/>
  <w15:chartTrackingRefBased/>
  <w15:docId w15:val="{305457B9-E8DF-4538-B180-60DC3DD07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6E1C"/>
    <w:rPr>
      <w:rFonts w:ascii="Calibri" w:hAnsi="Calibri" w:cs="Calibri"/>
      <w:sz w:val="24"/>
    </w:rPr>
  </w:style>
  <w:style w:type="paragraph" w:styleId="Heading1">
    <w:name w:val="heading 1"/>
    <w:aliases w:val="Pocket"/>
    <w:basedOn w:val="Normal"/>
    <w:next w:val="Normal"/>
    <w:link w:val="Heading1Char"/>
    <w:qFormat/>
    <w:rsid w:val="00396E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96E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396E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396E1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96E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6E1C"/>
  </w:style>
  <w:style w:type="character" w:customStyle="1" w:styleId="Heading1Char">
    <w:name w:val="Heading 1 Char"/>
    <w:aliases w:val="Pocket Char"/>
    <w:basedOn w:val="DefaultParagraphFont"/>
    <w:link w:val="Heading1"/>
    <w:rsid w:val="00396E1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96E1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396E1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396E1C"/>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396E1C"/>
    <w:rPr>
      <w:rFonts w:ascii="Calibri" w:hAnsi="Calibri" w:cs="Calibri"/>
      <w:b/>
      <w:i w:val="0"/>
      <w:iCs/>
      <w:sz w:val="24"/>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96E1C"/>
    <w:rPr>
      <w:rFonts w:asciiTheme="minorHAnsi" w:hAnsiTheme="minorHAnsi" w:cstheme="minorHAnsi"/>
      <w:b/>
      <w:bCs/>
      <w:sz w:val="26"/>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 "/>
    <w:basedOn w:val="DefaultParagraphFont"/>
    <w:uiPriority w:val="6"/>
    <w:qFormat/>
    <w:rsid w:val="00396E1C"/>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96E1C"/>
    <w:rPr>
      <w:color w:val="auto"/>
      <w:u w:val="none"/>
    </w:rPr>
  </w:style>
  <w:style w:type="character" w:styleId="FollowedHyperlink">
    <w:name w:val="FollowedHyperlink"/>
    <w:basedOn w:val="DefaultParagraphFont"/>
    <w:uiPriority w:val="99"/>
    <w:semiHidden/>
    <w:unhideWhenUsed/>
    <w:rsid w:val="00396E1C"/>
    <w:rPr>
      <w:color w:val="auto"/>
      <w:u w:val="none"/>
    </w:rPr>
  </w:style>
  <w:style w:type="character" w:styleId="UnresolvedMention">
    <w:name w:val="Unresolved Mention"/>
    <w:basedOn w:val="DefaultParagraphFont"/>
    <w:uiPriority w:val="99"/>
    <w:semiHidden/>
    <w:unhideWhenUsed/>
    <w:rsid w:val="00A67257"/>
    <w:rPr>
      <w:color w:val="605E5C"/>
      <w:shd w:val="clear" w:color="auto" w:fill="E1DFDD"/>
    </w:rPr>
  </w:style>
  <w:style w:type="character" w:customStyle="1" w:styleId="c10">
    <w:name w:val="c10"/>
    <w:basedOn w:val="DefaultParagraphFont"/>
    <w:rsid w:val="00A67257"/>
  </w:style>
  <w:style w:type="character" w:customStyle="1" w:styleId="c2">
    <w:name w:val="c2"/>
    <w:basedOn w:val="DefaultParagraphFont"/>
    <w:rsid w:val="00A67257"/>
  </w:style>
  <w:style w:type="paragraph" w:customStyle="1" w:styleId="textbold">
    <w:name w:val="text bold"/>
    <w:basedOn w:val="Normal"/>
    <w:link w:val="Emphasis"/>
    <w:autoRedefine/>
    <w:uiPriority w:val="7"/>
    <w:qFormat/>
    <w:rsid w:val="00A67257"/>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customStyle="1" w:styleId="UnderlinePara">
    <w:name w:val="Underline Para"/>
    <w:basedOn w:val="Normal"/>
    <w:uiPriority w:val="6"/>
    <w:qFormat/>
    <w:rsid w:val="00A67257"/>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unhideWhenUsed/>
    <w:qFormat/>
    <w:rsid w:val="00A67257"/>
    <w:pPr>
      <w:ind w:left="720"/>
      <w:contextualSpacing/>
    </w:pPr>
  </w:style>
  <w:style w:type="paragraph" w:customStyle="1" w:styleId="card">
    <w:name w:val="card"/>
    <w:aliases w:val="Medium Grid 21"/>
    <w:basedOn w:val="Normal"/>
    <w:next w:val="Normal"/>
    <w:uiPriority w:val="6"/>
    <w:qFormat/>
    <w:rsid w:val="00A67257"/>
    <w:pPr>
      <w:ind w:left="288" w:right="288"/>
    </w:pPr>
    <w:rPr>
      <w:rFonts w:asciiTheme="minorHAnsi" w:hAnsiTheme="minorHAnsi"/>
      <w:u w:val="single"/>
    </w:rPr>
  </w:style>
  <w:style w:type="paragraph" w:customStyle="1" w:styleId="Emphasis1">
    <w:name w:val="Emphasis1"/>
    <w:basedOn w:val="Normal"/>
    <w:uiPriority w:val="7"/>
    <w:qFormat/>
    <w:rsid w:val="00A67257"/>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A67257"/>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A67257"/>
    <w:pPr>
      <w:pBdr>
        <w:bottom w:val="single" w:sz="8" w:space="4" w:color="4F81BD"/>
      </w:pBdr>
      <w:spacing w:after="300"/>
      <w:contextualSpacing/>
    </w:pPr>
    <w:rPr>
      <w:rFonts w:ascii="Times New Roman" w:hAnsi="Times New Roman" w:cstheme="minorBidi"/>
      <w:bCs/>
      <w:sz w:val="20"/>
      <w:u w:val="single"/>
    </w:rPr>
  </w:style>
  <w:style w:type="character" w:customStyle="1" w:styleId="TitleChar1">
    <w:name w:val="Title Char1"/>
    <w:basedOn w:val="DefaultParagraphFont"/>
    <w:uiPriority w:val="99"/>
    <w:rsid w:val="00A67257"/>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A67257"/>
    <w:rPr>
      <w:rFonts w:ascii="Georgia" w:hAnsi="Georgia" w:cs="Calibri"/>
      <w:sz w:val="20"/>
      <w:szCs w:val="20"/>
    </w:rPr>
  </w:style>
  <w:style w:type="paragraph" w:styleId="CommentText">
    <w:name w:val="annotation text"/>
    <w:basedOn w:val="Normal"/>
    <w:link w:val="CommentTextChar"/>
    <w:uiPriority w:val="99"/>
    <w:semiHidden/>
    <w:unhideWhenUsed/>
    <w:rsid w:val="00A67257"/>
    <w:rPr>
      <w:rFonts w:ascii="Georgia" w:hAnsi="Georgia"/>
      <w:sz w:val="20"/>
      <w:szCs w:val="20"/>
    </w:rPr>
  </w:style>
  <w:style w:type="character" w:customStyle="1" w:styleId="CommentTextChar1">
    <w:name w:val="Comment Text Char1"/>
    <w:basedOn w:val="DefaultParagraphFont"/>
    <w:uiPriority w:val="99"/>
    <w:semiHidden/>
    <w:rsid w:val="00A67257"/>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A67257"/>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A67257"/>
    <w:rPr>
      <w:b/>
      <w:bCs/>
    </w:rPr>
  </w:style>
  <w:style w:type="character" w:customStyle="1" w:styleId="CommentSubjectChar1">
    <w:name w:val="Comment Subject Char1"/>
    <w:basedOn w:val="CommentTextChar1"/>
    <w:uiPriority w:val="99"/>
    <w:semiHidden/>
    <w:rsid w:val="00A67257"/>
    <w:rPr>
      <w:rFonts w:ascii="Calibri" w:hAnsi="Calibri" w:cs="Calibri"/>
      <w:b/>
      <w:bCs/>
      <w:sz w:val="20"/>
      <w:szCs w:val="20"/>
    </w:rPr>
  </w:style>
  <w:style w:type="character" w:customStyle="1" w:styleId="BalloonTextChar">
    <w:name w:val="Balloon Text Char"/>
    <w:basedOn w:val="DefaultParagraphFont"/>
    <w:link w:val="BalloonText"/>
    <w:uiPriority w:val="99"/>
    <w:semiHidden/>
    <w:rsid w:val="00A67257"/>
    <w:rPr>
      <w:rFonts w:ascii="Segoe UI" w:hAnsi="Segoe UI" w:cs="Segoe UI"/>
      <w:sz w:val="18"/>
      <w:szCs w:val="18"/>
    </w:rPr>
  </w:style>
  <w:style w:type="paragraph" w:styleId="BalloonText">
    <w:name w:val="Balloon Text"/>
    <w:basedOn w:val="Normal"/>
    <w:link w:val="BalloonTextChar"/>
    <w:uiPriority w:val="99"/>
    <w:semiHidden/>
    <w:unhideWhenUsed/>
    <w:rsid w:val="00A67257"/>
    <w:rPr>
      <w:rFonts w:ascii="Segoe UI" w:hAnsi="Segoe UI" w:cs="Segoe UI"/>
      <w:sz w:val="18"/>
      <w:szCs w:val="18"/>
    </w:rPr>
  </w:style>
  <w:style w:type="character" w:customStyle="1" w:styleId="BalloonTextChar1">
    <w:name w:val="Balloon Text Char1"/>
    <w:basedOn w:val="DefaultParagraphFont"/>
    <w:uiPriority w:val="99"/>
    <w:semiHidden/>
    <w:rsid w:val="00A67257"/>
    <w:rPr>
      <w:rFonts w:ascii="Segoe UI" w:hAnsi="Segoe UI" w:cs="Segoe UI"/>
      <w:sz w:val="18"/>
      <w:szCs w:val="18"/>
    </w:rPr>
  </w:style>
  <w:style w:type="paragraph" w:customStyle="1" w:styleId="Cards">
    <w:name w:val="Cards"/>
    <w:next w:val="Normal"/>
    <w:link w:val="CardsChar"/>
    <w:qFormat/>
    <w:rsid w:val="00A67257"/>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A67257"/>
    <w:rPr>
      <w:rFonts w:ascii="Times New Roman" w:eastAsia="Times New Roman" w:hAnsi="Times New Roman" w:cs="Times New Roman"/>
      <w:sz w:val="20"/>
      <w:szCs w:val="24"/>
    </w:rPr>
  </w:style>
  <w:style w:type="character" w:customStyle="1" w:styleId="DebateUnderline">
    <w:name w:val="Debate Underline"/>
    <w:rsid w:val="00A67257"/>
    <w:rPr>
      <w:rFonts w:ascii="Times New Roman" w:hAnsi="Times New Roman"/>
      <w:sz w:val="20"/>
      <w:u w:val="thick"/>
    </w:rPr>
  </w:style>
  <w:style w:type="character" w:customStyle="1" w:styleId="underline">
    <w:name w:val="underline"/>
    <w:basedOn w:val="DefaultParagraphFont"/>
    <w:qFormat/>
    <w:rsid w:val="00A67257"/>
    <w:rPr>
      <w:b/>
      <w:u w:val="single"/>
    </w:rPr>
  </w:style>
  <w:style w:type="character" w:customStyle="1" w:styleId="Emphasis2">
    <w:name w:val="Emphasis2"/>
    <w:basedOn w:val="DefaultParagraphFont"/>
    <w:rsid w:val="00A67257"/>
    <w:rPr>
      <w:rFonts w:ascii="Franklin Gothic Heavy" w:hAnsi="Franklin Gothic Heavy"/>
      <w:iCs/>
      <w:u w:val="single"/>
    </w:rPr>
  </w:style>
  <w:style w:type="paragraph" w:customStyle="1" w:styleId="CiteSpacing">
    <w:name w:val="Cite Spacing"/>
    <w:basedOn w:val="Normal"/>
    <w:uiPriority w:val="4"/>
    <w:qFormat/>
    <w:rsid w:val="00A67257"/>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A67257"/>
    <w:rPr>
      <w:u w:val="single"/>
    </w:rPr>
  </w:style>
  <w:style w:type="paragraph" w:customStyle="1" w:styleId="Analytics">
    <w:name w:val="Analytics"/>
    <w:link w:val="AnalyticsChar"/>
    <w:uiPriority w:val="4"/>
    <w:qFormat/>
    <w:rsid w:val="00A67257"/>
    <w:rPr>
      <w:rFonts w:ascii="Calibri" w:hAnsi="Calibri" w:cs="Calibri"/>
      <w:b/>
      <w:color w:val="2F5496" w:themeColor="accent5" w:themeShade="BF"/>
      <w:sz w:val="24"/>
    </w:rPr>
  </w:style>
  <w:style w:type="character" w:customStyle="1" w:styleId="AnalyticsChar">
    <w:name w:val="Analytics Char"/>
    <w:basedOn w:val="DefaultParagraphFont"/>
    <w:link w:val="Analytics"/>
    <w:uiPriority w:val="4"/>
    <w:rsid w:val="00A67257"/>
    <w:rPr>
      <w:rFonts w:ascii="Calibri" w:hAnsi="Calibri" w:cs="Calibri"/>
      <w:b/>
      <w:color w:val="2F5496" w:themeColor="accent5" w:themeShade="BF"/>
      <w:sz w:val="24"/>
    </w:rPr>
  </w:style>
  <w:style w:type="character" w:customStyle="1" w:styleId="Style1Char1">
    <w:name w:val="Style1 Char1"/>
    <w:basedOn w:val="DefaultParagraphFont"/>
    <w:rsid w:val="00A67257"/>
    <w:rPr>
      <w:rFonts w:ascii="Times New Roman" w:eastAsia="SimSun" w:hAnsi="Times New Roman" w:cs="Times New Roman"/>
      <w:sz w:val="20"/>
      <w:szCs w:val="24"/>
      <w:u w:val="single"/>
      <w:lang w:eastAsia="zh-CN"/>
    </w:rPr>
  </w:style>
  <w:style w:type="character" w:customStyle="1" w:styleId="hit">
    <w:name w:val="hit"/>
    <w:rsid w:val="00A67257"/>
  </w:style>
  <w:style w:type="character" w:customStyle="1" w:styleId="ssl4">
    <w:name w:val="ss_l4"/>
    <w:rsid w:val="00A67257"/>
  </w:style>
  <w:style w:type="character" w:customStyle="1" w:styleId="italic">
    <w:name w:val="italic"/>
    <w:rsid w:val="00A67257"/>
  </w:style>
  <w:style w:type="character" w:customStyle="1" w:styleId="tl8wme">
    <w:name w:val="tl8wme"/>
    <w:basedOn w:val="DefaultParagraphFont"/>
    <w:rsid w:val="00A67257"/>
  </w:style>
  <w:style w:type="table" w:styleId="TableGrid">
    <w:name w:val="Table Grid"/>
    <w:basedOn w:val="TableNormal"/>
    <w:uiPriority w:val="39"/>
    <w:rsid w:val="00A67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67257"/>
    <w:rPr>
      <w:sz w:val="16"/>
      <w:szCs w:val="16"/>
    </w:rPr>
  </w:style>
  <w:style w:type="character" w:customStyle="1" w:styleId="UnderlineBold">
    <w:name w:val="Underline + Bold"/>
    <w:uiPriority w:val="1"/>
    <w:qFormat/>
    <w:rsid w:val="00A67257"/>
    <w:rPr>
      <w:b/>
      <w:sz w:val="20"/>
      <w:u w:val="single"/>
    </w:rPr>
  </w:style>
  <w:style w:type="paragraph" w:styleId="NormalWeb">
    <w:name w:val="Normal (Web)"/>
    <w:basedOn w:val="Normal"/>
    <w:uiPriority w:val="99"/>
    <w:semiHidden/>
    <w:unhideWhenUsed/>
    <w:rsid w:val="00A67257"/>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A67257"/>
    <w:rPr>
      <w:b/>
      <w:bCs/>
    </w:rPr>
  </w:style>
  <w:style w:type="paragraph" w:customStyle="1" w:styleId="BigJr">
    <w:name w:val="Big Jr."/>
    <w:basedOn w:val="Normal"/>
    <w:autoRedefine/>
    <w:qFormat/>
    <w:rsid w:val="00A67257"/>
    <w:pPr>
      <w:spacing w:after="0"/>
    </w:pPr>
    <w:rPr>
      <w:b/>
      <w:color w:val="000000"/>
      <w:szCs w:val="28"/>
    </w:rPr>
  </w:style>
  <w:style w:type="paragraph" w:styleId="BodyText">
    <w:name w:val="Body Text"/>
    <w:basedOn w:val="Normal"/>
    <w:link w:val="BodyTextChar"/>
    <w:rsid w:val="00A67257"/>
    <w:pPr>
      <w:spacing w:after="140" w:line="276" w:lineRule="auto"/>
    </w:pPr>
    <w:rPr>
      <w:rFonts w:eastAsia="Calibri" w:cs="Times New Roman"/>
    </w:rPr>
  </w:style>
  <w:style w:type="character" w:customStyle="1" w:styleId="BodyTextChar">
    <w:name w:val="Body Text Char"/>
    <w:basedOn w:val="DefaultParagraphFont"/>
    <w:link w:val="BodyText"/>
    <w:rsid w:val="00A67257"/>
    <w:rPr>
      <w:rFonts w:ascii="Calibri" w:eastAsia="Calibri" w:hAnsi="Calibri" w:cs="Times New Roman"/>
      <w:sz w:val="24"/>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A6725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A67257"/>
  </w:style>
  <w:style w:type="character" w:customStyle="1" w:styleId="StyleThickunderline1">
    <w:name w:val="Style Thick underline1"/>
    <w:basedOn w:val="DefaultParagraphFont"/>
    <w:rsid w:val="00A67257"/>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thel.edu/Majors/Communication/npda/faq2.html" TargetMode="External"/><Relationship Id="rId13" Type="http://schemas.openxmlformats.org/officeDocument/2006/relationships/hyperlink" Target="https://www.e-flux.com/journal/110/335242/revolution-or-ruin/" TargetMode="External"/><Relationship Id="rId3" Type="http://schemas.openxmlformats.org/officeDocument/2006/relationships/styles" Target="styles.xml"/><Relationship Id="rId7" Type="http://schemas.openxmlformats.org/officeDocument/2006/relationships/hyperlink" Target="https://www.upcounsel.com/trade-secret" TargetMode="External"/><Relationship Id="rId12" Type="http://schemas.openxmlformats.org/officeDocument/2006/relationships/hyperlink" Target="https://www.amazon.com/Innovation-Pharmaceutical-Industry-Reflections-Conflicts/dp/098020944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armywritingstyle.com/punctuation-the-colon-and-semicolon/" TargetMode="Externa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cryptogon.com/docs/pirate_insurgency.html/" TargetMode="External"/><Relationship Id="rId10" Type="http://schemas.openxmlformats.org/officeDocument/2006/relationships/hyperlink" Target="https://kenaninstitute.unc.edu/kenan-insight/turbocharging-healthcare-innovation/" TargetMode="External"/><Relationship Id="rId4" Type="http://schemas.openxmlformats.org/officeDocument/2006/relationships/settings" Target="settings.xml"/><Relationship Id="rId9" Type="http://schemas.openxmlformats.org/officeDocument/2006/relationships/hyperlink" Target="https://www.ncbi.nlm.nih.gov/pmc/articles/PMC8277484/" TargetMode="External"/><Relationship Id="rId14" Type="http://schemas.openxmlformats.org/officeDocument/2006/relationships/hyperlink" Target="https://www.e-flux.com/journal/110/335242/revolution-or-ru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s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0F0E1-1973-4D8A-8DAE-D432210EB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62</TotalTime>
  <Pages>1</Pages>
  <Words>10704</Words>
  <Characters>61016</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li</dc:creator>
  <cp:keywords>5.1.1</cp:keywords>
  <dc:description/>
  <cp:lastModifiedBy>justin li</cp:lastModifiedBy>
  <cp:revision>23</cp:revision>
  <dcterms:created xsi:type="dcterms:W3CDTF">2021-09-05T14:26:00Z</dcterms:created>
  <dcterms:modified xsi:type="dcterms:W3CDTF">2021-09-05T16:29:00Z</dcterms:modified>
</cp:coreProperties>
</file>