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7CAEA" w14:textId="35457672" w:rsidR="00E42E4C" w:rsidRDefault="00D319AF" w:rsidP="00D319AF">
      <w:pPr>
        <w:pStyle w:val="Heading2"/>
      </w:pPr>
      <w:r>
        <w:t>1</w:t>
      </w:r>
    </w:p>
    <w:p w14:paraId="076FF686" w14:textId="77777777" w:rsidR="00BD67FD" w:rsidRPr="00653DEB" w:rsidRDefault="00BD67FD" w:rsidP="00BD67FD">
      <w:pPr>
        <w:pStyle w:val="Heading4"/>
        <w:rPr>
          <w:i/>
          <w:iCs/>
        </w:rPr>
      </w:pPr>
      <w:r>
        <w:t xml:space="preserve">A. Interpretation: </w:t>
      </w:r>
      <w:r w:rsidRPr="00653DEB">
        <w:t xml:space="preserve">If the affirmative defends anything other than </w:t>
      </w:r>
      <w:r w:rsidRPr="002F14A0">
        <w:rPr>
          <w:highlight w:val="green"/>
        </w:rPr>
        <w:t>[Insert Topic]</w:t>
      </w:r>
      <w:r w:rsidRPr="00653DEB">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(To clarify, you must have an author that states we should not do your aff, insofar as the aff is not a whole res phil af</w:t>
      </w:r>
      <w:r>
        <w:rPr>
          <w:i/>
        </w:rPr>
        <w:t>f</w:t>
      </w:r>
      <w:r w:rsidRPr="00653DEB">
        <w:rPr>
          <w:i/>
        </w:rPr>
        <w:t xml:space="preserve">) </w:t>
      </w:r>
    </w:p>
    <w:p w14:paraId="6D512AF3" w14:textId="77777777" w:rsidR="00BD67FD" w:rsidRDefault="00BD67FD" w:rsidP="00BD67FD">
      <w:pPr>
        <w:pStyle w:val="Heading4"/>
      </w:pPr>
      <w:r>
        <w:t>B. Violation:</w:t>
      </w:r>
    </w:p>
    <w:p w14:paraId="5DE995ED" w14:textId="77777777" w:rsidR="00BD67FD" w:rsidRDefault="00BD67FD" w:rsidP="00BD67FD">
      <w:pPr>
        <w:pStyle w:val="Heading4"/>
      </w:pPr>
      <w:r>
        <w:t>C. Standards:</w:t>
      </w:r>
    </w:p>
    <w:p w14:paraId="6529836E" w14:textId="77777777" w:rsidR="00BD67FD" w:rsidRDefault="00BD67FD" w:rsidP="00BD67FD">
      <w:pPr>
        <w:pStyle w:val="Heading4"/>
      </w:pPr>
      <w:r>
        <w:t xml:space="preserve">1. </w:t>
      </w:r>
      <w:r w:rsidRPr="00653DEB">
        <w:rPr>
          <w:u w:val="single"/>
        </w:rPr>
        <w:t>Fairness</w:t>
      </w:r>
      <w:r w:rsidRPr="00653DEB">
        <w:t xml:space="preserve"> – This is a litmus test to determining whether your aff is fair – </w:t>
      </w:r>
    </w:p>
    <w:p w14:paraId="04A4071B" w14:textId="77777777" w:rsidR="00BD67FD" w:rsidRDefault="00BD67FD" w:rsidP="00BD67FD">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w:t>
      </w:r>
      <w:r>
        <w:t xml:space="preserve">. Our interp narrows out </w:t>
      </w:r>
      <w:r w:rsidRPr="00653DEB">
        <w:t>trivially true advocacies</w:t>
      </w:r>
      <w:r>
        <w:t xml:space="preserve"> since counter-solvency advocates ensure equal division of ground for both sides. </w:t>
      </w:r>
    </w:p>
    <w:p w14:paraId="23B138C1" w14:textId="77777777" w:rsidR="00BD67FD" w:rsidRPr="00174DF6" w:rsidRDefault="00BD67FD" w:rsidP="00BD67FD">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60DB0274" w14:textId="77777777" w:rsidR="00BD67FD" w:rsidRDefault="00BD67FD" w:rsidP="00BD67FD">
      <w:pPr>
        <w:pStyle w:val="Heading4"/>
      </w:pPr>
      <w:r>
        <w:t xml:space="preserve">2. </w:t>
      </w:r>
      <w:r w:rsidRPr="00653DEB">
        <w:rPr>
          <w:u w:val="single"/>
        </w:rPr>
        <w:t>Research</w:t>
      </w:r>
      <w:r w:rsidRPr="00653DEB">
        <w:t xml:space="preserve"> – Forces the aff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44DDBABF" w14:textId="25BD6CE3" w:rsidR="00BD67FD" w:rsidRDefault="00BD67FD" w:rsidP="00BD67FD">
      <w:pPr>
        <w:pStyle w:val="Heading4"/>
      </w:pPr>
      <w:r>
        <w:t>Fairness is a voter- debate is a game that requires objective rules to evalute it</w:t>
      </w:r>
    </w:p>
    <w:p w14:paraId="6F06FF7A" w14:textId="0FA6C0A9" w:rsidR="00BD67FD" w:rsidRDefault="00BD67FD" w:rsidP="00BD67FD">
      <w:pPr>
        <w:pStyle w:val="Heading4"/>
      </w:pPr>
      <w:r>
        <w:t>Education is a voter- it’s the reasons schools fund debate</w:t>
      </w:r>
    </w:p>
    <w:p w14:paraId="0B39C261" w14:textId="1551F7EB" w:rsidR="00BD67FD" w:rsidRDefault="00BD67FD" w:rsidP="00BD67FD">
      <w:pPr>
        <w:pStyle w:val="Heading4"/>
      </w:pPr>
      <w:r>
        <w:t>DTD- A)large punishments key to deter abuse B)</w:t>
      </w:r>
      <w:r w:rsidR="001F5846">
        <w:t xml:space="preserve"> DTA doesnt make sense cuz the shell indicts the whole aff</w:t>
      </w:r>
    </w:p>
    <w:p w14:paraId="04A0A6FA" w14:textId="76ECBCBE" w:rsidR="001F5846" w:rsidRDefault="001F5846" w:rsidP="001F5846">
      <w:pPr>
        <w:pStyle w:val="Heading4"/>
      </w:pPr>
      <w:r>
        <w:t>No RVI- a) illogical, you don’t win for being fair b) baiting- rvi’s incentivize ppl baiting theoty with maximially abusive practices c) rvi’s incentive 4 mins restart on theory which kills subs ed</w:t>
      </w:r>
    </w:p>
    <w:p w14:paraId="7311BACF" w14:textId="59F575FC" w:rsidR="001F5846" w:rsidRPr="001F5846" w:rsidRDefault="001F5846" w:rsidP="001F5846">
      <w:pPr>
        <w:pStyle w:val="Heading4"/>
      </w:pPr>
      <w:r>
        <w:t>CI-  A)reasonability is arbitrary and bites interv</w:t>
      </w:r>
      <w:r w:rsidR="00891A1E">
        <w:t>’</w:t>
      </w:r>
      <w:r>
        <w:t>ention B) race to the top to find the best norm which improves future substance debates</w:t>
      </w:r>
    </w:p>
    <w:p w14:paraId="1DE56993" w14:textId="1C4D2F39" w:rsidR="00D319AF" w:rsidRDefault="00D319AF" w:rsidP="00D319AF">
      <w:pPr>
        <w:pStyle w:val="Heading2"/>
      </w:pPr>
      <w:r>
        <w:lastRenderedPageBreak/>
        <w:t>2</w:t>
      </w:r>
    </w:p>
    <w:p w14:paraId="0745604F" w14:textId="5A182D37" w:rsidR="00CC494C" w:rsidRDefault="00CC494C" w:rsidP="00CC494C">
      <w:pPr>
        <w:pStyle w:val="Heading4"/>
      </w:pPr>
      <w:r>
        <w:t>The role of the ballot is to determine whether the resolution is a true or false statement – their framing collapses since you must say it is true that a world is better than another before you adopt it.</w:t>
      </w:r>
    </w:p>
    <w:p w14:paraId="0B8C73FE" w14:textId="77777777" w:rsidR="00CC494C" w:rsidRDefault="00CC494C" w:rsidP="00CC494C">
      <w:pPr>
        <w:pStyle w:val="Heading4"/>
      </w:pPr>
      <w:r>
        <w:t>They justify substantive skews since there will always be a more correct side of the issue but we compensate for flaws in the lit.</w:t>
      </w:r>
    </w:p>
    <w:p w14:paraId="264AA114" w14:textId="77777777" w:rsidR="00CC494C" w:rsidRDefault="00CC494C" w:rsidP="00CC494C">
      <w:pPr>
        <w:pStyle w:val="Heading4"/>
      </w:pPr>
      <w:r>
        <w:t>Scalar methods like comparison increases intervention – the persuasion of certain DA or advantages sway decisions – T/F binary is descriptive and technical.</w:t>
      </w:r>
    </w:p>
    <w:p w14:paraId="1202810B" w14:textId="77777777" w:rsidR="00CC494C" w:rsidRDefault="00CC494C" w:rsidP="00CC494C">
      <w:pPr>
        <w:pStyle w:val="Heading4"/>
      </w:pPr>
      <w:r>
        <w:t>a priori's 1st – even worlds framing requires ethics that begin from a priori principles like reason or pleasure so we control the internal link to functional debates.</w:t>
      </w:r>
    </w:p>
    <w:p w14:paraId="503D8968" w14:textId="63487142" w:rsidR="00CC494C" w:rsidRDefault="00C82138" w:rsidP="00CC494C">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3B37E9AD" w14:textId="6B5B97E8" w:rsidR="00891A1E" w:rsidRPr="00891A1E" w:rsidRDefault="00891A1E" w:rsidP="00891A1E">
      <w:pPr>
        <w:pStyle w:val="Heading4"/>
      </w:pPr>
      <w:r>
        <w:t>Offense</w:t>
      </w:r>
    </w:p>
    <w:p w14:paraId="2202C207" w14:textId="77777777" w:rsidR="00CC494C" w:rsidRDefault="00CC494C" w:rsidP="00CC494C">
      <w:pPr>
        <w:pStyle w:val="Heading4"/>
      </w:pPr>
      <w:r>
        <w:t>The resolution specifies that the right to strike must be unconditional—this means it cannot be contingent on any authority or have any exceptions.</w:t>
      </w:r>
    </w:p>
    <w:p w14:paraId="5EDA3C6A" w14:textId="77777777" w:rsidR="00CC494C" w:rsidRPr="004B4A84" w:rsidRDefault="00CC494C" w:rsidP="00CC494C">
      <w:r w:rsidRPr="004B4A84">
        <w:rPr>
          <w:rStyle w:val="Heading4Char"/>
        </w:rPr>
        <w:t>Magnell 11</w:t>
      </w:r>
      <w:r>
        <w:t xml:space="preserve"> </w:t>
      </w:r>
      <w:r w:rsidRPr="00216491">
        <w:t xml:space="preserve">[Thomas Magnell, </w:t>
      </w:r>
      <w:r>
        <w:t xml:space="preserve">Quals: </w:t>
      </w:r>
      <w:r w:rsidRPr="00216491">
        <w:t>Philosopher</w:t>
      </w:r>
      <w:r>
        <w:t>,</w:t>
      </w:r>
      <w:r w:rsidRPr="00216491">
        <w:t xml:space="preserve"> Department of Philosophy, Drew University, Madison, NJ, The Correlativity of Rights and Duties, J Value Inquiry (2011) 45:1–12]//BA PB</w:t>
      </w:r>
    </w:p>
    <w:p w14:paraId="754C9F59" w14:textId="77777777" w:rsidR="00CC494C" w:rsidRPr="00315586" w:rsidRDefault="00CC494C" w:rsidP="00CC494C">
      <w:pPr>
        <w:rPr>
          <w:sz w:val="14"/>
        </w:rPr>
      </w:pPr>
      <w:r w:rsidRPr="00786A32">
        <w:rPr>
          <w:sz w:val="14"/>
        </w:rPr>
        <w:t xml:space="preserve">Unconditional rights may be either absolutely unconditional or relatively unconditional. </w:t>
      </w:r>
      <w:r w:rsidRPr="00B9063D">
        <w:rPr>
          <w:rStyle w:val="StyleUnderline"/>
          <w:highlight w:val="green"/>
        </w:rPr>
        <w:t>An</w:t>
      </w:r>
      <w:r w:rsidRPr="00786A32">
        <w:rPr>
          <w:sz w:val="14"/>
        </w:rPr>
        <w:t xml:space="preserve"> absolutely </w:t>
      </w:r>
      <w:r w:rsidRPr="00B9063D">
        <w:rPr>
          <w:rStyle w:val="StyleUnderline"/>
          <w:highlight w:val="green"/>
        </w:rPr>
        <w:t>unconditional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B9063D">
        <w:rPr>
          <w:rStyle w:val="StyleUnderline"/>
          <w:highlight w:val="green"/>
        </w:rPr>
        <w:t>common to all</w:t>
      </w:r>
      <w:r w:rsidRPr="00786A32">
        <w:rPr>
          <w:rStyle w:val="StyleUnderline"/>
        </w:rPr>
        <w:t xml:space="preserve"> people, institutions, corporations, societies, and at least some nonhuman animals. </w:t>
      </w:r>
      <w:r w:rsidRPr="00B9063D">
        <w:rPr>
          <w:rStyle w:val="StyleUnderline"/>
          <w:highlight w:val="green"/>
        </w:rPr>
        <w:t>They do not need to be acquired</w:t>
      </w:r>
      <w:r w:rsidRPr="00786A32">
        <w:rPr>
          <w:rStyle w:val="StyleUnderline"/>
        </w:rPr>
        <w:t xml:space="preserve">. Because they are held unconditionally, </w:t>
      </w:r>
      <w:r w:rsidRPr="00B9063D">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w:t>
      </w:r>
      <w:r w:rsidRPr="00786A32">
        <w:rPr>
          <w:sz w:val="14"/>
        </w:rPr>
        <w:lastRenderedPageBreak/>
        <w:t xml:space="preserve">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B9063D">
        <w:rPr>
          <w:rStyle w:val="StyleUnderline"/>
          <w:highlight w:val="green"/>
        </w:rPr>
        <w:t>many</w:t>
      </w:r>
      <w:r w:rsidRPr="00786A32">
        <w:rPr>
          <w:rStyle w:val="StyleUnderline"/>
        </w:rPr>
        <w:t xml:space="preserve"> of the </w:t>
      </w:r>
      <w:r w:rsidRPr="00B9063D">
        <w:rPr>
          <w:rStyle w:val="StyleUnderline"/>
          <w:highlight w:val="green"/>
        </w:rPr>
        <w:t>rights</w:t>
      </w:r>
      <w:r w:rsidRPr="00786A32">
        <w:rPr>
          <w:rStyle w:val="StyleUnderline"/>
        </w:rPr>
        <w:t xml:space="preserve"> that have come to be labeled as human rights in the fairly recent past, </w:t>
      </w:r>
      <w:r w:rsidRPr="00B9063D">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B9063D">
        <w:rPr>
          <w:rStyle w:val="StyleUnderline"/>
          <w:highlight w:val="green"/>
        </w:rPr>
        <w:t>however politically popular</w:t>
      </w:r>
      <w:r w:rsidRPr="00786A32">
        <w:rPr>
          <w:rStyle w:val="StyleUnderline"/>
        </w:rPr>
        <w:t xml:space="preserve"> it may be to say that they are. If they are rights in any sense, they </w:t>
      </w:r>
      <w:r w:rsidRPr="00B9063D">
        <w:rPr>
          <w:rStyle w:val="StyleUnderline"/>
          <w:highlight w:val="green"/>
        </w:rPr>
        <w:t>are</w:t>
      </w:r>
      <w:r w:rsidRPr="00786A32">
        <w:rPr>
          <w:rStyle w:val="StyleUnderline"/>
        </w:rPr>
        <w:t xml:space="preserve"> civil rights, </w:t>
      </w:r>
      <w:r w:rsidRPr="00B9063D">
        <w:rPr>
          <w:rStyle w:val="StyleUnderline"/>
          <w:highlight w:val="green"/>
        </w:rPr>
        <w:t>acquired rights</w:t>
      </w:r>
      <w:r w:rsidRPr="00786A32">
        <w:rPr>
          <w:rStyle w:val="StyleUnderline"/>
        </w:rPr>
        <w:t xml:space="preserve"> that are </w:t>
      </w:r>
      <w:r w:rsidRPr="00B9063D">
        <w:rPr>
          <w:rStyle w:val="StyleUnderline"/>
          <w:highlight w:val="green"/>
        </w:rPr>
        <w:t>conferred by</w:t>
      </w:r>
      <w:r w:rsidRPr="00786A32">
        <w:rPr>
          <w:rStyle w:val="StyleUnderline"/>
        </w:rPr>
        <w:t xml:space="preserve"> some </w:t>
      </w:r>
      <w:r w:rsidRPr="00B9063D">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RPr="00B9063D">
        <w:rPr>
          <w:rStyle w:val="StyleUnderline"/>
          <w:highlight w:val="green"/>
        </w:rPr>
        <w:t>conditional rights</w:t>
      </w:r>
      <w:r w:rsidRPr="00786A32">
        <w:rPr>
          <w:sz w:val="14"/>
        </w:rPr>
        <w:t xml:space="preserve">, rights of only some right-holders. They </w:t>
      </w:r>
      <w:r w:rsidRPr="00B9063D">
        <w:rPr>
          <w:rStyle w:val="StyleUnderline"/>
          <w:highlight w:val="green"/>
        </w:rPr>
        <w:t>are</w:t>
      </w:r>
      <w:r w:rsidRPr="00786A32">
        <w:rPr>
          <w:rStyle w:val="StyleUnderline"/>
        </w:rPr>
        <w:t xml:space="preserve"> acquired rights. Their acquisition is </w:t>
      </w:r>
      <w:r w:rsidRPr="00B9063D">
        <w:rPr>
          <w:rStyle w:val="StyleUnderline"/>
          <w:highlight w:val="green"/>
        </w:rPr>
        <w:t>conditional on meeting certain qualifications</w:t>
      </w:r>
      <w:r w:rsidRPr="00786A32">
        <w:rPr>
          <w:sz w:val="14"/>
        </w:rPr>
        <w:t xml:space="preserve">. Someone has a right to have a promise kept only if he meets the qualifications of being the promisee. </w:t>
      </w:r>
      <w:r w:rsidRPr="00786A32">
        <w:rPr>
          <w:rStyle w:val="StyleUnderline"/>
        </w:rPr>
        <w:t>Someone has a right to receive charity only if he meets the qualification of being in need</w:t>
      </w:r>
      <w:r w:rsidRPr="00786A32">
        <w:rPr>
          <w:sz w:val="14"/>
        </w:rPr>
        <w:t>. From this it should be evident that conditional rights may be either conditioned-rights or unconditionedrights. What makes a right conditioned is a condition of the right itself, that of the correlative duty, an imperfect duty, not being conferred on other qualified rightholders. What makes a right conditional is a condition for acquiring the right in the first place.</w:t>
      </w:r>
    </w:p>
    <w:p w14:paraId="178A084E" w14:textId="77777777" w:rsidR="00CC494C" w:rsidRDefault="00CC494C" w:rsidP="00CC494C">
      <w:pPr>
        <w:pStyle w:val="Heading4"/>
      </w:pPr>
      <w:r>
        <w:lastRenderedPageBreak/>
        <w:t xml:space="preserve">The right to strike is a conditional right, so viewing it as unconditional is impossible. Fiat doesn’t solve because its intrinsic to the nature of the principle and the aff is a binding policy, not just view X as Y. </w:t>
      </w:r>
    </w:p>
    <w:p w14:paraId="256D4C43" w14:textId="77777777" w:rsidR="00CC494C" w:rsidRDefault="00CC494C" w:rsidP="00CC494C">
      <w:pPr>
        <w:pStyle w:val="Heading4"/>
      </w:pPr>
      <w:r>
        <w:t>[1] The right to strike is conditional on the government existing and enforcing it: A] The Sqou proves that without the state, the right doesn’t exist, which means turning the NC non-uniques the aff B] State of nature would just mean people could take the action, not that they have a guaranteed right to do so.</w:t>
      </w:r>
    </w:p>
    <w:p w14:paraId="6D137B75" w14:textId="3F747B2E" w:rsidR="00CC494C" w:rsidRDefault="00CC494C" w:rsidP="00CC494C">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r w:rsidR="00D3488E">
        <w:t xml:space="preserve"> </w:t>
      </w:r>
      <w:r w:rsidR="00D3488E" w:rsidRPr="008537CA">
        <w:rPr>
          <w:rFonts w:eastAsia="SimSun"/>
          <w:color w:val="000000" w:themeColor="text1"/>
          <w:lang w:eastAsia="zh-CN"/>
        </w:rPr>
        <w:t>in order to say I want to fix x problem, you must say that you want x problem to exist, since it requires the problem exist to solve, which makes any moral attempt inherently immoral</w:t>
      </w:r>
      <w:r w:rsidR="00D3488E" w:rsidRPr="00543489">
        <w:rPr>
          <w:rFonts w:cs="Calibri"/>
          <w:color w:val="000000" w:themeColor="text1"/>
        </w:rPr>
        <w:t>.</w:t>
      </w:r>
      <w:r>
        <w:t>.</w:t>
      </w:r>
    </w:p>
    <w:p w14:paraId="1F741E88" w14:textId="3F43DFE6" w:rsidR="00CC494C" w:rsidRDefault="00CC494C" w:rsidP="00CC494C">
      <w:pPr>
        <w:pStyle w:val="Heading4"/>
      </w:pPr>
      <w:r>
        <w:t xml:space="preserve">[3]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w:t>
      </w:r>
      <w:r w:rsidRPr="00BD40AB">
        <w:t xml:space="preserve">you must know everything about a particular situation, and you must act immediately in the face </w:t>
      </w:r>
      <w:r>
        <w:t>of a violation</w:t>
      </w:r>
      <w:r w:rsidRPr="00BD40AB">
        <w:t xml:space="preserve">, otherwise you allow injustice to occur. </w:t>
      </w:r>
      <w:r>
        <w:t>But t</w:t>
      </w:r>
      <w:r w:rsidRPr="00BD40AB">
        <w: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3ED26ACE" w14:textId="06C11F31" w:rsidR="001F5846" w:rsidRPr="001F5846" w:rsidRDefault="00D3488E" w:rsidP="00D3488E">
      <w:pPr>
        <w:pStyle w:val="Heading4"/>
      </w:pPr>
      <w:r>
        <w:t xml:space="preserve">[4] </w:t>
      </w:r>
      <w:r w:rsidRPr="008537CA">
        <w:rPr>
          <w:color w:val="000000" w:themeColor="text1"/>
        </w:rPr>
        <w:t>There needs to be a space between things to distinguish them as multiple since otherwise there’s no distinction, but that space is a thing itself because otherwise it would have to be a part of the other objects which means it would be the same. This means objects need space to differentiate but space is an object which means that plurality is impossible since adding a space to distinguish between things just adds an object which means there’s no additional distinction as its self-identical.</w:t>
      </w:r>
      <w:r w:rsidR="00301261">
        <w:rPr>
          <w:color w:val="000000" w:themeColor="text1"/>
        </w:rPr>
        <w:t xml:space="preserve"> </w:t>
      </w:r>
      <w:r w:rsidR="00301261" w:rsidRPr="008537CA">
        <w:rPr>
          <w:color w:val="000000" w:themeColor="text1"/>
        </w:rPr>
        <w:t>That negates: a) ought statements require conduct between agents – even if one has a duty for them self, it assumes a difference between the self and the mind; otherwise it’s not a duty since its just self-imposed and b) plurality impossible means change is impossible as it goes from one state from existing to not existing, but monism proves that one thing exists which can’t not exist since it’s everything.</w:t>
      </w:r>
    </w:p>
    <w:p w14:paraId="17ADF39A" w14:textId="281D2311" w:rsidR="00D319AF" w:rsidRDefault="00D3488E" w:rsidP="00D319AF">
      <w:pPr>
        <w:pStyle w:val="Heading2"/>
      </w:pPr>
      <w:r>
        <w:lastRenderedPageBreak/>
        <w:t>3</w:t>
      </w:r>
    </w:p>
    <w:p w14:paraId="5995C476" w14:textId="2643892E" w:rsidR="001F5846" w:rsidRPr="001F5846" w:rsidRDefault="001F5846" w:rsidP="001F5846">
      <w:pPr>
        <w:pStyle w:val="Heading4"/>
      </w:pPr>
      <w:r w:rsidRPr="00E64A66">
        <w:t xml:space="preserve">Presumption and permissibility negates </w:t>
      </w:r>
      <w:r>
        <w:t>-A)resolution indicates the aff has to prove a proactive obligation, permissibility would deny the existence of an obligation)statements are more often false than true, there are infinite ways to prove the statement “this pen is red” false but one way to prove it true C) negate means to deny truth of, not prove false, so they both meet the neg burden</w:t>
      </w:r>
    </w:p>
    <w:p w14:paraId="05D49711" w14:textId="77777777" w:rsidR="00BD67FD" w:rsidRPr="00F5552E" w:rsidRDefault="00BD67FD" w:rsidP="00BD67FD">
      <w:pPr>
        <w:pStyle w:val="Heading4"/>
      </w:pPr>
      <w:r w:rsidRPr="00F5552E">
        <w:t>Ethics must begin apriori</w:t>
      </w:r>
    </w:p>
    <w:p w14:paraId="47B40D3D" w14:textId="77777777" w:rsidR="00BD67FD" w:rsidRPr="00F5552E" w:rsidRDefault="00BD67FD" w:rsidP="00BD67FD">
      <w:pPr>
        <w:pStyle w:val="Heading4"/>
      </w:pPr>
      <w:r w:rsidRPr="00F5552E">
        <w:t>[1] Uncertainty – our experiences are inaccessible to others which allows people to say they don’t experience the same, however a priori principles are universally applied to all agents.</w:t>
      </w:r>
    </w:p>
    <w:p w14:paraId="616CC17D" w14:textId="77777777" w:rsidR="00BD67FD" w:rsidRPr="00F5552E" w:rsidRDefault="00BD67FD" w:rsidP="00BD67FD">
      <w:pPr>
        <w:pStyle w:val="Heading4"/>
      </w:pPr>
      <w:r w:rsidRPr="00F5552E">
        <w:t>[2] Bindingness – I can keep asking “why should I follow this” which results in relatvism since obligations are predicated on ignorantly accepting rules.  Only reason solves since asking “why reason?” requires reason which concedes its authority and equally proves agency as constitutive.</w:t>
      </w:r>
    </w:p>
    <w:p w14:paraId="2447BA91" w14:textId="77777777" w:rsidR="00BD67FD" w:rsidRPr="00F5552E" w:rsidRDefault="00BD67FD" w:rsidP="00BD67FD">
      <w:pPr>
        <w:pStyle w:val="Heading4"/>
      </w:pPr>
      <w:r w:rsidRPr="00F5552E">
        <w:t>That implies universality</w:t>
      </w:r>
    </w:p>
    <w:p w14:paraId="6ECD2490" w14:textId="77777777" w:rsidR="00BD67FD" w:rsidRPr="00F5552E" w:rsidRDefault="00BD67FD" w:rsidP="00BD67FD">
      <w:pPr>
        <w:pStyle w:val="Heading4"/>
      </w:pPr>
      <w:r w:rsidRPr="00F5552E">
        <w:t>[1] Apriori truths are true for everyone, i.e. the sum of interior angles in a triangle equaling 180 can’t only be true for me but not you</w:t>
      </w:r>
    </w:p>
    <w:p w14:paraId="4F00AAFD" w14:textId="77777777" w:rsidR="00BD67FD" w:rsidRPr="00F5552E" w:rsidRDefault="00BD67FD" w:rsidP="00BD67FD">
      <w:pPr>
        <w:pStyle w:val="Heading4"/>
      </w:pPr>
      <w:r w:rsidRPr="00F5552E">
        <w:t>[2] Principle of equality- There is nothing apriori distinct between agents thus our obligations should be equal, which means even if we aren’t bound to the categorical imperative, universality is still a side constraint on other frameworks.</w:t>
      </w:r>
    </w:p>
    <w:p w14:paraId="67AC7D5B" w14:textId="77777777" w:rsidR="00BD67FD" w:rsidRPr="00F5552E" w:rsidRDefault="00BD67FD" w:rsidP="00BD67FD">
      <w:pPr>
        <w:pStyle w:val="Heading4"/>
      </w:pPr>
      <w:r w:rsidRPr="00F5552E">
        <w:t>Freedom follows</w:t>
      </w:r>
    </w:p>
    <w:p w14:paraId="5F51F6E8" w14:textId="77777777" w:rsidR="00BD67FD" w:rsidRPr="00F5552E" w:rsidRDefault="00BD67FD" w:rsidP="00BD67FD">
      <w:pPr>
        <w:pStyle w:val="Heading4"/>
      </w:pPr>
      <w:r w:rsidRPr="00F5552E">
        <w:t>[1] Its impossible to will a violation of freedom, since it necessarily entails a violation of your own freedom thus violating your will.</w:t>
      </w:r>
    </w:p>
    <w:p w14:paraId="6679FCDE" w14:textId="77777777" w:rsidR="00BD67FD" w:rsidRDefault="00BD67FD" w:rsidP="00BD67FD">
      <w:pPr>
        <w:pStyle w:val="Heading4"/>
      </w:pPr>
      <w:r w:rsidRPr="00F5552E">
        <w:t>[2] We could not hold agents responsible for their actions if we did not assume them to have the freedom to control their actions for themselves.</w:t>
      </w:r>
    </w:p>
    <w:p w14:paraId="70E6C1A3" w14:textId="77777777" w:rsidR="00BD67FD" w:rsidRPr="007A0FF8" w:rsidRDefault="00BD67FD" w:rsidP="00BD67FD">
      <w:pPr>
        <w:pStyle w:val="Heading4"/>
      </w:pPr>
      <w:r w:rsidRPr="00925D23">
        <w:rPr>
          <w:rFonts w:cs="Calibri"/>
        </w:rPr>
        <w:t xml:space="preserve">Thus, the standard is consistency with </w:t>
      </w:r>
      <w:r>
        <w:rPr>
          <w:rFonts w:cs="Calibri"/>
        </w:rPr>
        <w:t>a system of equal and outer freedom</w:t>
      </w:r>
      <w:r w:rsidRPr="00F5552E">
        <w:t xml:space="preserve">. </w:t>
      </w:r>
    </w:p>
    <w:p w14:paraId="5F9F871E" w14:textId="77777777" w:rsidR="00BD67FD" w:rsidRPr="00F5552E" w:rsidRDefault="00BD67FD" w:rsidP="00BD67FD">
      <w:pPr>
        <w:pStyle w:val="Heading4"/>
      </w:pPr>
      <w:r w:rsidRPr="00F5552E">
        <w:t>Prefer the standard:</w:t>
      </w:r>
    </w:p>
    <w:p w14:paraId="060F8250" w14:textId="77777777" w:rsidR="00BD67FD" w:rsidRPr="00F5552E" w:rsidRDefault="00BD67FD" w:rsidP="00BD67FD">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4FC828A9" w14:textId="627D058C" w:rsidR="00BD67FD" w:rsidRPr="00F5552E" w:rsidRDefault="00BD67FD" w:rsidP="00BD67FD">
      <w:pPr>
        <w:pStyle w:val="Heading4"/>
      </w:pPr>
      <w:r w:rsidRPr="00F5552E">
        <w:t>[</w:t>
      </w:r>
      <w:r>
        <w:t>2</w:t>
      </w:r>
      <w:r w:rsidRPr="00F5552E">
        <w:t>]Past experiences have no effect on causality or internal link to continuity, i.e. raining yesterday doesn’t mean rain today.</w:t>
      </w:r>
    </w:p>
    <w:p w14:paraId="4C236B34" w14:textId="16C91D35" w:rsidR="00BD67FD" w:rsidRDefault="00BD67FD" w:rsidP="00BD67FD">
      <w:pPr>
        <w:pStyle w:val="Heading4"/>
      </w:pPr>
      <w:r>
        <w:lastRenderedPageBreak/>
        <w:t>Offense</w:t>
      </w:r>
    </w:p>
    <w:p w14:paraId="026B3AF5" w14:textId="17932F61" w:rsidR="001F5846" w:rsidRDefault="001F5846" w:rsidP="001F5846">
      <w:pPr>
        <w:pStyle w:val="Heading4"/>
      </w:pPr>
      <w:r>
        <w:t>1] Violates the commitment to not cause harm</w:t>
      </w:r>
    </w:p>
    <w:p w14:paraId="66C16C71" w14:textId="77777777" w:rsidR="001F5846" w:rsidRDefault="001F5846" w:rsidP="001F5846">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JG//actually Elmer</w:t>
      </w:r>
    </w:p>
    <w:p w14:paraId="256A2809" w14:textId="77777777" w:rsidR="001F5846" w:rsidRPr="00384BFB" w:rsidRDefault="001F5846" w:rsidP="001F5846">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748EAAD9" w14:textId="3D6003D5" w:rsidR="001F5846" w:rsidRDefault="001F5846" w:rsidP="001F5846">
      <w:pPr>
        <w:pStyle w:val="Heading4"/>
      </w:pPr>
      <w:r>
        <w:t xml:space="preserve">2]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203D2EE9" w14:textId="77777777" w:rsidR="001F5846" w:rsidRDefault="001F5846" w:rsidP="001F5846">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JG//actually Elmer</w:t>
      </w:r>
    </w:p>
    <w:p w14:paraId="663D5FA8" w14:textId="77777777" w:rsidR="001F5846" w:rsidRDefault="001F5846" w:rsidP="001F5846">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is </w:t>
      </w:r>
      <w:r w:rsidRPr="009870E2">
        <w:rPr>
          <w:sz w:val="26"/>
          <w:szCs w:val="26"/>
          <w:highlight w:val="green"/>
          <w:u w:val="single"/>
        </w:rPr>
        <w:t xml:space="preserve">considered </w:t>
      </w:r>
      <w:r w:rsidRPr="00384BFB">
        <w:rPr>
          <w:sz w:val="26"/>
          <w:szCs w:val="26"/>
          <w:u w:val="single"/>
        </w:rPr>
        <w:t xml:space="preserve">to be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fire department</w:t>
      </w:r>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w:t>
      </w:r>
      <w:r w:rsidRPr="00384BFB">
        <w:rPr>
          <w:sz w:val="26"/>
          <w:szCs w:val="26"/>
          <w:u w:val="single"/>
        </w:rPr>
        <w:lastRenderedPageBreak/>
        <w:t xml:space="preserve">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214010F0" w14:textId="3E40DCBD" w:rsidR="001F5846" w:rsidRDefault="001F5846" w:rsidP="001F5846">
      <w:pPr>
        <w:pStyle w:val="Heading4"/>
        <w:rPr>
          <w:rFonts w:ascii="Times New Roman" w:hAnsi="Times New Roman"/>
        </w:rPr>
      </w:pPr>
      <w:r>
        <w:t>3] The 1AC’s offense is bogus – it conflates “right to strike” with “right to quit” – striking is not a legitimate right and is fundamentally unfair.</w:t>
      </w:r>
    </w:p>
    <w:p w14:paraId="31D690C5" w14:textId="77777777" w:rsidR="001F5846" w:rsidRDefault="001F5846" w:rsidP="001F5846">
      <w:pPr>
        <w:pStyle w:val="NormalWeb"/>
        <w:spacing w:before="15" w:beforeAutospacing="0" w:after="180" w:afterAutospacing="0"/>
      </w:pPr>
      <w:r>
        <w:rPr>
          <w:rFonts w:ascii="Calibri" w:hAnsi="Calibri" w:cs="Calibri"/>
          <w:b/>
          <w:bCs/>
          <w:sz w:val="26"/>
          <w:szCs w:val="26"/>
        </w:rPr>
        <w:t>Gourevitch, 16</w:t>
      </w:r>
      <w:r>
        <w:rPr>
          <w:rFonts w:ascii="Calibri" w:hAnsi="Calibri" w:cs="Calibri"/>
        </w:rPr>
        <w:t> </w:t>
      </w:r>
      <w:r>
        <w:rPr>
          <w:rFonts w:ascii="Calibri" w:hAnsi="Calibri" w:cs="Calibri"/>
          <w:b/>
          <w:bCs/>
          <w:sz w:val="20"/>
          <w:szCs w:val="20"/>
        </w:rPr>
        <w:t xml:space="preserve">(Alex Gourevitch, associate professor of political science at Brown University, 6-13-2016, accessed on 10-12-2021, </w:t>
      </w:r>
      <w:r>
        <w:rPr>
          <w:rFonts w:ascii="Calibri" w:hAnsi="Calibri" w:cs="Calibri"/>
          <w:b/>
          <w:bCs/>
          <w:i/>
          <w:iCs/>
        </w:rPr>
        <w:t>Perspectives on Politics</w:t>
      </w:r>
      <w:r>
        <w:rPr>
          <w:rFonts w:ascii="Calibri" w:hAnsi="Calibri" w:cs="Calibri"/>
          <w:b/>
          <w:bCs/>
          <w:sz w:val="20"/>
          <w:szCs w:val="20"/>
        </w:rPr>
        <w:t xml:space="preserve">, "Quitting Work but Not the Job: Liberty and the Right to Strike", </w:t>
      </w:r>
      <w:hyperlink r:id="rId12"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//D.Ying</w:t>
      </w:r>
    </w:p>
    <w:p w14:paraId="0F7C9748" w14:textId="77777777" w:rsidR="001F5846" w:rsidRPr="0069240B" w:rsidRDefault="001F5846" w:rsidP="001F5846">
      <w:pPr>
        <w:rPr>
          <w:sz w:val="16"/>
        </w:rPr>
      </w:pPr>
      <w:r w:rsidRPr="009870E2">
        <w:rPr>
          <w:rStyle w:val="Emphasis"/>
          <w:highlight w:val="green"/>
        </w:rPr>
        <w:t>The right to strike is</w:t>
      </w:r>
      <w:r w:rsidRPr="00640ADB">
        <w:rPr>
          <w:rStyle w:val="StyleUnderline"/>
        </w:rPr>
        <w:t xml:space="preserve"> peculiar. It is </w:t>
      </w:r>
      <w:r w:rsidRPr="009870E2">
        <w:rPr>
          <w:rStyle w:val="Emphasis"/>
          <w:highlight w:val="green"/>
        </w:rPr>
        <w:t>not a right to quit</w:t>
      </w:r>
      <w:r w:rsidRPr="00640ADB">
        <w:rPr>
          <w:rStyle w:val="StyleUnderline"/>
        </w:rPr>
        <w:t xml:space="preserve">. The </w:t>
      </w:r>
      <w:r w:rsidRPr="009870E2">
        <w:rPr>
          <w:rStyle w:val="Emphasis"/>
          <w:highlight w:val="green"/>
        </w:rPr>
        <w:t>right to quit is part of freedom of contract and</w:t>
      </w:r>
      <w:r w:rsidRPr="00640ADB">
        <w:rPr>
          <w:rStyle w:val="StyleUnderline"/>
        </w:rPr>
        <w:t xml:space="preserve"> the mirror of employment-at-will.</w:t>
      </w:r>
      <w:r w:rsidRPr="0069240B">
        <w:rPr>
          <w:sz w:val="16"/>
        </w:rP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9870E2">
        <w:rPr>
          <w:rStyle w:val="Emphasis"/>
          <w:highlight w:val="green"/>
        </w:rPr>
        <w:t>severs the contractual relationship</w:t>
      </w:r>
      <w:r w:rsidRPr="00F4048E">
        <w:rPr>
          <w:rStyle w:val="StyleUnderline"/>
        </w:rPr>
        <w:t xml:space="preserve"> and the two parties are no longer assumed to be in any relationship at all. The </w:t>
      </w:r>
      <w:r w:rsidRPr="009870E2">
        <w:rPr>
          <w:rStyle w:val="Emphasis"/>
          <w:highlight w:val="green"/>
        </w:rPr>
        <w:t>right to strike</w:t>
      </w:r>
      <w:r w:rsidRPr="00640ADB">
        <w:rPr>
          <w:rStyle w:val="StyleUnderline"/>
        </w:rPr>
        <w:t xml:space="preserve">, however, </w:t>
      </w:r>
      <w:r w:rsidRPr="009870E2">
        <w:rPr>
          <w:rStyle w:val="Emphasis"/>
          <w:highlight w:val="green"/>
        </w:rPr>
        <w:t>assumes the continuity of the</w:t>
      </w:r>
      <w:r w:rsidRPr="00640ADB">
        <w:rPr>
          <w:rStyle w:val="StyleUnderline"/>
        </w:rPr>
        <w:t xml:space="preserve"> very </w:t>
      </w:r>
      <w:r w:rsidRPr="009870E2">
        <w:rPr>
          <w:rStyle w:val="Emphasis"/>
          <w:highlight w:val="green"/>
        </w:rPr>
        <w:t xml:space="preserve">relationship </w:t>
      </w:r>
      <w:r w:rsidRPr="00F4048E">
        <w:rPr>
          <w:rStyle w:val="StyleUnderline"/>
        </w:rPr>
        <w:t>that is</w:t>
      </w:r>
      <w:r w:rsidRPr="009870E2">
        <w:rPr>
          <w:rStyle w:val="Emphasis"/>
          <w:highlight w:val="green"/>
        </w:rPr>
        <w:t xml:space="preserve"> suspended</w:t>
      </w:r>
      <w:r w:rsidRPr="00640ADB">
        <w:rPr>
          <w:rStyle w:val="StyleUnderline"/>
        </w:rPr>
        <w:t>.</w:t>
      </w:r>
      <w:r w:rsidRPr="0069240B">
        <w:rPr>
          <w:sz w:val="16"/>
        </w:rPr>
        <w:t xml:space="preserve"> </w:t>
      </w:r>
      <w:r w:rsidRPr="00F4048E">
        <w:rPr>
          <w:rStyle w:val="StyleUnderline"/>
        </w:rPr>
        <w:t>Workers on strike refuse to work but do not claim to have left the job.</w:t>
      </w:r>
      <w:r w:rsidRPr="0069240B">
        <w:rPr>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the unqualified right to withdraw labour, which is a clear right of free men, does not describe the behaviour of strikers.… Strikers … withdraw from the performance of their jobs, but in the only relevant sense they do not withdraw their labour.</w:t>
      </w:r>
      <w:r w:rsidRPr="0069240B">
        <w:rPr>
          <w:sz w:val="16"/>
        </w:rP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9870E2">
        <w:rPr>
          <w:rStyle w:val="Emphasis"/>
          <w:highlight w:val="green"/>
        </w:rPr>
        <w:t>the argument for full employment never amounts to saying that workers have rights to specific jobs from specific</w:t>
      </w:r>
      <w:r w:rsidRPr="007F152A">
        <w:rPr>
          <w:rStyle w:val="StyleUnderline"/>
        </w:rPr>
        <w:t xml:space="preserve"> private </w:t>
      </w:r>
      <w:r w:rsidRPr="009870E2">
        <w:rPr>
          <w:rStyle w:val="Emphasis"/>
          <w:highlight w:val="green"/>
        </w:rPr>
        <w:t>employers</w:t>
      </w:r>
      <w:r w:rsidRPr="007F152A">
        <w:rPr>
          <w:rStyle w:val="StyleUnderline"/>
        </w:rPr>
        <w:t>.</w:t>
      </w:r>
      <w:r w:rsidRPr="0069240B">
        <w:rPr>
          <w:sz w:val="16"/>
        </w:rP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9870E2">
        <w:rPr>
          <w:rStyle w:val="Emphasis"/>
          <w:highlight w:val="green"/>
        </w:rPr>
        <w:t>claims on specific jobs are a relic of feudal thinking</w:t>
      </w:r>
      <w:r w:rsidRPr="00AD3928">
        <w:rPr>
          <w:rStyle w:val="StyleUnderline"/>
        </w:rPr>
        <w:t>.</w:t>
      </w:r>
      <w:r w:rsidRPr="0069240B">
        <w:rPr>
          <w:sz w:val="16"/>
        </w:rP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9870E2">
        <w:rPr>
          <w:rStyle w:val="Emphasis"/>
          <w:highlight w:val="green"/>
        </w:rPr>
        <w:t>freedom of contract, was designed to destroy</w:t>
      </w:r>
      <w:r w:rsidRPr="001C4FCF">
        <w:rPr>
          <w:rStyle w:val="StyleUnderline"/>
        </w:rPr>
        <w:t xml:space="preserve"> just </w:t>
      </w:r>
      <w:r w:rsidRPr="009870E2">
        <w:rPr>
          <w:rStyle w:val="Emphasis"/>
          <w:highlight w:val="green"/>
        </w:rPr>
        <w:t>that kind of unfair</w:t>
      </w:r>
      <w:r w:rsidRPr="001C4FCF">
        <w:rPr>
          <w:rStyle w:val="StyleUnderline"/>
        </w:rPr>
        <w:t xml:space="preserve"> and oppressive </w:t>
      </w:r>
      <w:r w:rsidRPr="009870E2">
        <w:rPr>
          <w:rStyle w:val="Emphasis"/>
          <w:highlight w:val="green"/>
        </w:rPr>
        <w:t>status-based hierarchy</w:t>
      </w:r>
      <w:r w:rsidRPr="001C4FCF">
        <w:rPr>
          <w:rStyle w:val="StyleUnderline"/>
        </w:rPr>
        <w:t xml:space="preserve">. A common argument against </w:t>
      </w:r>
      <w:r w:rsidRPr="009870E2">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9870E2">
        <w:rPr>
          <w:rStyle w:val="Emphasis"/>
          <w:highlight w:val="green"/>
        </w:rPr>
        <w:t>protect</w:t>
      </w:r>
      <w:r w:rsidRPr="000A7287">
        <w:rPr>
          <w:rStyle w:val="StyleUnderline"/>
        </w:rPr>
        <w:t>ing</w:t>
      </w:r>
      <w:r w:rsidRPr="009870E2">
        <w:rPr>
          <w:rStyle w:val="Emphasis"/>
          <w:highlight w:val="green"/>
        </w:rPr>
        <w:t xml:space="preserve"> their sectional interests by refusing to let anyone else perform “their jobs.”</w:t>
      </w:r>
      <w:r w:rsidRPr="0069240B">
        <w:rPr>
          <w:sz w:val="16"/>
        </w:rPr>
        <w:t xml:space="preserve"> 19 As one </w:t>
      </w:r>
      <w:r w:rsidRPr="0069240B">
        <w:rPr>
          <w:sz w:val="16"/>
        </w:rPr>
        <w:lastRenderedPageBreak/>
        <w:t>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3E29CB5A" w14:textId="77777777" w:rsidR="00D22F1B" w:rsidRPr="00D22F1B" w:rsidRDefault="00D22F1B" w:rsidP="00D22F1B"/>
    <w:sectPr w:rsidR="00D22F1B" w:rsidRPr="00D22F1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378D1" w14:textId="77777777" w:rsidR="00D82C1B" w:rsidRDefault="00D82C1B" w:rsidP="00CC494C">
      <w:pPr>
        <w:spacing w:after="0" w:line="240" w:lineRule="auto"/>
      </w:pPr>
      <w:r>
        <w:separator/>
      </w:r>
    </w:p>
  </w:endnote>
  <w:endnote w:type="continuationSeparator" w:id="0">
    <w:p w14:paraId="70898EA7" w14:textId="77777777" w:rsidR="00D82C1B" w:rsidRDefault="00D82C1B" w:rsidP="00CC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0400" w14:textId="77777777" w:rsidR="00D82C1B" w:rsidRDefault="00D82C1B" w:rsidP="00CC494C">
      <w:pPr>
        <w:spacing w:after="0" w:line="240" w:lineRule="auto"/>
      </w:pPr>
      <w:r>
        <w:separator/>
      </w:r>
    </w:p>
  </w:footnote>
  <w:footnote w:type="continuationSeparator" w:id="0">
    <w:p w14:paraId="37B51890" w14:textId="77777777" w:rsidR="00D82C1B" w:rsidRDefault="00D82C1B" w:rsidP="00CC494C">
      <w:pPr>
        <w:spacing w:after="0" w:line="240" w:lineRule="auto"/>
      </w:pPr>
      <w:r>
        <w:continuationSeparator/>
      </w:r>
    </w:p>
  </w:footnote>
  <w:footnote w:id="1">
    <w:p w14:paraId="7DD91F59" w14:textId="77777777" w:rsidR="00C82138" w:rsidRPr="00752E9C" w:rsidRDefault="00C82138" w:rsidP="00C8213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D94A6E0" w14:textId="77777777" w:rsidR="00C82138" w:rsidRPr="00855FDC" w:rsidRDefault="00C82138" w:rsidP="00C8213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BC1669"/>
    <w:multiLevelType w:val="hybridMultilevel"/>
    <w:tmpl w:val="7938F654"/>
    <w:lvl w:ilvl="0" w:tplc="B7FE0F40">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19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2DD"/>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65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84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26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AD5"/>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A1E"/>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E4"/>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53C"/>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D67F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138"/>
    <w:rsid w:val="00CA013C"/>
    <w:rsid w:val="00CA6D6D"/>
    <w:rsid w:val="00CC494C"/>
    <w:rsid w:val="00CC7A4E"/>
    <w:rsid w:val="00CD1359"/>
    <w:rsid w:val="00CD4C83"/>
    <w:rsid w:val="00D01EDC"/>
    <w:rsid w:val="00D078AA"/>
    <w:rsid w:val="00D10058"/>
    <w:rsid w:val="00D11978"/>
    <w:rsid w:val="00D15E30"/>
    <w:rsid w:val="00D16129"/>
    <w:rsid w:val="00D22F1B"/>
    <w:rsid w:val="00D25DBD"/>
    <w:rsid w:val="00D26929"/>
    <w:rsid w:val="00D30CBD"/>
    <w:rsid w:val="00D30D9E"/>
    <w:rsid w:val="00D319AF"/>
    <w:rsid w:val="00D33908"/>
    <w:rsid w:val="00D3488E"/>
    <w:rsid w:val="00D354F2"/>
    <w:rsid w:val="00D36C30"/>
    <w:rsid w:val="00D37C90"/>
    <w:rsid w:val="00D43A8C"/>
    <w:rsid w:val="00D53072"/>
    <w:rsid w:val="00D61A4E"/>
    <w:rsid w:val="00D634EA"/>
    <w:rsid w:val="00D713A1"/>
    <w:rsid w:val="00D77956"/>
    <w:rsid w:val="00D80F0C"/>
    <w:rsid w:val="00D82C1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E31EA"/>
  <w14:defaultImageDpi w14:val="300"/>
  <w15:docId w15:val="{4E51A1F5-5824-A04C-8C1C-94DE00EE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70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70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70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70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AA70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70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0E4"/>
  </w:style>
  <w:style w:type="character" w:customStyle="1" w:styleId="Heading1Char">
    <w:name w:val="Heading 1 Char"/>
    <w:aliases w:val="Pocket Char"/>
    <w:basedOn w:val="DefaultParagraphFont"/>
    <w:link w:val="Heading1"/>
    <w:uiPriority w:val="9"/>
    <w:rsid w:val="00AA70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70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70E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AA70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70E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A70E4"/>
    <w:rPr>
      <w:b w:val="0"/>
      <w:sz w:val="22"/>
      <w:u w:val="single"/>
    </w:rPr>
  </w:style>
  <w:style w:type="character" w:styleId="Emphasis">
    <w:name w:val="Emphasis"/>
    <w:basedOn w:val="DefaultParagraphFont"/>
    <w:uiPriority w:val="20"/>
    <w:qFormat/>
    <w:rsid w:val="00AA70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70E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A70E4"/>
    <w:rPr>
      <w:color w:val="auto"/>
      <w:u w:val="none"/>
    </w:rPr>
  </w:style>
  <w:style w:type="paragraph" w:styleId="DocumentMap">
    <w:name w:val="Document Map"/>
    <w:basedOn w:val="Normal"/>
    <w:link w:val="DocumentMapChar"/>
    <w:uiPriority w:val="99"/>
    <w:semiHidden/>
    <w:unhideWhenUsed/>
    <w:rsid w:val="00AA70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0E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1F58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F5846"/>
    <w:pPr>
      <w:spacing w:before="100" w:beforeAutospacing="1" w:after="100" w:afterAutospacing="1"/>
    </w:pPr>
    <w:rPr>
      <w:rFonts w:ascii="Times New Roman" w:eastAsia="Times New Roman" w:hAnsi="Times New Roman" w:cs="Times New Roman"/>
    </w:rPr>
  </w:style>
  <w:style w:type="character" w:styleId="FootnoteReference">
    <w:name w:val="footnote reference"/>
    <w:aliases w:val="FN Ref,footnote reference,fr,o,FR,(NECG) Footnote Reference"/>
    <w:basedOn w:val="DefaultParagraphFont"/>
    <w:uiPriority w:val="99"/>
    <w:unhideWhenUsed/>
    <w:qFormat/>
    <w:rsid w:val="00CC49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233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10.1017/S153759271600004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8</Pages>
  <Words>3224</Words>
  <Characters>18380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2021-12-03T21:04:00Z</dcterms:created>
  <dcterms:modified xsi:type="dcterms:W3CDTF">2021-12-04T13:33:00Z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