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F723B" w14:textId="77777777" w:rsidR="00595C66" w:rsidRDefault="00595C66" w:rsidP="00595C66">
      <w:pPr>
        <w:pStyle w:val="Heading2"/>
      </w:pPr>
      <w:r>
        <w:t>1</w:t>
      </w:r>
    </w:p>
    <w:p w14:paraId="39DE08EA" w14:textId="77777777" w:rsidR="00595C66" w:rsidRDefault="00595C66" w:rsidP="00595C66">
      <w:pPr>
        <w:pStyle w:val="Heading4"/>
      </w:pPr>
      <w:r>
        <w:t xml:space="preserve">1] Interpretation – The affirmative must defend a </w:t>
      </w:r>
      <w:r>
        <w:rPr>
          <w:u w:val="single"/>
        </w:rPr>
        <w:t>permanent reduction</w:t>
      </w:r>
      <w:r>
        <w:t xml:space="preserve"> of IP protections</w:t>
      </w:r>
    </w:p>
    <w:p w14:paraId="1608DDCA" w14:textId="77777777" w:rsidR="00595C66" w:rsidRPr="00203F4F" w:rsidRDefault="00595C66" w:rsidP="00595C66">
      <w:r w:rsidRPr="00203F4F">
        <w:rPr>
          <w:rStyle w:val="verdana"/>
          <w:rFonts w:cs="Calibri"/>
          <w:b/>
          <w:sz w:val="26"/>
          <w:szCs w:val="26"/>
        </w:rPr>
        <w:t>Reynolds 59</w:t>
      </w:r>
      <w:r w:rsidRPr="00203F4F">
        <w:rPr>
          <w:rStyle w:val="verdana"/>
          <w:rFonts w:cs="Calibri"/>
        </w:rPr>
        <w:t xml:space="preserve"> </w:t>
      </w:r>
      <w:r w:rsidRPr="00203F4F">
        <w:rPr>
          <w:rStyle w:val="verdana"/>
          <w:rFonts w:cs="Calibri"/>
          <w:sz w:val="16"/>
          <w:szCs w:val="16"/>
        </w:rPr>
        <w:t>(Judge (</w:t>
      </w:r>
      <w:r w:rsidRPr="00203F4F">
        <w:rPr>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6D314D9F" w14:textId="77777777" w:rsidR="00595C66" w:rsidRDefault="00595C66" w:rsidP="00595C66">
      <w:pPr>
        <w:rPr>
          <w:rStyle w:val="StyleUnderline"/>
        </w:rPr>
      </w:pPr>
      <w:r w:rsidRPr="00203F4F">
        <w:rPr>
          <w:color w:val="000000"/>
          <w:sz w:val="16"/>
        </w:rPr>
        <w:t>Section 83</w:t>
      </w:r>
      <w:r w:rsidRPr="00203F4F">
        <w:rPr>
          <w:sz w:val="16"/>
        </w:rPr>
        <w:t xml:space="preserve">'s counterpart with regard to nondisability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C11507">
        <w:rPr>
          <w:highlight w:val="green"/>
          <w:u w:val="single"/>
        </w:rPr>
        <w:t>The section says "reduced",</w:t>
      </w:r>
      <w:r w:rsidRPr="00203F4F">
        <w:rPr>
          <w:u w:val="single"/>
        </w:rPr>
        <w:t xml:space="preserve"> </w:t>
      </w:r>
      <w:r w:rsidRPr="00C11507">
        <w:rPr>
          <w:highlight w:val="green"/>
          <w:u w:val="single"/>
        </w:rPr>
        <w:t>does not say</w:t>
      </w:r>
      <w:r w:rsidRPr="00203F4F">
        <w:rPr>
          <w:u w:val="single"/>
        </w:rPr>
        <w:t xml:space="preserve"> that monthly payments shall be </w:t>
      </w:r>
      <w:r w:rsidRPr="00C11507">
        <w:rPr>
          <w:highlight w:val="green"/>
          <w:u w:val="single"/>
        </w:rPr>
        <w:t>temporarily suspended</w:t>
      </w:r>
      <w:r w:rsidRPr="00203F4F">
        <w:rPr>
          <w:u w:val="single"/>
        </w:rPr>
        <w:t xml:space="preserve">; it says that the pension itself shall be reduced. </w:t>
      </w:r>
      <w:r w:rsidRPr="00C11507">
        <w:rPr>
          <w:highlight w:val="green"/>
          <w:u w:val="single"/>
        </w:rPr>
        <w:t xml:space="preserve">The </w:t>
      </w:r>
      <w:r w:rsidRPr="00C11507">
        <w:rPr>
          <w:rStyle w:val="Emphasis"/>
          <w:highlight w:val="green"/>
        </w:rPr>
        <w:t>plain dictionary meaning</w:t>
      </w:r>
      <w:r w:rsidRPr="00C11507">
        <w:rPr>
          <w:highlight w:val="green"/>
          <w:u w:val="single"/>
        </w:rPr>
        <w:t xml:space="preserve"> of the word is to diminish</w:t>
      </w:r>
      <w:r w:rsidRPr="00203F4F">
        <w:rPr>
          <w:u w:val="single"/>
        </w:rPr>
        <w:t xml:space="preserve">, lower or degrade. </w:t>
      </w:r>
      <w:r w:rsidRPr="00C11507">
        <w:rPr>
          <w:rStyle w:val="StyleUnderline"/>
          <w:highlight w:val="green"/>
        </w:rPr>
        <w:t>The word "reduce"</w:t>
      </w:r>
      <w:r w:rsidRPr="00203F4F">
        <w:rPr>
          <w:rStyle w:val="StyleUnderline"/>
        </w:rPr>
        <w:t xml:space="preserve"> seems adequately to </w:t>
      </w:r>
      <w:r w:rsidRPr="00C11507">
        <w:rPr>
          <w:rStyle w:val="StyleUnderline"/>
          <w:highlight w:val="green"/>
        </w:rPr>
        <w:t xml:space="preserve">indicate </w:t>
      </w:r>
      <w:r w:rsidRPr="00C11507">
        <w:rPr>
          <w:rStyle w:val="Emphasis"/>
          <w:highlight w:val="green"/>
        </w:rPr>
        <w:t>permanency</w:t>
      </w:r>
      <w:r w:rsidRPr="00C11507">
        <w:rPr>
          <w:rStyle w:val="StyleUnderline"/>
          <w:highlight w:val="green"/>
        </w:rPr>
        <w:t>.</w:t>
      </w:r>
    </w:p>
    <w:p w14:paraId="177BB24B" w14:textId="77777777" w:rsidR="00595C66" w:rsidRDefault="00595C66" w:rsidP="00595C66">
      <w:pPr>
        <w:pStyle w:val="Heading4"/>
      </w:pPr>
      <w:r>
        <w:t xml:space="preserve">2] </w:t>
      </w:r>
      <w:r>
        <w:rPr>
          <w:u w:val="single"/>
        </w:rPr>
        <w:t>Violation</w:t>
      </w:r>
      <w:r>
        <w:t xml:space="preserve"> – the plan only does it during pandemics</w:t>
      </w:r>
    </w:p>
    <w:p w14:paraId="7F739F84" w14:textId="77777777" w:rsidR="00595C66" w:rsidRDefault="00595C66" w:rsidP="00595C66">
      <w:pPr>
        <w:pStyle w:val="Heading4"/>
      </w:pPr>
      <w:r>
        <w:t xml:space="preserve">Independently, adding a </w:t>
      </w:r>
      <w:r>
        <w:rPr>
          <w:u w:val="single"/>
        </w:rPr>
        <w:t>condition</w:t>
      </w:r>
      <w:r>
        <w:t xml:space="preserve"> is </w:t>
      </w:r>
      <w:r>
        <w:rPr>
          <w:u w:val="single"/>
        </w:rPr>
        <w:t>extra-topical</w:t>
      </w:r>
      <w:r>
        <w:t>.</w:t>
      </w:r>
    </w:p>
    <w:p w14:paraId="11BB749B" w14:textId="77777777" w:rsidR="00595C66" w:rsidRPr="0057095C" w:rsidRDefault="00595C66" w:rsidP="00595C66">
      <w:r w:rsidRPr="00D948A0">
        <w:rPr>
          <w:rStyle w:val="Style13ptBold"/>
        </w:rPr>
        <w:t>Supreme Court of Missouri 73</w:t>
      </w:r>
      <w:r>
        <w:t xml:space="preserve"> – (State ex rel. Cason v. Bond, 495 S.W.2d 385, Lexis)//BB</w:t>
      </w:r>
    </w:p>
    <w:p w14:paraId="5F751647" w14:textId="77777777" w:rsidR="00595C66" w:rsidRPr="00F578CA" w:rsidRDefault="00595C66" w:rsidP="00595C66">
      <w:pPr>
        <w:rPr>
          <w:sz w:val="16"/>
        </w:rPr>
      </w:pPr>
      <w:r w:rsidRPr="00B62FB0">
        <w:rPr>
          <w:sz w:val="16"/>
        </w:rPr>
        <w:t>"* * * The fact that this section relates solely to appropriation bills, in conjunction</w:t>
      </w:r>
      <w:r w:rsidRPr="006B6DC0">
        <w:rPr>
          <w:rStyle w:val="StyleUnderline"/>
        </w:rPr>
        <w:t xml:space="preserve"> </w:t>
      </w:r>
      <w:r w:rsidRPr="000E476C">
        <w:rPr>
          <w:rStyle w:val="StyleUnderline"/>
          <w:highlight w:val="cyan"/>
        </w:rPr>
        <w:t>with the word 'reduce,'</w:t>
      </w:r>
      <w:r w:rsidRPr="00B62FB0">
        <w:rPr>
          <w:sz w:val="16"/>
        </w:rPr>
        <w:t xml:space="preserve"> indicates clearly that the expression 'items or parts of items' refers to separable fiscal units. They are appropriations of sums of money. </w:t>
      </w:r>
      <w:r w:rsidRPr="000E476C">
        <w:rPr>
          <w:rStyle w:val="StyleUnderline"/>
          <w:highlight w:val="cyan"/>
        </w:rPr>
        <w:t>Power is conferred</w:t>
      </w:r>
      <w:r w:rsidRPr="00B62FB0">
        <w:rPr>
          <w:sz w:val="16"/>
        </w:rPr>
        <w:t xml:space="preserve"> upon the Governor </w:t>
      </w:r>
      <w:r w:rsidRPr="000E476C">
        <w:rPr>
          <w:rStyle w:val="StyleUnderline"/>
          <w:highlight w:val="cyan"/>
        </w:rPr>
        <w:t xml:space="preserve">to reduce a </w:t>
      </w:r>
      <w:r w:rsidRPr="000E476C">
        <w:rPr>
          <w:highlight w:val="cyan"/>
          <w:u w:val="single"/>
        </w:rPr>
        <w:t>sum of money</w:t>
      </w:r>
      <w:r w:rsidRPr="00B62FB0">
        <w:rPr>
          <w:sz w:val="16"/>
        </w:rPr>
        <w:t xml:space="preserve"> appropriated,</w:t>
      </w:r>
      <w:r w:rsidRPr="000E476C">
        <w:rPr>
          <w:rStyle w:val="StyleUnderline"/>
          <w:highlight w:val="cyan"/>
        </w:rPr>
        <w:t xml:space="preserve"> or to disapprove </w:t>
      </w:r>
      <w:r w:rsidRPr="00B62FB0">
        <w:rPr>
          <w:sz w:val="16"/>
        </w:rPr>
        <w:t>the appropriation</w:t>
      </w:r>
      <w:r w:rsidRPr="000E476C">
        <w:rPr>
          <w:rStyle w:val="StyleUnderline"/>
          <w:highlight w:val="cyan"/>
        </w:rPr>
        <w:t xml:space="preserve"> entirely</w:t>
      </w:r>
      <w:r w:rsidRPr="00B62FB0">
        <w:rPr>
          <w:sz w:val="16"/>
        </w:rPr>
        <w:t xml:space="preserve">. </w:t>
      </w:r>
      <w:r w:rsidRPr="000E476C">
        <w:rPr>
          <w:rStyle w:val="StyleUnderline"/>
          <w:highlight w:val="cyan"/>
        </w:rPr>
        <w:t xml:space="preserve">No power is conferred to </w:t>
      </w:r>
      <w:r w:rsidRPr="000E476C">
        <w:rPr>
          <w:rStyle w:val="Emphasis"/>
          <w:highlight w:val="cyan"/>
        </w:rPr>
        <w:t>change the terms of an appropriation except by reducing the amount</w:t>
      </w:r>
      <w:r w:rsidRPr="00B62FB0">
        <w:rPr>
          <w:sz w:val="16"/>
        </w:rPr>
        <w:t xml:space="preserve"> thereof. Words or phrases are not 'items or parts of items.' </w:t>
      </w:r>
      <w:r w:rsidRPr="000E476C">
        <w:rPr>
          <w:rStyle w:val="StyleUnderline"/>
          <w:highlight w:val="cyan"/>
        </w:rPr>
        <w:t>This</w:t>
      </w:r>
      <w:r w:rsidRPr="00D948A0">
        <w:rPr>
          <w:rStyle w:val="StyleUnderline"/>
        </w:rPr>
        <w:t xml:space="preserve"> </w:t>
      </w:r>
      <w:r w:rsidRPr="000E476C">
        <w:rPr>
          <w:rStyle w:val="StyleUnderline"/>
          <w:highlight w:val="cyan"/>
        </w:rPr>
        <w:t>principle applies to the condition</w:t>
      </w:r>
      <w:r w:rsidRPr="00B62FB0">
        <w:rPr>
          <w:sz w:val="16"/>
        </w:rPr>
        <w:t xml:space="preserve"> [**14]  attached to the appropriation now </w:t>
      </w:r>
      <w:r w:rsidRPr="000E476C">
        <w:rPr>
          <w:rStyle w:val="StyleUnderline"/>
          <w:highlight w:val="cyan"/>
        </w:rPr>
        <w:t>in question</w:t>
      </w:r>
      <w:r w:rsidRPr="00B62FB0">
        <w:rPr>
          <w:sz w:val="16"/>
        </w:rPr>
        <w:t>. That condition is not an item or a part of an item. The veto power conferred upon the Governor was designed to enable him to recommend the striking out or reduction of any item or part of an item. In the present instance His Excellency the Governor did not undertake to veto the appropriation of $100,000 made by item 101, or any part of it, nor to reduce that amount or any part of it apportioned to a specific purpose. He sought, rather, as shown by his message, to enlarge the appropriation made by the General Court by throwing the $100,000 into a common fund to be used for any one of several different purposes. We are of opinion that the power conferred upon him by said article 63 does not extend to the removal of restrictions imposed upon the use of the items appropriated."</w:t>
      </w:r>
    </w:p>
    <w:p w14:paraId="29E495EF" w14:textId="77777777" w:rsidR="00595C66" w:rsidRPr="00F578CA" w:rsidRDefault="00595C66" w:rsidP="00595C66">
      <w:pPr>
        <w:pStyle w:val="Heading4"/>
      </w:pPr>
      <w:r>
        <w:lastRenderedPageBreak/>
        <w:t>Standards</w:t>
      </w:r>
    </w:p>
    <w:p w14:paraId="4158BA21" w14:textId="77777777" w:rsidR="00595C66" w:rsidRDefault="00595C66" w:rsidP="00595C66">
      <w:pPr>
        <w:pStyle w:val="Heading4"/>
      </w:pPr>
      <w:r>
        <w:t xml:space="preserve">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p>
    <w:p w14:paraId="03E968B2" w14:textId="77777777" w:rsidR="00595C66" w:rsidRDefault="00595C66" w:rsidP="00595C66">
      <w:pPr>
        <w:pStyle w:val="Heading4"/>
      </w:pPr>
      <w:r>
        <w:t>TVA solves – permanently reduce IP protections.</w:t>
      </w:r>
    </w:p>
    <w:p w14:paraId="2C622CF0" w14:textId="77777777" w:rsidR="00595C66" w:rsidRPr="00F578CA" w:rsidRDefault="00595C66" w:rsidP="00595C66">
      <w:pPr>
        <w:pStyle w:val="Heading4"/>
      </w:pPr>
      <w:r>
        <w:t>Fairness is a voter- debate is a game that requires objective rules to evaluate it</w:t>
      </w:r>
    </w:p>
    <w:p w14:paraId="4D62B679" w14:textId="77777777" w:rsidR="00595C66" w:rsidRDefault="00595C66" w:rsidP="00595C66">
      <w:pPr>
        <w:pStyle w:val="Heading4"/>
      </w:pPr>
      <w:r>
        <w:rPr>
          <w:u w:val="single"/>
        </w:rPr>
        <w:t>Paradigm Issues</w:t>
      </w:r>
      <w:r>
        <w:t xml:space="preserve"> – </w:t>
      </w:r>
    </w:p>
    <w:p w14:paraId="5EFF1E24" w14:textId="77777777" w:rsidR="00595C66" w:rsidRDefault="00595C66" w:rsidP="00595C66">
      <w:pPr>
        <w:pStyle w:val="Heading4"/>
      </w:pPr>
      <w:r>
        <w:t xml:space="preserve">a] Topicality is </w:t>
      </w:r>
      <w:r>
        <w:rPr>
          <w:u w:val="single"/>
        </w:rPr>
        <w:t>Drop the Debater</w:t>
      </w:r>
      <w:r>
        <w:t xml:space="preserve"> – it’s a fundamental baseline for debate-ability., deter future abuse, no dta</w:t>
      </w:r>
    </w:p>
    <w:p w14:paraId="7C343147" w14:textId="77777777" w:rsidR="00595C66" w:rsidRDefault="00595C66" w:rsidP="00595C66">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795367B3" w14:textId="77777777" w:rsidR="00595C66" w:rsidRPr="00C11507" w:rsidRDefault="00595C66" w:rsidP="00595C66">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0FBE486C" w14:textId="77777777" w:rsidR="00595C66" w:rsidRDefault="00595C66" w:rsidP="00595C66">
      <w:pPr>
        <w:pStyle w:val="Heading2"/>
      </w:pPr>
      <w:r>
        <w:lastRenderedPageBreak/>
        <w:t>2</w:t>
      </w:r>
    </w:p>
    <w:p w14:paraId="11ED1D98" w14:textId="77777777" w:rsidR="00595C66" w:rsidRPr="00C45A54" w:rsidRDefault="00595C66" w:rsidP="00595C66">
      <w:pPr>
        <w:pStyle w:val="Heading4"/>
        <w:rPr>
          <w:rFonts w:cs="Calibri"/>
          <w:color w:val="000000" w:themeColor="text1"/>
        </w:rPr>
      </w:pPr>
      <w:r w:rsidRPr="00C45A54">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50951933" w14:textId="77777777" w:rsidR="00595C66" w:rsidRPr="00C45A54" w:rsidRDefault="00595C66" w:rsidP="00595C66">
      <w:pPr>
        <w:spacing w:after="0" w:line="240" w:lineRule="auto"/>
        <w:rPr>
          <w:color w:val="000000" w:themeColor="text1"/>
          <w:sz w:val="16"/>
          <w:szCs w:val="16"/>
        </w:rPr>
      </w:pPr>
      <w:r w:rsidRPr="00C45A54">
        <w:rPr>
          <w:b/>
          <w:bCs/>
          <w:color w:val="000000" w:themeColor="text1"/>
          <w:sz w:val="26"/>
          <w:szCs w:val="26"/>
        </w:rPr>
        <w:t>Mollow 15</w:t>
      </w:r>
      <w:r w:rsidRPr="00C45A54">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C45A54">
          <w:rPr>
            <w:rStyle w:val="Hyperlink"/>
            <w:color w:val="000000" w:themeColor="text1"/>
            <w:sz w:val="16"/>
            <w:szCs w:val="16"/>
          </w:rPr>
          <w:t>https://digitalassets.lib.berkeley.edu/etd/ucb/text/Mollow_berkeley_0028E_15181.pdf</w:t>
        </w:r>
      </w:hyperlink>
      <w:r w:rsidRPr="00C45A54">
        <w:rPr>
          <w:color w:val="000000" w:themeColor="text1"/>
          <w:sz w:val="16"/>
          <w:szCs w:val="16"/>
        </w:rPr>
        <w:t xml:space="preserve"> SJCP//JG</w:t>
      </w:r>
    </w:p>
    <w:p w14:paraId="02F49039" w14:textId="77777777" w:rsidR="00595C66" w:rsidRPr="00C45A54" w:rsidRDefault="00595C66" w:rsidP="00595C66">
      <w:pPr>
        <w:rPr>
          <w:color w:val="000000" w:themeColor="text1"/>
          <w:sz w:val="14"/>
        </w:rPr>
      </w:pPr>
      <w:r w:rsidRPr="00C45A54">
        <w:rPr>
          <w:color w:val="000000" w:themeColor="text1"/>
          <w:sz w:val="14"/>
        </w:rPr>
        <w:t xml:space="preserve">A Tale of Two Pities </w:t>
      </w:r>
      <w:r w:rsidRPr="00C45A54">
        <w:rPr>
          <w:rStyle w:val="Emphasis"/>
          <w:color w:val="000000" w:themeColor="text1"/>
        </w:rPr>
        <w:t>“Piss on pity,” declares a well-known disability activist bumper sticker</w:t>
      </w:r>
      <w:r w:rsidRPr="00C45A54">
        <w:rPr>
          <w:color w:val="000000" w:themeColor="text1"/>
          <w:sz w:val="14"/>
        </w:rPr>
        <w:t xml:space="preserve">. A more polite companion to this tag, the slogan “No pity” is a rallying cry of the disability rights movement.119 For disability studies, </w:t>
      </w:r>
      <w:r w:rsidRPr="00C45A54">
        <w:rPr>
          <w:rStyle w:val="Emphasis"/>
          <w:color w:val="000000" w:themeColor="text1"/>
        </w:rPr>
        <w:t>a field that since its inception has vigorously resisted the imposition of pity upon disabled people, Tiny Tim is anathema</w:t>
      </w:r>
      <w:r w:rsidRPr="00C45A54">
        <w:rPr>
          <w:color w:val="000000" w:themeColor="text1"/>
          <w:sz w:val="14"/>
        </w:rPr>
        <w:t xml:space="preserve">. Understandably so: every year, the image of </w:t>
      </w:r>
      <w:r w:rsidRPr="00C45A54">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C45A54">
        <w:rPr>
          <w:color w:val="000000" w:themeColor="text1"/>
          <w:sz w:val="14"/>
        </w:rPr>
        <w:t xml:space="preserve">. Indispensable as this disability studies analysis is, it leaves some important questions about pity unanswered. For example: if, as is commonly said, </w:t>
      </w:r>
      <w:r w:rsidRPr="00C45A54">
        <w:rPr>
          <w:rStyle w:val="Emphasis"/>
          <w:color w:val="000000" w:themeColor="text1"/>
        </w:rPr>
        <w:t>“No one wants to be pitied,”</w:t>
      </w:r>
      <w:r w:rsidRPr="00C45A54">
        <w:rPr>
          <w:color w:val="000000" w:themeColor="text1"/>
          <w:sz w:val="14"/>
        </w:rPr>
        <w:t xml:space="preserve"> then why is this so? And also, </w:t>
      </w:r>
      <w:r w:rsidRPr="00C45A54">
        <w:rPr>
          <w:rStyle w:val="Emphasis"/>
          <w:color w:val="000000" w:themeColor="text1"/>
        </w:rPr>
        <w:t>if nobody wants to be pitied, who, if anyone, wants to feel pity? At first glance, the answer to the latter question might seem to be “everyone.”</w:t>
      </w:r>
      <w:r w:rsidRPr="00C45A54">
        <w:rPr>
          <w:color w:val="000000" w:themeColor="text1"/>
          <w:sz w:val="14"/>
        </w:rPr>
        <w:t xml:space="preserve"> Certainly, multitudes of moviegoers appear to enjoy our culture’s annual recitations of Tiny Tim’s pity inducing tale. </w:t>
      </w:r>
      <w:r w:rsidRPr="00C45A54">
        <w:rPr>
          <w:rStyle w:val="Emphasis"/>
          <w:color w:val="000000" w:themeColor="text1"/>
        </w:rPr>
        <w:t xml:space="preserve">If it can be fun to perform pity, perhaps this is because </w:t>
      </w:r>
      <w:r w:rsidRPr="00C45A54">
        <w:rPr>
          <w:rStyle w:val="Emphasis"/>
          <w:color w:val="000000" w:themeColor="text1"/>
          <w:sz w:val="28"/>
          <w:szCs w:val="28"/>
          <w:highlight w:val="green"/>
        </w:rPr>
        <w:t>pity gives a boost to the ego of the pitying person</w:t>
      </w:r>
      <w:r w:rsidRPr="00C45A54">
        <w:rPr>
          <w:rStyle w:val="Emphasis"/>
          <w:color w:val="000000" w:themeColor="text1"/>
          <w:sz w:val="28"/>
          <w:szCs w:val="28"/>
        </w:rPr>
        <w:t>. “</w:t>
      </w:r>
      <w:r w:rsidRPr="00C45A54">
        <w:rPr>
          <w:rStyle w:val="Emphasis"/>
          <w:color w:val="000000" w:themeColor="text1"/>
          <w:sz w:val="28"/>
          <w:szCs w:val="28"/>
          <w:highlight w:val="green"/>
        </w:rPr>
        <w:t>You are broken, and I am whole</w:t>
      </w:r>
      <w:r w:rsidRPr="00C45A54">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C45A54">
        <w:rPr>
          <w:rStyle w:val="Emphasis"/>
          <w:color w:val="000000" w:themeColor="text1"/>
          <w:sz w:val="28"/>
          <w:szCs w:val="28"/>
          <w:highlight w:val="green"/>
        </w:rPr>
        <w:t>fortifies the ego of the subject</w:t>
      </w:r>
      <w:r w:rsidRPr="00C45A54">
        <w:rPr>
          <w:rStyle w:val="Emphasis"/>
          <w:color w:val="000000" w:themeColor="text1"/>
          <w:sz w:val="28"/>
          <w:szCs w:val="28"/>
        </w:rPr>
        <w:t xml:space="preserve"> </w:t>
      </w:r>
      <w:r w:rsidRPr="00C45A54">
        <w:rPr>
          <w:rStyle w:val="Emphasis"/>
          <w:color w:val="000000" w:themeColor="text1"/>
        </w:rPr>
        <w:t>who feels it, then why do people so often resist feeling pity?</w:t>
      </w:r>
      <w:r w:rsidRPr="00C45A54">
        <w:rPr>
          <w:color w:val="000000" w:themeColor="text1"/>
          <w:sz w:val="14"/>
        </w:rPr>
        <w:t xml:space="preserve"> Some folks get pissed when they are prodded to pity. “Your appeals to pity won’t work,” they say. </w:t>
      </w:r>
      <w:r w:rsidRPr="00C45A54">
        <w:rPr>
          <w:rStyle w:val="Emphasis"/>
          <w:color w:val="000000" w:themeColor="text1"/>
        </w:rPr>
        <w:t>“I have no pity for you.” This is the attitude that Scrooge takes toward Tiny Tim</w:t>
      </w:r>
      <w:r w:rsidRPr="00C45A54">
        <w:rPr>
          <w:color w:val="000000" w:themeColor="text1"/>
          <w:sz w:val="14"/>
        </w:rPr>
        <w:t xml:space="preserve">. It’s also the stance that Edelman invites queers to take in relation to the Child—and not only to the Child per se, but also to anyone who calls for a performance of pity. </w:t>
      </w:r>
      <w:r w:rsidRPr="00C45A54">
        <w:rPr>
          <w:rStyle w:val="Emphasis"/>
          <w:color w:val="000000" w:themeColor="text1"/>
        </w:rPr>
        <w:t xml:space="preserve">Edelman argues that </w:t>
      </w:r>
      <w:r w:rsidRPr="00C45A54">
        <w:rPr>
          <w:rStyle w:val="Emphasis"/>
          <w:color w:val="000000" w:themeColor="text1"/>
          <w:sz w:val="28"/>
          <w:szCs w:val="28"/>
          <w:highlight w:val="green"/>
        </w:rPr>
        <w:t>compassion</w:t>
      </w:r>
      <w:r w:rsidRPr="00C45A54">
        <w:rPr>
          <w:rStyle w:val="Emphasis"/>
          <w:color w:val="000000" w:themeColor="text1"/>
          <w:sz w:val="28"/>
          <w:szCs w:val="28"/>
        </w:rPr>
        <w:t xml:space="preserve"> </w:t>
      </w:r>
      <w:r w:rsidRPr="00C45A54">
        <w:rPr>
          <w:rStyle w:val="Emphasis"/>
          <w:color w:val="000000" w:themeColor="text1"/>
        </w:rPr>
        <w:t xml:space="preserve">(which, of course, is a close relative of pity) </w:t>
      </w:r>
      <w:r w:rsidRPr="00C45A54">
        <w:rPr>
          <w:rStyle w:val="Emphasis"/>
          <w:color w:val="000000" w:themeColor="text1"/>
          <w:sz w:val="28"/>
          <w:szCs w:val="28"/>
          <w:highlight w:val="green"/>
        </w:rPr>
        <w:t>is fundamentally narcissistic</w:t>
      </w:r>
      <w:r w:rsidRPr="00C45A54">
        <w:rPr>
          <w:color w:val="000000" w:themeColor="text1"/>
          <w:sz w:val="15"/>
          <w:szCs w:val="28"/>
        </w:rPr>
        <w:t xml:space="preserve"> </w:t>
      </w:r>
      <w:r w:rsidRPr="00C45A54">
        <w:rPr>
          <w:color w:val="000000" w:themeColor="text1"/>
          <w:sz w:val="14"/>
        </w:rPr>
        <w:t xml:space="preserve">(73). </w:t>
      </w:r>
      <w:r w:rsidRPr="00C45A54">
        <w:rPr>
          <w:rStyle w:val="Emphasis"/>
          <w:color w:val="000000" w:themeColor="text1"/>
        </w:rPr>
        <w:t>When we call ourselves compassionate, we think we’re feeling for the other; but, Edelman contends, we’re really only feeling for ourselves (83). That is, compassion involves projecting one’s own ego onto the object of one’s compassion. In this schema, the pitied person is used as a vehicle for the pitier to feel sorry for his or her own self. But in calling compassion a cover for narcissism, Edelman may inadvertently point to a connection between compassion and the drive.</w:t>
      </w:r>
      <w:r w:rsidRPr="00C45A54">
        <w:rPr>
          <w:color w:val="000000" w:themeColor="text1"/>
          <w:sz w:val="14"/>
        </w:rPr>
        <w:t xml:space="preserve"> Freud’s theorization of narcissism, which is a precursor to his idea of the death drive, </w:t>
      </w:r>
      <w:r w:rsidRPr="00C45A54">
        <w:rPr>
          <w:rStyle w:val="Emphasis"/>
          <w:color w:val="000000" w:themeColor="text1"/>
        </w:rPr>
        <w:t>suggests that although some forms of narcissism can bolster the ego, other forms can do just the opposite.</w:t>
      </w:r>
      <w:r w:rsidRPr="00C45A54">
        <w:rPr>
          <w:color w:val="000000" w:themeColor="text1"/>
          <w:sz w:val="14"/>
        </w:rPr>
        <w:t xml:space="preserve"> “On Narcissism” posits a distinction between what Freud calls </w:t>
      </w:r>
      <w:r w:rsidRPr="00C45A54">
        <w:rPr>
          <w:rStyle w:val="Emphasis"/>
          <w:color w:val="000000" w:themeColor="text1"/>
        </w:rPr>
        <w:t>“primary” and “secondary” narcissism</w:t>
      </w:r>
      <w:r w:rsidRPr="00C45A54">
        <w:rPr>
          <w:color w:val="000000" w:themeColor="text1"/>
          <w:sz w:val="14"/>
        </w:rPr>
        <w:t xml:space="preserve">; this distinction </w:t>
      </w:r>
      <w:r w:rsidRPr="00C45A54">
        <w:rPr>
          <w:rStyle w:val="Emphasis"/>
          <w:color w:val="000000" w:themeColor="text1"/>
        </w:rPr>
        <w:t>provides the basis for a contrast that I wish to draw between what could be called primary and secondary pity</w:t>
      </w:r>
      <w:r w:rsidRPr="00C45A54">
        <w:rPr>
          <w:color w:val="000000" w:themeColor="text1"/>
          <w:sz w:val="14"/>
        </w:rPr>
        <w:t xml:space="preserve">. To elucidate these two pities, let us look at the tale that Freud tells about two narcissisms. The story begins, as many Freudian narratives do, with </w:t>
      </w:r>
      <w:r w:rsidRPr="00C45A54">
        <w:rPr>
          <w:rStyle w:val="Emphasis"/>
          <w:color w:val="000000" w:themeColor="text1"/>
        </w:rPr>
        <w:t xml:space="preserve">the image </w:t>
      </w:r>
      <w:r w:rsidRPr="00C45A54">
        <w:rPr>
          <w:rStyle w:val="Emphasis"/>
          <w:color w:val="000000" w:themeColor="text1"/>
        </w:rPr>
        <w:lastRenderedPageBreak/>
        <w:t>of a child at its mother’s breast.</w:t>
      </w:r>
      <w:r w:rsidRPr="00C45A54">
        <w:rPr>
          <w:color w:val="000000" w:themeColor="text1"/>
          <w:sz w:val="14"/>
        </w:rPr>
        <w:t xml:space="preserve"> Freud gives the name </w:t>
      </w:r>
      <w:r w:rsidRPr="00C45A54">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C45A54">
        <w:rPr>
          <w:color w:val="000000" w:themeColor="text1"/>
          <w:sz w:val="14"/>
        </w:rPr>
        <w:t xml:space="preserve"> (87-88). </w:t>
      </w:r>
      <w:r w:rsidRPr="00C45A54">
        <w:rPr>
          <w:rStyle w:val="Emphasis"/>
          <w:color w:val="000000" w:themeColor="text1"/>
        </w:rPr>
        <w:t>It’s the best of times, but it can’t last</w:t>
      </w:r>
      <w:r w:rsidRPr="00C45A54">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C45A54">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C45A54">
        <w:rPr>
          <w:color w:val="000000" w:themeColor="text1"/>
          <w:sz w:val="14"/>
        </w:rPr>
        <w:t xml:space="preserve">. All the </w:t>
      </w:r>
      <w:r w:rsidRPr="00C45A54">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C45A54">
        <w:rPr>
          <w:color w:val="000000" w:themeColor="text1"/>
          <w:sz w:val="14"/>
        </w:rPr>
        <w:t xml:space="preserve">. The impetus of </w:t>
      </w:r>
      <w:r w:rsidRPr="00C45A54">
        <w:rPr>
          <w:rStyle w:val="Emphasis"/>
          <w:color w:val="000000" w:themeColor="text1"/>
        </w:rPr>
        <w:t>secondary narcissism, after all, is to return to a state in which the ego as such does not exist</w:t>
      </w:r>
      <w:r w:rsidRPr="00C45A54">
        <w:rPr>
          <w:color w:val="000000" w:themeColor="text1"/>
          <w:sz w:val="14"/>
        </w:rPr>
        <w:t xml:space="preserve">. The child’s </w:t>
      </w:r>
      <w:r w:rsidRPr="00C45A54">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C45A54">
        <w:rPr>
          <w:color w:val="000000" w:themeColor="text1"/>
          <w:sz w:val="14"/>
        </w:rPr>
        <w:t xml:space="preserve"> (Beyond 45). Yet if primary narcissism is looked back upon as the best of times, it must, from the vantage point of a fully constituted ego, appear as the worst of times, too. </w:t>
      </w:r>
      <w:r w:rsidRPr="00C45A54">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C45A54">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C45A54">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C45A54">
        <w:rPr>
          <w:color w:val="000000" w:themeColor="text1"/>
          <w:sz w:val="14"/>
        </w:rPr>
        <w:t xml:space="preserve">121 </w:t>
      </w:r>
      <w:r w:rsidRPr="00C45A54">
        <w:rPr>
          <w:rStyle w:val="Emphasis"/>
          <w:color w:val="000000" w:themeColor="text1"/>
          <w:sz w:val="28"/>
          <w:szCs w:val="28"/>
          <w:highlight w:val="green"/>
        </w:rPr>
        <w:t>Primary pity arises when one witnesses a fall of the self</w:t>
      </w:r>
      <w:r w:rsidRPr="00C45A54">
        <w:rPr>
          <w:rStyle w:val="Emphasis"/>
          <w:color w:val="000000" w:themeColor="text1"/>
        </w:rPr>
        <w:t xml:space="preserve">, a collapse of the ego; such falling is </w:t>
      </w:r>
      <w:r w:rsidRPr="00C45A54">
        <w:rPr>
          <w:rStyle w:val="Emphasis"/>
          <w:color w:val="000000" w:themeColor="text1"/>
          <w:sz w:val="28"/>
          <w:szCs w:val="28"/>
          <w:highlight w:val="green"/>
        </w:rPr>
        <w:t>at once painful and pleasurable to observe</w:t>
      </w:r>
      <w:r w:rsidRPr="00C45A54">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C45A54">
        <w:rPr>
          <w:color w:val="000000" w:themeColor="text1"/>
          <w:sz w:val="14"/>
        </w:rPr>
        <w:t xml:space="preserve">. When most people think about pity, we refer to an affect in which, to adopt Edelman’s phrase, </w:t>
      </w:r>
      <w:r w:rsidRPr="00C45A54">
        <w:rPr>
          <w:rStyle w:val="Emphasis"/>
          <w:color w:val="000000" w:themeColor="text1"/>
          <w:sz w:val="28"/>
          <w:szCs w:val="28"/>
          <w:highlight w:val="green"/>
        </w:rPr>
        <w:t>we</w:t>
      </w:r>
      <w:r w:rsidRPr="00C45A54">
        <w:rPr>
          <w:rStyle w:val="Emphasis"/>
          <w:color w:val="000000" w:themeColor="text1"/>
          <w:sz w:val="28"/>
          <w:szCs w:val="28"/>
        </w:rPr>
        <w:t xml:space="preserve"> </w:t>
      </w:r>
      <w:r w:rsidRPr="00C45A54">
        <w:rPr>
          <w:rStyle w:val="Emphasis"/>
          <w:color w:val="000000" w:themeColor="text1"/>
        </w:rPr>
        <w:t>purport to “</w:t>
      </w:r>
      <w:r w:rsidRPr="00C45A54">
        <w:rPr>
          <w:rStyle w:val="Emphasis"/>
          <w:color w:val="000000" w:themeColor="text1"/>
          <w:sz w:val="28"/>
          <w:szCs w:val="28"/>
          <w:highlight w:val="green"/>
        </w:rPr>
        <w:t>feel for the other</w:t>
      </w:r>
      <w:r w:rsidRPr="00C45A54">
        <w:rPr>
          <w:rStyle w:val="Emphasis"/>
          <w:color w:val="000000" w:themeColor="text1"/>
        </w:rPr>
        <w:t>.”</w:t>
      </w:r>
      <w:r w:rsidRPr="00C45A54">
        <w:rPr>
          <w:color w:val="000000" w:themeColor="text1"/>
          <w:sz w:val="14"/>
        </w:rPr>
        <w:t xml:space="preserve"> But as with primary narcissism, in which the self has not yet been constituted, and therefore cannot be said to enter into intersubjective relations with an “other,” </w:t>
      </w:r>
      <w:r w:rsidRPr="00C45A54">
        <w:rPr>
          <w:rStyle w:val="Emphasis"/>
          <w:color w:val="000000" w:themeColor="text1"/>
        </w:rPr>
        <w:t xml:space="preserve">primary pity </w:t>
      </w:r>
      <w:r w:rsidRPr="00C45A54">
        <w:rPr>
          <w:rStyle w:val="Emphasis"/>
          <w:color w:val="000000" w:themeColor="text1"/>
          <w:sz w:val="28"/>
          <w:szCs w:val="28"/>
          <w:highlight w:val="green"/>
        </w:rPr>
        <w:t>entails a</w:t>
      </w:r>
      <w:r w:rsidRPr="00C45A54">
        <w:rPr>
          <w:rStyle w:val="Emphasis"/>
          <w:color w:val="000000" w:themeColor="text1"/>
          <w:sz w:val="28"/>
          <w:szCs w:val="28"/>
        </w:rPr>
        <w:t xml:space="preserve"> </w:t>
      </w:r>
      <w:r w:rsidRPr="00C45A54">
        <w:rPr>
          <w:rStyle w:val="Emphasis"/>
          <w:color w:val="000000" w:themeColor="text1"/>
          <w:sz w:val="28"/>
          <w:szCs w:val="28"/>
          <w:highlight w:val="green"/>
        </w:rPr>
        <w:t>mixing up of self and other such that the ego</w:t>
      </w:r>
      <w:r w:rsidRPr="00C45A54">
        <w:rPr>
          <w:rStyle w:val="Emphasis"/>
          <w:color w:val="000000" w:themeColor="text1"/>
        </w:rPr>
        <w:t xml:space="preserve">, in becoming permeable to pain that </w:t>
      </w:r>
      <w:r w:rsidRPr="00C45A54">
        <w:rPr>
          <w:rStyle w:val="Emphasis"/>
          <w:color w:val="000000" w:themeColor="text1"/>
          <w:sz w:val="28"/>
          <w:szCs w:val="28"/>
          <w:highlight w:val="green"/>
        </w:rPr>
        <w:t>may properly belong to “someone else</w:t>
      </w:r>
      <w:r w:rsidRPr="00C45A54">
        <w:rPr>
          <w:rStyle w:val="Emphasis"/>
          <w:color w:val="000000" w:themeColor="text1"/>
        </w:rPr>
        <w:t xml:space="preserve">,” is profoundly </w:t>
      </w:r>
      <w:r w:rsidRPr="00C45A54">
        <w:rPr>
          <w:rStyle w:val="Emphasis"/>
          <w:color w:val="000000" w:themeColor="text1"/>
          <w:highlight w:val="green"/>
        </w:rPr>
        <w:t>threatened</w:t>
      </w:r>
      <w:r w:rsidRPr="00C45A54">
        <w:rPr>
          <w:rStyle w:val="Emphasis"/>
          <w:color w:val="000000" w:themeColor="text1"/>
        </w:rPr>
        <w:t xml:space="preserve"> </w:t>
      </w:r>
      <w:r w:rsidRPr="00C45A54">
        <w:rPr>
          <w:rStyle w:val="Emphasis"/>
          <w:color w:val="000000" w:themeColor="text1"/>
          <w:highlight w:val="green"/>
        </w:rPr>
        <w:t>in</w:t>
      </w:r>
      <w:r w:rsidRPr="00C45A54">
        <w:rPr>
          <w:rStyle w:val="Emphasis"/>
          <w:color w:val="000000" w:themeColor="text1"/>
        </w:rPr>
        <w:t xml:space="preserve"> its </w:t>
      </w:r>
      <w:r w:rsidRPr="00C45A54">
        <w:rPr>
          <w:rStyle w:val="Emphasis"/>
          <w:color w:val="000000" w:themeColor="text1"/>
          <w:highlight w:val="green"/>
        </w:rPr>
        <w:t>integrity</w:t>
      </w:r>
      <w:r w:rsidRPr="00C45A54">
        <w:rPr>
          <w:color w:val="000000" w:themeColor="text1"/>
          <w:sz w:val="14"/>
        </w:rPr>
        <w:t xml:space="preserve">. Primary pity is that intense pain-pleasure complex that is provoked by the image of a suffering other who, it seems momentarily, both is and is not one’s self. </w:t>
      </w:r>
      <w:r w:rsidRPr="00C45A54">
        <w:rPr>
          <w:rStyle w:val="Emphasis"/>
          <w:color w:val="000000" w:themeColor="text1"/>
        </w:rPr>
        <w:t xml:space="preserve">This affective response can feel unbearable, as seen in Siebers’s formulation: </w:t>
      </w:r>
      <w:r w:rsidRPr="00C45A54">
        <w:rPr>
          <w:rStyle w:val="Emphasis"/>
          <w:color w:val="000000" w:themeColor="text1"/>
          <w:sz w:val="28"/>
          <w:szCs w:val="28"/>
          <w:highlight w:val="green"/>
        </w:rPr>
        <w:t>one</w:t>
      </w:r>
      <w:r w:rsidRPr="00C45A54">
        <w:rPr>
          <w:rStyle w:val="Emphasis"/>
          <w:color w:val="000000" w:themeColor="text1"/>
          <w:sz w:val="28"/>
          <w:szCs w:val="28"/>
        </w:rPr>
        <w:t xml:space="preserve"> “</w:t>
      </w:r>
      <w:r w:rsidRPr="00C45A54">
        <w:rPr>
          <w:rStyle w:val="Emphasis"/>
          <w:color w:val="000000" w:themeColor="text1"/>
          <w:sz w:val="28"/>
          <w:szCs w:val="28"/>
          <w:highlight w:val="green"/>
        </w:rPr>
        <w:t>cannot bear to look</w:t>
      </w:r>
      <w:r w:rsidRPr="00C45A54">
        <w:rPr>
          <w:rStyle w:val="Emphasis"/>
          <w:color w:val="000000" w:themeColor="text1"/>
          <w:sz w:val="28"/>
          <w:szCs w:val="28"/>
        </w:rPr>
        <w:t>…</w:t>
      </w:r>
      <w:r w:rsidRPr="00C45A54">
        <w:rPr>
          <w:rStyle w:val="Emphasis"/>
          <w:color w:val="000000" w:themeColor="text1"/>
          <w:sz w:val="28"/>
          <w:szCs w:val="28"/>
          <w:highlight w:val="green"/>
        </w:rPr>
        <w:t>but</w:t>
      </w:r>
      <w:r w:rsidRPr="00C45A54">
        <w:rPr>
          <w:rStyle w:val="Emphasis"/>
          <w:color w:val="000000" w:themeColor="text1"/>
          <w:sz w:val="28"/>
          <w:szCs w:val="28"/>
        </w:rPr>
        <w:t xml:space="preserve"> </w:t>
      </w:r>
      <w:r w:rsidRPr="00C45A54">
        <w:rPr>
          <w:rStyle w:val="Emphasis"/>
          <w:color w:val="000000" w:themeColor="text1"/>
          <w:sz w:val="28"/>
          <w:szCs w:val="28"/>
          <w:highlight w:val="green"/>
        </w:rPr>
        <w:t>also</w:t>
      </w:r>
      <w:r w:rsidRPr="00C45A54">
        <w:rPr>
          <w:rStyle w:val="Emphasis"/>
          <w:color w:val="000000" w:themeColor="text1"/>
          <w:sz w:val="28"/>
          <w:szCs w:val="28"/>
        </w:rPr>
        <w:t xml:space="preserve"> </w:t>
      </w:r>
      <w:r w:rsidRPr="00C45A54">
        <w:rPr>
          <w:rStyle w:val="Emphasis"/>
          <w:color w:val="000000" w:themeColor="text1"/>
        </w:rPr>
        <w:t xml:space="preserve">cannot bear </w:t>
      </w:r>
      <w:r w:rsidRPr="00C45A54">
        <w:rPr>
          <w:rStyle w:val="Emphasis"/>
          <w:color w:val="000000" w:themeColor="text1"/>
          <w:sz w:val="28"/>
          <w:szCs w:val="28"/>
          <w:highlight w:val="green"/>
        </w:rPr>
        <w:t>not to look</w:t>
      </w:r>
      <w:r w:rsidRPr="00C45A54">
        <w:rPr>
          <w:rStyle w:val="Emphasis"/>
          <w:color w:val="000000" w:themeColor="text1"/>
          <w:sz w:val="28"/>
          <w:szCs w:val="28"/>
        </w:rPr>
        <w:t xml:space="preserve">.” </w:t>
      </w:r>
      <w:r w:rsidRPr="00C45A54">
        <w:rPr>
          <w:rStyle w:val="Emphasis"/>
          <w:color w:val="000000" w:themeColor="text1"/>
          <w:sz w:val="28"/>
          <w:szCs w:val="28"/>
          <w:highlight w:val="green"/>
        </w:rPr>
        <w:t>Primary pity</w:t>
      </w:r>
      <w:r w:rsidRPr="00C45A54">
        <w:rPr>
          <w:rStyle w:val="Emphasis"/>
          <w:color w:val="000000" w:themeColor="text1"/>
          <w:sz w:val="28"/>
          <w:szCs w:val="28"/>
        </w:rPr>
        <w:t xml:space="preserve"> </w:t>
      </w:r>
      <w:r w:rsidRPr="00C45A54">
        <w:rPr>
          <w:rStyle w:val="Emphasis"/>
          <w:color w:val="000000" w:themeColor="text1"/>
        </w:rPr>
        <w:t xml:space="preserve">is difficult to bear because it </w:t>
      </w:r>
      <w:r w:rsidRPr="00C45A54">
        <w:rPr>
          <w:rStyle w:val="Emphasis"/>
          <w:color w:val="000000" w:themeColor="text1"/>
          <w:sz w:val="28"/>
          <w:szCs w:val="28"/>
          <w:highlight w:val="green"/>
        </w:rPr>
        <w:t>involves a drive toward disability</w:t>
      </w:r>
      <w:r w:rsidRPr="00C45A54">
        <w:rPr>
          <w:rStyle w:val="Emphasis"/>
          <w:color w:val="000000" w:themeColor="text1"/>
          <w:sz w:val="28"/>
          <w:szCs w:val="28"/>
        </w:rPr>
        <w:t xml:space="preserve"> </w:t>
      </w:r>
      <w:r w:rsidRPr="00C45A54">
        <w:rPr>
          <w:rStyle w:val="Emphasis"/>
          <w:color w:val="000000" w:themeColor="text1"/>
        </w:rPr>
        <w:t xml:space="preserve">(one cannot bear not to look), which </w:t>
      </w:r>
      <w:r w:rsidRPr="00C45A54">
        <w:rPr>
          <w:rStyle w:val="Emphasis"/>
          <w:color w:val="000000" w:themeColor="text1"/>
          <w:sz w:val="28"/>
          <w:szCs w:val="28"/>
          <w:highlight w:val="green"/>
        </w:rPr>
        <w:t>menaces</w:t>
      </w:r>
      <w:r w:rsidRPr="00C45A54">
        <w:rPr>
          <w:rStyle w:val="Emphasis"/>
          <w:color w:val="000000" w:themeColor="text1"/>
          <w:sz w:val="28"/>
          <w:szCs w:val="28"/>
        </w:rPr>
        <w:t xml:space="preserve"> </w:t>
      </w:r>
      <w:r w:rsidRPr="00C45A54">
        <w:rPr>
          <w:rStyle w:val="Emphasis"/>
          <w:color w:val="000000" w:themeColor="text1"/>
        </w:rPr>
        <w:t xml:space="preserve">the </w:t>
      </w:r>
      <w:r w:rsidRPr="00C45A54">
        <w:rPr>
          <w:rStyle w:val="Emphasis"/>
          <w:color w:val="000000" w:themeColor="text1"/>
          <w:sz w:val="28"/>
          <w:szCs w:val="28"/>
          <w:highlight w:val="green"/>
        </w:rPr>
        <w:t>ego’s</w:t>
      </w:r>
      <w:r w:rsidRPr="00C45A54">
        <w:rPr>
          <w:rStyle w:val="Emphasis"/>
          <w:color w:val="000000" w:themeColor="text1"/>
          <w:sz w:val="28"/>
          <w:szCs w:val="28"/>
        </w:rPr>
        <w:t xml:space="preserve"> </w:t>
      </w:r>
      <w:r w:rsidRPr="00C45A54">
        <w:rPr>
          <w:rStyle w:val="Emphasis"/>
          <w:color w:val="000000" w:themeColor="text1"/>
          <w:sz w:val="28"/>
          <w:szCs w:val="28"/>
          <w:highlight w:val="green"/>
        </w:rPr>
        <w:t>investments</w:t>
      </w:r>
      <w:r w:rsidRPr="00C45A54">
        <w:rPr>
          <w:rStyle w:val="Emphasis"/>
          <w:color w:val="000000" w:themeColor="text1"/>
        </w:rPr>
        <w:t xml:space="preserve"> in health, pleasure, and control—because to </w:t>
      </w:r>
      <w:r w:rsidRPr="00C45A54">
        <w:rPr>
          <w:rStyle w:val="Emphasis"/>
          <w:color w:val="000000" w:themeColor="text1"/>
          <w:sz w:val="28"/>
          <w:szCs w:val="28"/>
          <w:highlight w:val="green"/>
        </w:rPr>
        <w:t>contemplate</w:t>
      </w:r>
      <w:r w:rsidRPr="00C45A54">
        <w:rPr>
          <w:rStyle w:val="Emphasis"/>
          <w:color w:val="000000" w:themeColor="text1"/>
          <w:sz w:val="28"/>
          <w:szCs w:val="28"/>
        </w:rPr>
        <w:t xml:space="preserve"> </w:t>
      </w:r>
      <w:r w:rsidRPr="00C45A54">
        <w:rPr>
          <w:rStyle w:val="Emphasis"/>
          <w:color w:val="000000" w:themeColor="text1"/>
        </w:rPr>
        <w:t>another person’s suffering is to confront the question, “</w:t>
      </w:r>
      <w:r w:rsidRPr="00C45A54">
        <w:rPr>
          <w:rStyle w:val="Emphasis"/>
          <w:color w:val="000000" w:themeColor="text1"/>
          <w:highlight w:val="green"/>
        </w:rPr>
        <w:t>Could this happen to me</w:t>
      </w:r>
      <w:r w:rsidRPr="00C45A54">
        <w:rPr>
          <w:rStyle w:val="Emphasis"/>
          <w:color w:val="000000" w:themeColor="text1"/>
        </w:rPr>
        <w:t>?”</w:t>
      </w:r>
      <w:r w:rsidRPr="00C45A54">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w:t>
      </w:r>
      <w:r w:rsidRPr="00C45A54">
        <w:rPr>
          <w:color w:val="000000" w:themeColor="text1"/>
          <w:sz w:val="14"/>
        </w:rPr>
        <w:lastRenderedPageBreak/>
        <w:t xml:space="preserve">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C45A54">
        <w:rPr>
          <w:rStyle w:val="Emphasis"/>
          <w:color w:val="000000" w:themeColor="text1"/>
        </w:rPr>
        <w:t xml:space="preserve">Secondary pity is something else, although it cannot wholly be differentiated from primary pity. </w:t>
      </w:r>
      <w:r w:rsidRPr="00C45A54">
        <w:rPr>
          <w:rStyle w:val="Emphasis"/>
          <w:color w:val="000000" w:themeColor="text1"/>
          <w:sz w:val="28"/>
          <w:szCs w:val="28"/>
          <w:highlight w:val="green"/>
        </w:rPr>
        <w:t>Secondary pity attempts to heal primary pity’s</w:t>
      </w:r>
      <w:r w:rsidRPr="00C45A54">
        <w:rPr>
          <w:rStyle w:val="Emphasis"/>
          <w:color w:val="000000" w:themeColor="text1"/>
          <w:sz w:val="28"/>
          <w:szCs w:val="28"/>
        </w:rPr>
        <w:t xml:space="preserve"> </w:t>
      </w:r>
      <w:r w:rsidRPr="00C45A54">
        <w:rPr>
          <w:rStyle w:val="Emphasis"/>
          <w:color w:val="000000" w:themeColor="text1"/>
        </w:rPr>
        <w:t xml:space="preserve">self-rupturing </w:t>
      </w:r>
      <w:r w:rsidRPr="00C45A54">
        <w:rPr>
          <w:rStyle w:val="Emphasis"/>
          <w:color w:val="000000" w:themeColor="text1"/>
          <w:sz w:val="28"/>
          <w:szCs w:val="28"/>
          <w:highlight w:val="green"/>
        </w:rPr>
        <w:t>effects by converting</w:t>
      </w:r>
      <w:r w:rsidRPr="00C45A54">
        <w:rPr>
          <w:rStyle w:val="Emphasis"/>
          <w:color w:val="000000" w:themeColor="text1"/>
          <w:sz w:val="28"/>
          <w:szCs w:val="28"/>
        </w:rPr>
        <w:t xml:space="preserve"> </w:t>
      </w:r>
      <w:r w:rsidRPr="00C45A54">
        <w:rPr>
          <w:rStyle w:val="Emphasis"/>
          <w:color w:val="000000" w:themeColor="text1"/>
          <w:sz w:val="28"/>
          <w:szCs w:val="28"/>
          <w:highlight w:val="green"/>
        </w:rPr>
        <w:t>primary</w:t>
      </w:r>
      <w:r w:rsidRPr="00C45A54">
        <w:rPr>
          <w:rStyle w:val="Emphasis"/>
          <w:color w:val="000000" w:themeColor="text1"/>
          <w:sz w:val="28"/>
          <w:szCs w:val="28"/>
        </w:rPr>
        <w:t xml:space="preserve"> </w:t>
      </w:r>
      <w:r w:rsidRPr="00C45A54">
        <w:rPr>
          <w:rStyle w:val="Emphasis"/>
          <w:color w:val="000000" w:themeColor="text1"/>
        </w:rPr>
        <w:t>pity in</w:t>
      </w:r>
      <w:r w:rsidRPr="00C45A54">
        <w:rPr>
          <w:rStyle w:val="Emphasis"/>
          <w:color w:val="000000" w:themeColor="text1"/>
          <w:sz w:val="28"/>
          <w:szCs w:val="28"/>
          <w:highlight w:val="green"/>
        </w:rPr>
        <w:t>to</w:t>
      </w:r>
      <w:r w:rsidRPr="00C45A54">
        <w:rPr>
          <w:rStyle w:val="Emphasis"/>
          <w:color w:val="000000" w:themeColor="text1"/>
        </w:rPr>
        <w:t xml:space="preserve"> a feeling that is </w:t>
      </w:r>
      <w:r w:rsidRPr="00C45A54">
        <w:rPr>
          <w:rStyle w:val="Emphasis"/>
          <w:color w:val="000000" w:themeColor="text1"/>
          <w:sz w:val="28"/>
          <w:szCs w:val="28"/>
          <w:highlight w:val="green"/>
        </w:rPr>
        <w:t>bearable</w:t>
      </w:r>
      <w:r w:rsidRPr="00C45A54">
        <w:rPr>
          <w:rStyle w:val="Emphasis"/>
          <w:color w:val="000000" w:themeColor="text1"/>
        </w:rPr>
        <w:t xml:space="preserve">. As with secondary narcissism, secondary pity involves both an attempt to get back to that ego-shattering state of painfully pleasurable primary pity, and at the same time to </w:t>
      </w:r>
      <w:r w:rsidRPr="00C45A54">
        <w:rPr>
          <w:rStyle w:val="Emphasis"/>
          <w:color w:val="000000" w:themeColor="text1"/>
          <w:sz w:val="28"/>
          <w:szCs w:val="28"/>
          <w:highlight w:val="green"/>
        </w:rPr>
        <w:t>defend against that threat to the ego</w:t>
      </w:r>
      <w:r w:rsidRPr="00C45A54">
        <w:rPr>
          <w:rStyle w:val="Emphasis"/>
          <w:color w:val="000000" w:themeColor="text1"/>
          <w:sz w:val="28"/>
          <w:szCs w:val="28"/>
        </w:rPr>
        <w:t xml:space="preserve"> </w:t>
      </w:r>
      <w:r w:rsidRPr="00C45A54">
        <w:rPr>
          <w:rStyle w:val="Emphasis"/>
          <w:color w:val="000000" w:themeColor="text1"/>
        </w:rPr>
        <w:t>by aggrandizing oneself at someone else’s expense. Secondary pity refers to all those ego-bolstering behaviors that most people think of when they talk about pity</w:t>
      </w:r>
      <w:r w:rsidRPr="00C45A54">
        <w:rPr>
          <w:color w:val="000000" w:themeColor="text1"/>
          <w:sz w:val="14"/>
        </w:rPr>
        <w:t xml:space="preserve">. Disabled people are all too familiar with these behaviors: the saccharin sympathy, the telethon rituals of </w:t>
      </w:r>
      <w:r w:rsidRPr="00C45A54">
        <w:rPr>
          <w:rStyle w:val="Emphasis"/>
          <w:color w:val="000000" w:themeColor="text1"/>
        </w:rPr>
        <w:t xml:space="preserve">“conspicuous contribution,” the </w:t>
      </w:r>
      <w:r w:rsidRPr="00C45A54">
        <w:rPr>
          <w:rStyle w:val="Emphasis"/>
          <w:color w:val="000000" w:themeColor="text1"/>
          <w:sz w:val="28"/>
          <w:szCs w:val="28"/>
          <w:highlight w:val="green"/>
        </w:rPr>
        <w:t>insistence</w:t>
      </w:r>
      <w:r w:rsidRPr="00C45A54">
        <w:rPr>
          <w:rStyle w:val="Emphasis"/>
          <w:color w:val="000000" w:themeColor="text1"/>
          <w:sz w:val="28"/>
          <w:szCs w:val="28"/>
        </w:rPr>
        <w:t xml:space="preserve"> </w:t>
      </w:r>
      <w:r w:rsidRPr="00C45A54">
        <w:rPr>
          <w:rStyle w:val="Emphasis"/>
          <w:color w:val="000000" w:themeColor="text1"/>
        </w:rPr>
        <w:t xml:space="preserve">that “they” (i.e., </w:t>
      </w:r>
      <w:r w:rsidRPr="00C45A54">
        <w:rPr>
          <w:rStyle w:val="Emphasis"/>
          <w:color w:val="000000" w:themeColor="text1"/>
          <w:sz w:val="28"/>
          <w:szCs w:val="28"/>
          <w:highlight w:val="green"/>
        </w:rPr>
        <w:t>nondisabled</w:t>
      </w:r>
      <w:r w:rsidRPr="00C45A54">
        <w:rPr>
          <w:rStyle w:val="Emphasis"/>
          <w:color w:val="000000" w:themeColor="text1"/>
          <w:sz w:val="28"/>
          <w:szCs w:val="28"/>
        </w:rPr>
        <w:t xml:space="preserve"> </w:t>
      </w:r>
      <w:r w:rsidRPr="00C45A54">
        <w:rPr>
          <w:rStyle w:val="Emphasis"/>
          <w:color w:val="000000" w:themeColor="text1"/>
        </w:rPr>
        <w:t xml:space="preserve">people) </w:t>
      </w:r>
      <w:r w:rsidRPr="00C45A54">
        <w:rPr>
          <w:rStyle w:val="Emphasis"/>
          <w:color w:val="000000" w:themeColor="text1"/>
          <w:sz w:val="28"/>
          <w:szCs w:val="28"/>
          <w:highlight w:val="green"/>
        </w:rPr>
        <w:t>could never endure</w:t>
      </w:r>
      <w:r w:rsidRPr="00C45A54">
        <w:rPr>
          <w:rStyle w:val="Emphasis"/>
          <w:color w:val="000000" w:themeColor="text1"/>
          <w:sz w:val="28"/>
          <w:szCs w:val="28"/>
        </w:rPr>
        <w:t xml:space="preserve"> </w:t>
      </w:r>
      <w:r w:rsidRPr="00C45A54">
        <w:rPr>
          <w:rStyle w:val="Emphasis"/>
          <w:color w:val="000000" w:themeColor="text1"/>
        </w:rPr>
        <w:t xml:space="preserve">such suffering. More commonly known in our culture simply as “pity,” secondary pity encompasses our culture’s most clichéd reactions to disability: </w:t>
      </w:r>
      <w:r w:rsidRPr="00C45A54">
        <w:rPr>
          <w:rStyle w:val="Emphasis"/>
          <w:color w:val="000000" w:themeColor="text1"/>
          <w:sz w:val="28"/>
          <w:szCs w:val="28"/>
          <w:highlight w:val="green"/>
        </w:rPr>
        <w:t>charity, tears, and calls for a cure</w:t>
      </w:r>
      <w:r w:rsidRPr="00C45A54">
        <w:rPr>
          <w:rStyle w:val="Emphasis"/>
          <w:color w:val="000000" w:themeColor="text1"/>
        </w:rPr>
        <w:t>.</w:t>
      </w:r>
      <w:r w:rsidRPr="00C45A54">
        <w:rPr>
          <w:color w:val="000000" w:themeColor="text1"/>
          <w:sz w:val="14"/>
        </w:rPr>
        <w:t xml:space="preserve"> Correlatives of these commonplace manifestations of secondary pity are the </w:t>
      </w:r>
      <w:r w:rsidRPr="00C45A54">
        <w:rPr>
          <w:rStyle w:val="Emphasis"/>
          <w:color w:val="000000" w:themeColor="text1"/>
        </w:rPr>
        <w:t>obligatory claims that disabled people’s suffering is “inspiring</w:t>
      </w:r>
      <w:r w:rsidRPr="00C45A54">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C45A54">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C45A54">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C45A54">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C45A54">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C45A54">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C45A54">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w:t>
      </w:r>
      <w:r w:rsidRPr="00C45A54">
        <w:rPr>
          <w:color w:val="000000" w:themeColor="text1"/>
          <w:sz w:val="14"/>
        </w:rPr>
        <w:lastRenderedPageBreak/>
        <w:t xml:space="preserve">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C45A54">
        <w:rPr>
          <w:rStyle w:val="Emphasis"/>
          <w:color w:val="000000" w:themeColor="text1"/>
        </w:rPr>
        <w:t>If sadism and masochism are ultimately indistinguishable obverses of each other, then pity, in both its primary and its secondary forms, would have to be both sadistic and masochistic.</w:t>
      </w:r>
      <w:r w:rsidRPr="00C45A54">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C45A54">
        <w:rPr>
          <w:rStyle w:val="Emphasis"/>
          <w:color w:val="000000" w:themeColor="text1"/>
        </w:rPr>
        <w:t xml:space="preserve">Indeed, </w:t>
      </w:r>
      <w:r w:rsidRPr="00C45A54">
        <w:rPr>
          <w:rStyle w:val="Emphasis"/>
          <w:color w:val="000000" w:themeColor="text1"/>
          <w:highlight w:val="green"/>
        </w:rPr>
        <w:t>primary pity is so unsettling</w:t>
      </w:r>
      <w:r w:rsidRPr="00C45A54">
        <w:rPr>
          <w:rStyle w:val="Emphasis"/>
          <w:color w:val="000000" w:themeColor="text1"/>
        </w:rPr>
        <w:t xml:space="preserve"> that </w:t>
      </w:r>
      <w:r w:rsidRPr="00C45A54">
        <w:rPr>
          <w:rStyle w:val="Emphasis"/>
          <w:color w:val="000000" w:themeColor="text1"/>
          <w:highlight w:val="green"/>
        </w:rPr>
        <w:t>our culture</w:t>
      </w:r>
      <w:r w:rsidRPr="00C45A54">
        <w:rPr>
          <w:rStyle w:val="Emphasis"/>
          <w:color w:val="000000" w:themeColor="text1"/>
        </w:rPr>
        <w:t xml:space="preserve"> has been driven to “</w:t>
      </w:r>
      <w:r w:rsidRPr="00C45A54">
        <w:rPr>
          <w:rStyle w:val="Emphasis"/>
          <w:color w:val="000000" w:themeColor="text1"/>
          <w:highlight w:val="green"/>
        </w:rPr>
        <w:t>mercifully” kill people</w:t>
      </w:r>
      <w:r w:rsidRPr="00C45A54">
        <w:rPr>
          <w:rStyle w:val="Emphasis"/>
          <w:color w:val="000000" w:themeColor="text1"/>
        </w:rPr>
        <w:t xml:space="preserve"> </w:t>
      </w:r>
      <w:r w:rsidRPr="00C45A54">
        <w:rPr>
          <w:rStyle w:val="Emphasis"/>
          <w:color w:val="000000" w:themeColor="text1"/>
          <w:highlight w:val="green"/>
        </w:rPr>
        <w:t>in</w:t>
      </w:r>
      <w:r w:rsidRPr="00C45A54">
        <w:rPr>
          <w:rStyle w:val="Emphasis"/>
          <w:color w:val="000000" w:themeColor="text1"/>
        </w:rPr>
        <w:t xml:space="preserve"> the name of </w:t>
      </w:r>
      <w:r w:rsidRPr="00C45A54">
        <w:rPr>
          <w:rStyle w:val="Emphasis"/>
          <w:color w:val="000000" w:themeColor="text1"/>
          <w:highlight w:val="green"/>
        </w:rPr>
        <w:t>secondary</w:t>
      </w:r>
      <w:r w:rsidRPr="00C45A54">
        <w:rPr>
          <w:rStyle w:val="Emphasis"/>
          <w:color w:val="000000" w:themeColor="text1"/>
        </w:rPr>
        <w:t xml:space="preserve"> pity. We have also been driven to lock people in institutions, to let them languish on the streets, to stare, to punish, and to sentimentalize—all, I would suggest, in the </w:t>
      </w:r>
      <w:r w:rsidRPr="00C45A54">
        <w:rPr>
          <w:rStyle w:val="Emphasis"/>
          <w:color w:val="000000" w:themeColor="text1"/>
          <w:highlight w:val="green"/>
        </w:rPr>
        <w:t>interest of</w:t>
      </w:r>
      <w:r w:rsidRPr="00C45A54">
        <w:rPr>
          <w:rStyle w:val="Emphasis"/>
          <w:color w:val="000000" w:themeColor="text1"/>
        </w:rPr>
        <w:t xml:space="preserve"> not owning, not naming, not acknowledging that self-shattering, </w:t>
      </w:r>
      <w:r w:rsidRPr="00C45A54">
        <w:rPr>
          <w:rStyle w:val="Emphasis"/>
          <w:color w:val="000000" w:themeColor="text1"/>
          <w:highlight w:val="green"/>
        </w:rPr>
        <w:t>ego-dissolving</w:t>
      </w:r>
      <w:r w:rsidRPr="00C45A54">
        <w:rPr>
          <w:rStyle w:val="Emphasis"/>
          <w:color w:val="000000" w:themeColor="text1"/>
        </w:rPr>
        <w:t xml:space="preserve">, instantaneous and intolerable moment of primary </w:t>
      </w:r>
      <w:r w:rsidRPr="00C45A54">
        <w:rPr>
          <w:rStyle w:val="Emphasis"/>
          <w:color w:val="000000" w:themeColor="text1"/>
          <w:highlight w:val="green"/>
        </w:rPr>
        <w:t>pity</w:t>
      </w:r>
      <w:r w:rsidRPr="00C45A54">
        <w:rPr>
          <w:rStyle w:val="Emphasis"/>
          <w:color w:val="000000" w:themeColor="text1"/>
        </w:rPr>
        <w:t>. Because primary pity is tied up with the disability drive, it must, like the drive itself, be regarded as unrepresentable.</w:t>
      </w:r>
      <w:r w:rsidRPr="00C45A54">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C45A54">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C45A54">
        <w:rPr>
          <w:rStyle w:val="Emphasis"/>
          <w:color w:val="000000" w:themeColor="text1"/>
          <w:highlight w:val="green"/>
        </w:rPr>
        <w:t>medical violence</w:t>
      </w:r>
      <w:r w:rsidRPr="00C45A54">
        <w:rPr>
          <w:rStyle w:val="Emphasis"/>
          <w:color w:val="000000" w:themeColor="text1"/>
        </w:rPr>
        <w:t xml:space="preserve"> that Guest recounts seems particularly devastating because it is readable as sexual: it takes the form of forced penetration, and it </w:t>
      </w:r>
      <w:r w:rsidRPr="00C45A54">
        <w:rPr>
          <w:rStyle w:val="Emphasis"/>
          <w:color w:val="000000" w:themeColor="text1"/>
          <w:highlight w:val="green"/>
        </w:rPr>
        <w:t>results in</w:t>
      </w:r>
      <w:r w:rsidRPr="00C45A54">
        <w:rPr>
          <w:rStyle w:val="Emphasis"/>
          <w:color w:val="000000" w:themeColor="text1"/>
        </w:rPr>
        <w:t xml:space="preserve"> a “feeling of powerlessness, of </w:t>
      </w:r>
      <w:r w:rsidRPr="00C45A54">
        <w:rPr>
          <w:rStyle w:val="Emphasis"/>
          <w:color w:val="000000" w:themeColor="text1"/>
          <w:highlight w:val="green"/>
        </w:rPr>
        <w:t>violation</w:t>
      </w:r>
      <w:r w:rsidRPr="00C45A54">
        <w:rPr>
          <w:rStyle w:val="Emphasis"/>
          <w:color w:val="000000" w:themeColor="text1"/>
        </w:rPr>
        <w:t>”</w:t>
      </w:r>
      <w:r w:rsidRPr="00C45A54">
        <w:rPr>
          <w:color w:val="000000" w:themeColor="text1"/>
          <w:sz w:val="14"/>
        </w:rPr>
        <w:t xml:space="preserve"> that resonates with experiences recounted by survivors of sexual assault.</w:t>
      </w:r>
    </w:p>
    <w:p w14:paraId="7B4D9440" w14:textId="77777777" w:rsidR="00595C66" w:rsidRPr="00C45A54" w:rsidRDefault="00595C66" w:rsidP="00595C66">
      <w:pPr>
        <w:pStyle w:val="Heading4"/>
        <w:rPr>
          <w:rFonts w:cs="Calibri"/>
          <w:color w:val="000000" w:themeColor="text1"/>
        </w:rPr>
      </w:pPr>
      <w:r w:rsidRPr="00C45A54">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C45A54">
        <w:rPr>
          <w:rFonts w:cs="Calibri"/>
        </w:rPr>
        <w:t xml:space="preserve"> They don’t get to weigh case – if we win their starting point is violent, they don’t get to weigh their end point since we indict the process of how they got there.</w:t>
      </w:r>
    </w:p>
    <w:p w14:paraId="6A3D4845" w14:textId="77777777" w:rsidR="00595C66" w:rsidRPr="00C45A54" w:rsidRDefault="00595C66" w:rsidP="00595C66">
      <w:pPr>
        <w:spacing w:after="0" w:line="240" w:lineRule="auto"/>
        <w:rPr>
          <w:color w:val="000000" w:themeColor="text1"/>
          <w:sz w:val="16"/>
          <w:szCs w:val="16"/>
        </w:rPr>
      </w:pPr>
      <w:r w:rsidRPr="00C45A54">
        <w:rPr>
          <w:b/>
          <w:bCs/>
          <w:color w:val="000000" w:themeColor="text1"/>
          <w:sz w:val="26"/>
          <w:szCs w:val="26"/>
        </w:rPr>
        <w:t>Mollow 2</w:t>
      </w:r>
      <w:r w:rsidRPr="00C45A54">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w:t>
      </w:r>
      <w:r w:rsidRPr="00C45A54">
        <w:rPr>
          <w:color w:val="000000" w:themeColor="text1"/>
          <w:sz w:val="16"/>
          <w:szCs w:val="16"/>
        </w:rPr>
        <w:lastRenderedPageBreak/>
        <w:t xml:space="preserve">Kent Puckett, Chair Professor Celeste G. Langan Professor Melinda Y. Chen Spring 2015 </w:t>
      </w:r>
      <w:hyperlink r:id="rId10" w:history="1">
        <w:r w:rsidRPr="00C45A54">
          <w:rPr>
            <w:rStyle w:val="Hyperlink"/>
            <w:color w:val="000000" w:themeColor="text1"/>
            <w:sz w:val="16"/>
            <w:szCs w:val="16"/>
          </w:rPr>
          <w:t>https://digitalassets.lib.berkeley.edu/etd/ucb/text/Mollow_berkeley_0028E_15181.pdf</w:t>
        </w:r>
      </w:hyperlink>
      <w:r w:rsidRPr="00C45A54">
        <w:rPr>
          <w:color w:val="000000" w:themeColor="text1"/>
          <w:sz w:val="16"/>
          <w:szCs w:val="16"/>
        </w:rPr>
        <w:t xml:space="preserve"> SJCP//JG</w:t>
      </w:r>
    </w:p>
    <w:p w14:paraId="4C0A7AEC" w14:textId="77777777" w:rsidR="00595C66" w:rsidRPr="00C45A54" w:rsidRDefault="00595C66" w:rsidP="00595C66">
      <w:pPr>
        <w:rPr>
          <w:color w:val="000000" w:themeColor="text1"/>
          <w:sz w:val="14"/>
        </w:rPr>
      </w:pPr>
      <w:r w:rsidRPr="00C45A54">
        <w:rPr>
          <w:color w:val="000000" w:themeColor="text1"/>
          <w:sz w:val="14"/>
        </w:rPr>
        <w:t xml:space="preserve">Elsewhere, I have argued that No Future’s impassioned polemic is one that disability studies might take to heart.109 </w:t>
      </w:r>
      <w:r w:rsidRPr="00C45A54">
        <w:rPr>
          <w:rStyle w:val="Emphasis"/>
          <w:color w:val="000000" w:themeColor="text1"/>
        </w:rPr>
        <w:t>Indeed, the figure that Edelman calls “</w:t>
      </w:r>
      <w:r w:rsidRPr="00C45A54">
        <w:rPr>
          <w:rStyle w:val="Emphasis"/>
          <w:color w:val="000000" w:themeColor="text1"/>
          <w:highlight w:val="green"/>
        </w:rPr>
        <w:t>the</w:t>
      </w:r>
      <w:r w:rsidRPr="00C45A54">
        <w:rPr>
          <w:rStyle w:val="Emphasis"/>
          <w:color w:val="000000" w:themeColor="text1"/>
        </w:rPr>
        <w:t xml:space="preserve"> disciplinary </w:t>
      </w:r>
      <w:r w:rsidRPr="00C45A54">
        <w:rPr>
          <w:rStyle w:val="Emphasis"/>
          <w:color w:val="000000" w:themeColor="text1"/>
          <w:highlight w:val="green"/>
        </w:rPr>
        <w:t>image of the</w:t>
      </w:r>
      <w:r w:rsidRPr="00C45A54">
        <w:rPr>
          <w:rStyle w:val="Emphasis"/>
          <w:color w:val="000000" w:themeColor="text1"/>
        </w:rPr>
        <w:t xml:space="preserve"> “innocent” </w:t>
      </w:r>
      <w:r w:rsidRPr="00C45A54">
        <w:rPr>
          <w:rStyle w:val="Emphasis"/>
          <w:color w:val="000000" w:themeColor="text1"/>
          <w:highlight w:val="green"/>
        </w:rPr>
        <w:t>Child</w:t>
      </w:r>
      <w:r w:rsidRPr="00C45A54">
        <w:rPr>
          <w:rStyle w:val="Emphasis"/>
          <w:color w:val="000000" w:themeColor="text1"/>
        </w:rPr>
        <w:t xml:space="preserve">” </w:t>
      </w:r>
      <w:r w:rsidRPr="00C45A54">
        <w:rPr>
          <w:rStyle w:val="Emphasis"/>
          <w:color w:val="000000" w:themeColor="text1"/>
          <w:highlight w:val="green"/>
        </w:rPr>
        <w:t>is</w:t>
      </w:r>
      <w:r w:rsidRPr="00C45A54">
        <w:rPr>
          <w:rStyle w:val="Emphasis"/>
          <w:color w:val="000000" w:themeColor="text1"/>
        </w:rPr>
        <w:t xml:space="preserve"> </w:t>
      </w:r>
      <w:r w:rsidRPr="00C45A54">
        <w:rPr>
          <w:rStyle w:val="Emphasis"/>
          <w:color w:val="000000" w:themeColor="text1"/>
          <w:highlight w:val="green"/>
        </w:rPr>
        <w:t>inextricable</w:t>
      </w:r>
      <w:r w:rsidRPr="00C45A54">
        <w:rPr>
          <w:rStyle w:val="Emphasis"/>
          <w:color w:val="000000" w:themeColor="text1"/>
        </w:rPr>
        <w:t xml:space="preserve"> not only </w:t>
      </w:r>
      <w:r w:rsidRPr="00C45A54">
        <w:rPr>
          <w:rStyle w:val="Emphasis"/>
          <w:color w:val="000000" w:themeColor="text1"/>
          <w:highlight w:val="green"/>
        </w:rPr>
        <w:t>from</w:t>
      </w:r>
      <w:r w:rsidRPr="00C45A54">
        <w:rPr>
          <w:rStyle w:val="Emphasis"/>
          <w:color w:val="000000" w:themeColor="text1"/>
        </w:rPr>
        <w:t xml:space="preserve"> queerness but also </w:t>
      </w:r>
      <w:r w:rsidRPr="00C45A54">
        <w:rPr>
          <w:rStyle w:val="Emphasis"/>
          <w:color w:val="000000" w:themeColor="text1"/>
          <w:highlight w:val="green"/>
        </w:rPr>
        <w:t>from disability</w:t>
      </w:r>
      <w:r w:rsidRPr="00C45A54">
        <w:rPr>
          <w:color w:val="000000" w:themeColor="text1"/>
          <w:sz w:val="14"/>
        </w:rPr>
        <w:t xml:space="preserve"> (19). </w:t>
      </w:r>
      <w:r w:rsidRPr="00C45A54">
        <w:rPr>
          <w:rStyle w:val="Emphasis"/>
          <w:color w:val="000000" w:themeColor="text1"/>
        </w:rPr>
        <w:t xml:space="preserve">For example, the Child is the centerpiece of the telethon, a ritual display of pity that demeans disabled people. When Jerry </w:t>
      </w:r>
      <w:r w:rsidRPr="00C45A54">
        <w:rPr>
          <w:rStyle w:val="Emphasis"/>
          <w:color w:val="000000" w:themeColor="text1"/>
          <w:highlight w:val="green"/>
        </w:rPr>
        <w:t>Lewis</w:t>
      </w:r>
      <w:r w:rsidRPr="00C45A54">
        <w:rPr>
          <w:rStyle w:val="Emphasis"/>
          <w:color w:val="000000" w:themeColor="text1"/>
        </w:rPr>
        <w:t xml:space="preserve"> counters disability activists’ objections to his </w:t>
      </w:r>
      <w:r w:rsidRPr="00C45A54">
        <w:rPr>
          <w:rStyle w:val="Emphasis"/>
          <w:color w:val="000000" w:themeColor="text1"/>
          <w:highlight w:val="green"/>
        </w:rPr>
        <w:t>assert</w:t>
      </w:r>
      <w:r w:rsidRPr="00C45A54">
        <w:rPr>
          <w:rStyle w:val="Emphasis"/>
          <w:color w:val="000000" w:themeColor="text1"/>
        </w:rPr>
        <w:t xml:space="preserve">ion that a </w:t>
      </w:r>
      <w:r w:rsidRPr="00C45A54">
        <w:rPr>
          <w:rStyle w:val="Emphasis"/>
          <w:color w:val="000000" w:themeColor="text1"/>
          <w:highlight w:val="green"/>
        </w:rPr>
        <w:t>disabled person is “half a person</w:t>
      </w:r>
      <w:r w:rsidRPr="00C45A54">
        <w:rPr>
          <w:rStyle w:val="Emphasis"/>
          <w:color w:val="000000" w:themeColor="text1"/>
        </w:rPr>
        <w:t xml:space="preserve">,” he insists that </w:t>
      </w:r>
      <w:r w:rsidRPr="00C45A54">
        <w:rPr>
          <w:rStyle w:val="Emphasis"/>
          <w:color w:val="000000" w:themeColor="text1"/>
          <w:highlight w:val="green"/>
        </w:rPr>
        <w:t>he is only fighting for the Children</w:t>
      </w:r>
      <w:r w:rsidRPr="00C45A54">
        <w:rPr>
          <w:rStyle w:val="Emphasis"/>
          <w:color w:val="000000" w:themeColor="text1"/>
        </w:rPr>
        <w:t xml:space="preserve">: “Please, I’m </w:t>
      </w:r>
      <w:r w:rsidRPr="00C45A54">
        <w:rPr>
          <w:rStyle w:val="Emphasis"/>
          <w:color w:val="000000" w:themeColor="text1"/>
          <w:highlight w:val="green"/>
        </w:rPr>
        <w:t>begging for survival</w:t>
      </w:r>
      <w:r w:rsidRPr="00C45A54">
        <w:rPr>
          <w:rStyle w:val="Emphasis"/>
          <w:color w:val="000000" w:themeColor="text1"/>
        </w:rPr>
        <w:t xml:space="preserve">. </w:t>
      </w:r>
      <w:r w:rsidRPr="00C45A54">
        <w:rPr>
          <w:rStyle w:val="Emphasis"/>
          <w:color w:val="000000" w:themeColor="text1"/>
          <w:highlight w:val="green"/>
        </w:rPr>
        <w:t>I want my kids alive</w:t>
      </w:r>
      <w:r w:rsidRPr="00C45A54">
        <w:rPr>
          <w:rStyle w:val="Emphasis"/>
          <w:color w:val="000000" w:themeColor="text1"/>
        </w:rPr>
        <w:t>,” he implores</w:t>
      </w:r>
      <w:r w:rsidRPr="00C45A54">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C45A54">
        <w:rPr>
          <w:rStyle w:val="Emphasis"/>
          <w:color w:val="000000" w:themeColor="text1"/>
        </w:rPr>
        <w:t>The logic of the telethon, in other words, relies on an ideology that might be defined as “</w:t>
      </w:r>
      <w:r w:rsidRPr="00C45A54">
        <w:rPr>
          <w:rStyle w:val="Emphasis"/>
          <w:color w:val="000000" w:themeColor="text1"/>
          <w:highlight w:val="green"/>
        </w:rPr>
        <w:t>rehabilitative futurism</w:t>
      </w:r>
      <w:r w:rsidRPr="00C45A54">
        <w:rPr>
          <w:rStyle w:val="Emphasis"/>
          <w:color w:val="000000" w:themeColor="text1"/>
        </w:rPr>
        <w:t xml:space="preserve">,” a term that I coin to overlap and intersect with Edelman’s notion of “reproductive futurism.” If, as Edelman maintains, the </w:t>
      </w:r>
      <w:r w:rsidRPr="00C45A54">
        <w:rPr>
          <w:rStyle w:val="Emphasis"/>
          <w:color w:val="000000" w:themeColor="text1"/>
          <w:highlight w:val="green"/>
        </w:rPr>
        <w:t>future</w:t>
      </w:r>
      <w:r w:rsidRPr="00C45A54">
        <w:rPr>
          <w:rStyle w:val="Emphasis"/>
          <w:color w:val="000000" w:themeColor="text1"/>
        </w:rPr>
        <w:t xml:space="preserve"> is </w:t>
      </w:r>
      <w:r w:rsidRPr="00C45A54">
        <w:rPr>
          <w:rStyle w:val="Emphasis"/>
          <w:color w:val="000000" w:themeColor="text1"/>
          <w:highlight w:val="green"/>
        </w:rPr>
        <w:t>envisaged</w:t>
      </w:r>
      <w:r w:rsidRPr="00C45A54">
        <w:rPr>
          <w:rStyle w:val="Emphasis"/>
          <w:color w:val="000000" w:themeColor="text1"/>
        </w:rPr>
        <w:t xml:space="preserve"> </w:t>
      </w:r>
      <w:r w:rsidRPr="00C45A54">
        <w:rPr>
          <w:rStyle w:val="Emphasis"/>
          <w:color w:val="000000" w:themeColor="text1"/>
          <w:highlight w:val="green"/>
        </w:rPr>
        <w:t>in</w:t>
      </w:r>
      <w:r w:rsidRPr="00C45A54">
        <w:rPr>
          <w:rStyle w:val="Emphasis"/>
          <w:color w:val="000000" w:themeColor="text1"/>
        </w:rPr>
        <w:t xml:space="preserve"> terms of </w:t>
      </w:r>
      <w:r w:rsidRPr="00C45A54">
        <w:rPr>
          <w:rStyle w:val="Emphasis"/>
          <w:color w:val="000000" w:themeColor="text1"/>
          <w:highlight w:val="green"/>
        </w:rPr>
        <w:t>a fantasmatic “Child</w:t>
      </w:r>
      <w:r w:rsidRPr="00C45A54">
        <w:rPr>
          <w:rStyle w:val="Emphasis"/>
          <w:color w:val="000000" w:themeColor="text1"/>
        </w:rPr>
        <w:t xml:space="preserve">,” then the survival of this future-figured-as-Child is </w:t>
      </w:r>
      <w:r w:rsidRPr="00C45A54">
        <w:rPr>
          <w:rStyle w:val="Emphasis"/>
          <w:color w:val="000000" w:themeColor="text1"/>
          <w:highlight w:val="green"/>
        </w:rPr>
        <w:t xml:space="preserve">threatened by </w:t>
      </w:r>
      <w:r w:rsidRPr="00C45A54">
        <w:rPr>
          <w:rStyle w:val="Emphasis"/>
          <w:color w:val="000000" w:themeColor="text1"/>
        </w:rPr>
        <w:t xml:space="preserve">both queerness and </w:t>
      </w:r>
      <w:r w:rsidRPr="00C45A54">
        <w:rPr>
          <w:rStyle w:val="Emphasis"/>
          <w:color w:val="000000" w:themeColor="text1"/>
          <w:highlight w:val="green"/>
        </w:rPr>
        <w:t>disability</w:t>
      </w:r>
      <w:r w:rsidRPr="00C45A54">
        <w:rPr>
          <w:rStyle w:val="Emphasis"/>
          <w:color w:val="000000" w:themeColor="text1"/>
        </w:rPr>
        <w:t>.</w:t>
      </w:r>
      <w:r w:rsidRPr="00C45A54">
        <w:rPr>
          <w:color w:val="000000" w:themeColor="text1"/>
          <w:sz w:val="14"/>
        </w:rPr>
        <w:t xml:space="preserve"> </w:t>
      </w:r>
      <w:r w:rsidRPr="00C45A54">
        <w:rPr>
          <w:rStyle w:val="Emphasis"/>
          <w:color w:val="000000" w:themeColor="text1"/>
          <w:highlight w:val="green"/>
        </w:rPr>
        <w:t>Futurity is habitually imagined</w:t>
      </w:r>
      <w:r w:rsidRPr="00C45A54">
        <w:rPr>
          <w:rStyle w:val="Emphasis"/>
          <w:color w:val="000000" w:themeColor="text1"/>
        </w:rPr>
        <w:t xml:space="preserve"> in terms that </w:t>
      </w:r>
      <w:r w:rsidRPr="00C45A54">
        <w:rPr>
          <w:rStyle w:val="Emphasis"/>
          <w:color w:val="000000" w:themeColor="text1"/>
          <w:highlight w:val="green"/>
        </w:rPr>
        <w:t>fantasize</w:t>
      </w:r>
      <w:r w:rsidRPr="00C45A54">
        <w:rPr>
          <w:rStyle w:val="Emphasis"/>
          <w:color w:val="000000" w:themeColor="text1"/>
        </w:rPr>
        <w:t xml:space="preserve"> the </w:t>
      </w:r>
      <w:r w:rsidRPr="00C45A54">
        <w:rPr>
          <w:rStyle w:val="Emphasis"/>
          <w:color w:val="000000" w:themeColor="text1"/>
          <w:highlight w:val="green"/>
        </w:rPr>
        <w:t>eradication of disability</w:t>
      </w:r>
      <w:r w:rsidRPr="00C45A54">
        <w:rPr>
          <w:rStyle w:val="Emphasis"/>
          <w:color w:val="000000" w:themeColor="text1"/>
        </w:rPr>
        <w:t xml:space="preserve">: a </w:t>
      </w:r>
      <w:r w:rsidRPr="00C45A54">
        <w:rPr>
          <w:rStyle w:val="Emphasis"/>
          <w:color w:val="000000" w:themeColor="text1"/>
          <w:highlight w:val="green"/>
        </w:rPr>
        <w:t xml:space="preserve">recovery of a </w:t>
      </w:r>
      <w:r w:rsidRPr="00C45A54">
        <w:rPr>
          <w:rStyle w:val="Emphasis"/>
          <w:color w:val="000000" w:themeColor="text1"/>
        </w:rPr>
        <w:t>“crippled” or “</w:t>
      </w:r>
      <w:r w:rsidRPr="00C45A54">
        <w:rPr>
          <w:rStyle w:val="Emphasis"/>
          <w:color w:val="000000" w:themeColor="text1"/>
          <w:highlight w:val="green"/>
        </w:rPr>
        <w:t>hobbled” economy</w:t>
      </w:r>
      <w:r w:rsidRPr="00C45A54">
        <w:rPr>
          <w:rStyle w:val="Emphasis"/>
          <w:color w:val="000000" w:themeColor="text1"/>
        </w:rPr>
        <w:t xml:space="preserve">, a </w:t>
      </w:r>
      <w:r w:rsidRPr="00C45A54">
        <w:rPr>
          <w:rStyle w:val="Emphasis"/>
          <w:color w:val="000000" w:themeColor="text1"/>
          <w:highlight w:val="green"/>
        </w:rPr>
        <w:t>cure for</w:t>
      </w:r>
      <w:r w:rsidRPr="00C45A54">
        <w:rPr>
          <w:rStyle w:val="Emphasis"/>
          <w:color w:val="000000" w:themeColor="text1"/>
        </w:rPr>
        <w:t xml:space="preserve"> </w:t>
      </w:r>
      <w:r w:rsidRPr="00C45A54">
        <w:rPr>
          <w:rStyle w:val="Emphasis"/>
          <w:color w:val="000000" w:themeColor="text1"/>
          <w:highlight w:val="green"/>
        </w:rPr>
        <w:t>society’s ills</w:t>
      </w:r>
      <w:r w:rsidRPr="00C45A54">
        <w:rPr>
          <w:rStyle w:val="Emphasis"/>
          <w:color w:val="000000" w:themeColor="text1"/>
        </w:rPr>
        <w:t>, an end to suffering and disease</w:t>
      </w:r>
      <w:r w:rsidRPr="00C45A54">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491A933D" w14:textId="77777777" w:rsidR="00595C66" w:rsidRPr="00C45A54" w:rsidRDefault="00595C66" w:rsidP="00595C66">
      <w:pPr>
        <w:pStyle w:val="Heading4"/>
        <w:rPr>
          <w:rFonts w:cs="Calibri"/>
        </w:rPr>
      </w:pPr>
      <w:r w:rsidRPr="00C45A54">
        <w:rPr>
          <w:rFonts w:cs="Calibri"/>
        </w:rPr>
        <w:t xml:space="preserve">The starting point of the 1AC is epistemically flawed and an independent link – fiat is illusory and anything that doesn’t begin from the question of disability allows for ableism to infiltrate modes of thought which means we’re an epistemic prerequisite. Thus, the </w:t>
      </w:r>
      <w:r w:rsidRPr="008F5935">
        <w:rPr>
          <w:rFonts w:cs="Calibri"/>
          <w:u w:val="single"/>
        </w:rPr>
        <w:t>role of the ballot is to vote for the debater who best methodologically challenges ableism</w:t>
      </w:r>
      <w:r w:rsidRPr="00C45A54">
        <w:rPr>
          <w:rFonts w:cs="Calibri"/>
        </w:rPr>
        <w:t>.</w:t>
      </w:r>
    </w:p>
    <w:p w14:paraId="1B8F6D65" w14:textId="77777777" w:rsidR="00595C66" w:rsidRPr="00C45A54" w:rsidRDefault="00595C66" w:rsidP="00595C66">
      <w:pPr>
        <w:spacing w:after="0" w:line="240" w:lineRule="auto"/>
        <w:rPr>
          <w:sz w:val="16"/>
          <w:szCs w:val="16"/>
          <w:lang w:eastAsia="zh-CN"/>
        </w:rPr>
      </w:pPr>
      <w:r w:rsidRPr="00C45A54">
        <w:rPr>
          <w:rFonts w:eastAsiaTheme="majorEastAsia"/>
          <w:b/>
          <w:bCs/>
          <w:sz w:val="26"/>
          <w:szCs w:val="26"/>
        </w:rPr>
        <w:t>Campbell 13</w:t>
      </w:r>
      <w:r w:rsidRPr="00C45A54">
        <w:rPr>
          <w:color w:val="000000" w:themeColor="text1"/>
          <w:sz w:val="14"/>
        </w:rPr>
        <w:t xml:space="preserve"> </w:t>
      </w:r>
      <w:r w:rsidRPr="00C45A54">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14:paraId="6864742F" w14:textId="77777777" w:rsidR="00595C66" w:rsidRPr="00C45A54" w:rsidRDefault="00595C66" w:rsidP="00595C66">
      <w:pPr>
        <w:rPr>
          <w:sz w:val="14"/>
        </w:rPr>
      </w:pPr>
      <w:r w:rsidRPr="00C45A54">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C45A54">
        <w:rPr>
          <w:rStyle w:val="Emphasis"/>
          <w:highlight w:val="green"/>
        </w:rPr>
        <w:t>Ableism</w:t>
      </w:r>
      <w:r w:rsidRPr="00C45A54">
        <w:rPr>
          <w:rStyle w:val="Emphasis"/>
        </w:rPr>
        <w:t xml:space="preserve"> </w:t>
      </w:r>
      <w:r w:rsidRPr="00C45A54">
        <w:rPr>
          <w:rStyle w:val="Emphasis"/>
          <w:highlight w:val="green"/>
        </w:rPr>
        <w:t>is</w:t>
      </w:r>
      <w:r w:rsidRPr="00C45A54">
        <w:rPr>
          <w:rStyle w:val="Emphasis"/>
        </w:rPr>
        <w:t xml:space="preserve"> deeply </w:t>
      </w:r>
      <w:r w:rsidRPr="00C45A54">
        <w:rPr>
          <w:rStyle w:val="Emphasis"/>
          <w:highlight w:val="green"/>
        </w:rPr>
        <w:t>seeded at the level of knowledge systems</w:t>
      </w:r>
      <w:r w:rsidRPr="00C45A54">
        <w:rPr>
          <w:rStyle w:val="Emphasis"/>
        </w:rPr>
        <w:t xml:space="preserve"> of life, personhood and liveability. Ableism is not just a matter of ignorance or negative attitudes towards disabled people; it is </w:t>
      </w:r>
      <w:r w:rsidRPr="00C45A54">
        <w:rPr>
          <w:rStyle w:val="Emphasis"/>
          <w:highlight w:val="green"/>
        </w:rPr>
        <w:t>a schema of perfection</w:t>
      </w:r>
      <w:r w:rsidRPr="00C45A54">
        <w:rPr>
          <w:rStyle w:val="Emphasis"/>
        </w:rPr>
        <w:t xml:space="preserve">, a </w:t>
      </w:r>
      <w:r w:rsidRPr="00C45A54">
        <w:rPr>
          <w:rStyle w:val="Emphasis"/>
          <w:highlight w:val="green"/>
        </w:rPr>
        <w:t>deep way of thinking about bodies</w:t>
      </w:r>
      <w:r w:rsidRPr="00C45A54">
        <w:rPr>
          <w:rStyle w:val="Emphasis"/>
        </w:rPr>
        <w:t>, wholeness and permeability</w:t>
      </w:r>
      <w:r w:rsidRPr="00C45A54">
        <w:rPr>
          <w:sz w:val="14"/>
        </w:rPr>
        <w:t xml:space="preserve">.6 As such </w:t>
      </w:r>
      <w:r w:rsidRPr="00C45A54">
        <w:rPr>
          <w:rStyle w:val="Emphasis"/>
          <w:highlight w:val="green"/>
        </w:rPr>
        <w:t xml:space="preserve">integrating ableism into </w:t>
      </w:r>
      <w:r w:rsidRPr="00C45A54">
        <w:rPr>
          <w:rStyle w:val="Emphasis"/>
        </w:rPr>
        <w:t xml:space="preserve">social research and </w:t>
      </w:r>
      <w:r w:rsidRPr="00C45A54">
        <w:rPr>
          <w:rStyle w:val="Emphasis"/>
          <w:highlight w:val="green"/>
        </w:rPr>
        <w:t>advocacy</w:t>
      </w:r>
      <w:r w:rsidRPr="00C45A54">
        <w:rPr>
          <w:rStyle w:val="Emphasis"/>
        </w:rPr>
        <w:t xml:space="preserve"> strategies </w:t>
      </w:r>
      <w:r w:rsidRPr="00C45A54">
        <w:rPr>
          <w:rStyle w:val="Emphasis"/>
          <w:highlight w:val="green"/>
        </w:rPr>
        <w:t>represents</w:t>
      </w:r>
      <w:r w:rsidRPr="00C45A54">
        <w:rPr>
          <w:rStyle w:val="Emphasis"/>
        </w:rPr>
        <w:t xml:space="preserve"> a significant </w:t>
      </w:r>
      <w:r w:rsidRPr="00C45A54">
        <w:rPr>
          <w:rStyle w:val="Emphasis"/>
          <w:highlight w:val="green"/>
        </w:rPr>
        <w:t>challenge to practice as ableism moves</w:t>
      </w:r>
      <w:r w:rsidRPr="00C45A54">
        <w:rPr>
          <w:rStyle w:val="Emphasis"/>
        </w:rPr>
        <w:t xml:space="preserve"> beyond the more familiar territory of social inclusion and usual indices of exclusion to the very divisions of life</w:t>
      </w:r>
      <w:r w:rsidRPr="00C45A54">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RPr="00C45A54">
        <w:rPr>
          <w:rStyle w:val="Emphasis"/>
          <w:highlight w:val="green"/>
        </w:rPr>
        <w:t>Compulsory ablebodiedness is implicated</w:t>
      </w:r>
      <w:r w:rsidRPr="00C45A54">
        <w:rPr>
          <w:rStyle w:val="Emphasis"/>
        </w:rPr>
        <w:t xml:space="preserve"> </w:t>
      </w:r>
      <w:r w:rsidRPr="00C45A54">
        <w:rPr>
          <w:rStyle w:val="Emphasis"/>
          <w:highlight w:val="green"/>
        </w:rPr>
        <w:t>in</w:t>
      </w:r>
      <w:r w:rsidRPr="00C45A54">
        <w:rPr>
          <w:rStyle w:val="Emphasis"/>
        </w:rPr>
        <w:t xml:space="preserve"> the very foundations of </w:t>
      </w:r>
      <w:r w:rsidRPr="00C45A54">
        <w:rPr>
          <w:rStyle w:val="Emphasis"/>
          <w:highlight w:val="green"/>
        </w:rPr>
        <w:t>social theory,</w:t>
      </w:r>
      <w:r w:rsidRPr="00C45A54">
        <w:rPr>
          <w:rStyle w:val="Emphasis"/>
        </w:rPr>
        <w:t xml:space="preserve"> therapeutic </w:t>
      </w:r>
      <w:r w:rsidRPr="00C45A54">
        <w:rPr>
          <w:rStyle w:val="Emphasis"/>
          <w:highlight w:val="green"/>
        </w:rPr>
        <w:t>jurisprudence</w:t>
      </w:r>
      <w:r w:rsidRPr="00C45A54">
        <w:rPr>
          <w:rStyle w:val="Emphasis"/>
        </w:rPr>
        <w:t xml:space="preserve">, </w:t>
      </w:r>
      <w:r w:rsidRPr="00C45A54">
        <w:rPr>
          <w:rStyle w:val="Emphasis"/>
          <w:highlight w:val="green"/>
        </w:rPr>
        <w:t>advocacy</w:t>
      </w:r>
      <w:r w:rsidRPr="00C45A54">
        <w:rPr>
          <w:rStyle w:val="Emphasis"/>
        </w:rPr>
        <w:t xml:space="preserve">, </w:t>
      </w:r>
      <w:r w:rsidRPr="00C45A54">
        <w:rPr>
          <w:rStyle w:val="Emphasis"/>
          <w:highlight w:val="green"/>
        </w:rPr>
        <w:t>medicine and law</w:t>
      </w:r>
      <w:r w:rsidRPr="00C45A54">
        <w:rPr>
          <w:rStyle w:val="Emphasis"/>
        </w:rPr>
        <w:t>; or in the mappings of human anatomy.</w:t>
      </w:r>
      <w:r w:rsidRPr="00C45A54">
        <w:rPr>
          <w:sz w:val="14"/>
        </w:rPr>
        <w:t xml:space="preserve"> Summarised by Campbell (2001, 44) </w:t>
      </w:r>
      <w:r w:rsidRPr="00C45A54">
        <w:rPr>
          <w:rStyle w:val="Emphasis"/>
        </w:rPr>
        <w:t xml:space="preserve">Ableism refers to; …A network of beliefs processes and practices that produces a particular kind of self and body (the bodily standard) that is projected as the perfect, </w:t>
      </w:r>
      <w:r w:rsidRPr="00C45A54">
        <w:rPr>
          <w:rStyle w:val="Emphasis"/>
        </w:rPr>
        <w:lastRenderedPageBreak/>
        <w:t>speciestypical and therefore essential and fully human. Disability then is cast as a diminished state of being human</w:t>
      </w:r>
      <w:r w:rsidRPr="00C45A54">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C45A54">
        <w:rPr>
          <w:rStyle w:val="Emphasis"/>
        </w:rPr>
        <w:t xml:space="preserve">An </w:t>
      </w:r>
      <w:r w:rsidRPr="00C45A54">
        <w:rPr>
          <w:rStyle w:val="Emphasis"/>
          <w:highlight w:val="green"/>
        </w:rPr>
        <w:t>ableist imaginary tells us what a healthy body means</w:t>
      </w:r>
      <w:r w:rsidRPr="00C45A54">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C45A54">
        <w:rPr>
          <w:rStyle w:val="Emphasis"/>
          <w:highlight w:val="green"/>
        </w:rPr>
        <w:t>relies upon the existence of an unacknowledged</w:t>
      </w:r>
      <w:r w:rsidRPr="00C45A54">
        <w:rPr>
          <w:rStyle w:val="Emphasis"/>
        </w:rPr>
        <w:t xml:space="preserve"> imagined shared </w:t>
      </w:r>
      <w:r w:rsidRPr="00C45A54">
        <w:rPr>
          <w:rStyle w:val="Emphasis"/>
          <w:highlight w:val="green"/>
        </w:rPr>
        <w:t>community</w:t>
      </w:r>
      <w:r w:rsidRPr="00C45A54">
        <w:rPr>
          <w:rStyle w:val="Emphasis"/>
        </w:rPr>
        <w:t xml:space="preserve"> </w:t>
      </w:r>
      <w:r w:rsidRPr="00C45A54">
        <w:rPr>
          <w:rStyle w:val="Emphasis"/>
          <w:highlight w:val="green"/>
        </w:rPr>
        <w:t>of</w:t>
      </w:r>
      <w:r w:rsidRPr="00C45A54">
        <w:rPr>
          <w:rStyle w:val="Emphasis"/>
        </w:rPr>
        <w:t xml:space="preserve"> able-bodied/minded </w:t>
      </w:r>
      <w:r w:rsidRPr="00C45A54">
        <w:rPr>
          <w:rStyle w:val="Emphasis"/>
          <w:highlight w:val="green"/>
        </w:rPr>
        <w:t>people held together</w:t>
      </w:r>
      <w:r w:rsidRPr="00C45A54">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C45A54">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70CA2DA0" w14:textId="77777777" w:rsidR="00595C66" w:rsidRPr="00C45A54" w:rsidRDefault="00595C66" w:rsidP="00595C66">
      <w:pPr>
        <w:pStyle w:val="Heading4"/>
        <w:rPr>
          <w:rFonts w:cs="Calibri"/>
        </w:rPr>
      </w:pPr>
      <w:r w:rsidRPr="00C45A54">
        <w:rPr>
          <w:rFonts w:cs="Calibri"/>
        </w:rPr>
        <w:t>Vote negative to endorse an unwavering pessimism and radical failure – we reject the political and notions of futurism in exchange for an affirmation of disability’s abjection as something beautiful.</w:t>
      </w:r>
    </w:p>
    <w:p w14:paraId="17454B50" w14:textId="77777777" w:rsidR="00595C66" w:rsidRPr="00C45A54" w:rsidRDefault="00595C66" w:rsidP="00595C66">
      <w:r w:rsidRPr="00C45A54">
        <w:rPr>
          <w:rFonts w:eastAsiaTheme="majorEastAsia"/>
          <w:b/>
          <w:bCs/>
          <w:sz w:val="26"/>
          <w:szCs w:val="26"/>
        </w:rPr>
        <w:t>Selck 16</w:t>
      </w:r>
      <w:r w:rsidRPr="00C45A54">
        <w:t xml:space="preserve"> </w:t>
      </w:r>
      <w:r w:rsidRPr="00C45A54">
        <w:rPr>
          <w:sz w:val="16"/>
          <w:szCs w:val="16"/>
        </w:rPr>
        <w:t>Michael (2016): Crip Pessimism: The Language of Dis/ability and the Culture that Isn't, Southern Illinois University Carbondale, SJCP//JG</w:t>
      </w:r>
    </w:p>
    <w:p w14:paraId="5866FD06" w14:textId="77777777" w:rsidR="00595C66" w:rsidRPr="00C45A54" w:rsidRDefault="00595C66" w:rsidP="00595C66">
      <w:pPr>
        <w:rPr>
          <w:rStyle w:val="Emphasis"/>
        </w:rPr>
      </w:pPr>
      <w:r w:rsidRPr="00C45A54">
        <w:rPr>
          <w:rStyle w:val="Emphasis"/>
        </w:rPr>
        <w:t>The disabled are dying and with them dis/abled culture is being eradicated. In the time between formulating this project and its completion already too many disabled souls have been taken from this world</w:t>
      </w:r>
      <w:r w:rsidRPr="00C45A54">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C45A54">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C45A54">
        <w:rPr>
          <w:rStyle w:val="Emphasis"/>
          <w:highlight w:val="green"/>
        </w:rPr>
        <w:t>disability</w:t>
      </w:r>
      <w:r w:rsidRPr="00C45A54">
        <w:rPr>
          <w:rStyle w:val="Emphasis"/>
        </w:rPr>
        <w:t xml:space="preserve"> research that attempts to make a space </w:t>
      </w:r>
      <w:r w:rsidRPr="00C45A54">
        <w:rPr>
          <w:rStyle w:val="Emphasis"/>
          <w:highlight w:val="green"/>
        </w:rPr>
        <w:t>free from</w:t>
      </w:r>
      <w:r w:rsidRPr="00C45A54">
        <w:rPr>
          <w:rStyle w:val="Emphasis"/>
        </w:rPr>
        <w:t xml:space="preserve"> the </w:t>
      </w:r>
      <w:r w:rsidRPr="00C45A54">
        <w:rPr>
          <w:rStyle w:val="Emphasis"/>
          <w:highlight w:val="green"/>
        </w:rPr>
        <w:t>ideological constraints of optimism</w:t>
      </w:r>
      <w:r w:rsidRPr="00C45A54">
        <w:rPr>
          <w:rStyle w:val="Emphasis"/>
        </w:rPr>
        <w:t xml:space="preserve">. </w:t>
      </w:r>
      <w:r w:rsidRPr="00C45A54">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w:t>
      </w:r>
      <w:r w:rsidRPr="00C45A54">
        <w:rPr>
          <w:sz w:val="14"/>
        </w:rPr>
        <w:lastRenderedPageBreak/>
        <w:t xml:space="preserve">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C45A54">
        <w:rPr>
          <w:rStyle w:val="Emphasis"/>
          <w:highlight w:val="green"/>
        </w:rPr>
        <w:t>Often times</w:t>
      </w:r>
      <w:r w:rsidRPr="00C45A54">
        <w:rPr>
          <w:rStyle w:val="Emphasis"/>
        </w:rPr>
        <w:t xml:space="preserve">, “social </w:t>
      </w:r>
      <w:r w:rsidRPr="00C45A54">
        <w:rPr>
          <w:rStyle w:val="Emphasis"/>
          <w:highlight w:val="green"/>
        </w:rPr>
        <w:t>organization</w:t>
      </w:r>
      <w:r w:rsidRPr="00C45A54">
        <w:rPr>
          <w:rStyle w:val="Emphasis"/>
        </w:rPr>
        <w:t xml:space="preserve"> according </w:t>
      </w:r>
      <w:r w:rsidRPr="00C45A54">
        <w:rPr>
          <w:rStyle w:val="Emphasis"/>
          <w:highlight w:val="green"/>
        </w:rPr>
        <w:t>to</w:t>
      </w:r>
      <w:r w:rsidRPr="00C45A54">
        <w:rPr>
          <w:rStyle w:val="Emphasis"/>
        </w:rPr>
        <w:t xml:space="preserve"> </w:t>
      </w:r>
      <w:r w:rsidRPr="00C45A54">
        <w:rPr>
          <w:rStyle w:val="Emphasis"/>
          <w:highlight w:val="green"/>
        </w:rPr>
        <w:t>able-bodied</w:t>
      </w:r>
      <w:r w:rsidRPr="00C45A54">
        <w:rPr>
          <w:rStyle w:val="Emphasis"/>
        </w:rPr>
        <w:t xml:space="preserve"> norms is just </w:t>
      </w:r>
      <w:r w:rsidRPr="00C45A54">
        <w:rPr>
          <w:rStyle w:val="Emphasis"/>
          <w:highlight w:val="green"/>
        </w:rPr>
        <w:t>taken as</w:t>
      </w:r>
      <w:r w:rsidRPr="00C45A54">
        <w:rPr>
          <w:rStyle w:val="Emphasis"/>
        </w:rPr>
        <w:t xml:space="preserve"> natural, normal, </w:t>
      </w:r>
      <w:r w:rsidRPr="00C45A54">
        <w:rPr>
          <w:rStyle w:val="Emphasis"/>
          <w:highlight w:val="green"/>
        </w:rPr>
        <w:t>inevitable</w:t>
      </w:r>
      <w:r w:rsidRPr="00C45A54">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C45A54">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C45A54">
        <w:rPr>
          <w:rStyle w:val="Emphasis"/>
        </w:rPr>
        <w:t>Philosophical pessimism is articulated next as a way to temper the risk of sensationalizing dis/ability</w:t>
      </w:r>
      <w:r w:rsidRPr="00C45A54">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C45A54">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C45A54">
        <w:rPr>
          <w:rStyle w:val="Emphasis"/>
          <w:highlight w:val="green"/>
        </w:rPr>
        <w:t>after</w:t>
      </w:r>
      <w:r w:rsidRPr="00C45A54">
        <w:rPr>
          <w:rStyle w:val="Emphasis"/>
        </w:rPr>
        <w:t xml:space="preserve"> years of </w:t>
      </w:r>
      <w:r w:rsidRPr="00C45A54">
        <w:rPr>
          <w:rStyle w:val="Emphasis"/>
          <w:highlight w:val="green"/>
        </w:rPr>
        <w:t>failing to rehabilitate</w:t>
      </w:r>
      <w:r w:rsidRPr="00C45A54">
        <w:rPr>
          <w:rStyle w:val="Emphasis"/>
        </w:rPr>
        <w:t xml:space="preserve"> my sameness to </w:t>
      </w:r>
      <w:r w:rsidRPr="00C45A54">
        <w:rPr>
          <w:rStyle w:val="Emphasis"/>
          <w:highlight w:val="green"/>
        </w:rPr>
        <w:t>able-bodied standards</w:t>
      </w:r>
      <w:r w:rsidRPr="00C45A54">
        <w:rPr>
          <w:rStyle w:val="Emphasis"/>
        </w:rPr>
        <w:t xml:space="preserve">, I have </w:t>
      </w:r>
      <w:r w:rsidRPr="00C45A54">
        <w:rPr>
          <w:rStyle w:val="Emphasis"/>
          <w:highlight w:val="green"/>
        </w:rPr>
        <w:t>come to a comfort with pessimism</w:t>
      </w:r>
      <w:r w:rsidRPr="00C45A54">
        <w:rPr>
          <w:rStyle w:val="Emphasis"/>
        </w:rPr>
        <w:t xml:space="preserve">. </w:t>
      </w:r>
      <w:r w:rsidRPr="00C45A54">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w:t>
      </w:r>
      <w:r w:rsidRPr="00C45A54">
        <w:rPr>
          <w:sz w:val="14"/>
        </w:rPr>
        <w:lastRenderedPageBreak/>
        <w:t xml:space="preserve">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C45A54">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C45A54">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C45A54">
        <w:rPr>
          <w:rStyle w:val="Emphasis"/>
        </w:rPr>
        <w:t>The absurdity of existence “is illustrated by the persistent mismatch between human purposes and the means available to achieve them: or again, between our desire for happiness and our capacity to encounter or sustain it”</w:t>
      </w:r>
      <w:r w:rsidRPr="00C45A54">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C45A54">
        <w:rPr>
          <w:rStyle w:val="Emphasis"/>
        </w:rPr>
        <w:t>The fourth and final tenet of pessimism that we are to examine asks what we are to do about our dire human condition.</w:t>
      </w:r>
      <w:r w:rsidRPr="00C45A54">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C45A54">
        <w:rPr>
          <w:rStyle w:val="Emphasis"/>
          <w:highlight w:val="green"/>
        </w:rPr>
        <w:t>The choice to affirm life in its entirety is a pessimistic choice</w:t>
      </w:r>
      <w:r w:rsidRPr="00C45A54">
        <w:rPr>
          <w:rStyle w:val="Emphasis"/>
        </w:rPr>
        <w:t xml:space="preserve">. </w:t>
      </w:r>
      <w:r w:rsidRPr="00C45A54">
        <w:rPr>
          <w:rStyle w:val="Emphasis"/>
          <w:highlight w:val="green"/>
        </w:rPr>
        <w:t>Embracing life as</w:t>
      </w:r>
      <w:r w:rsidRPr="00C45A54">
        <w:rPr>
          <w:rStyle w:val="Emphasis"/>
        </w:rPr>
        <w:t xml:space="preserve"> both </w:t>
      </w:r>
      <w:r w:rsidRPr="00C45A54">
        <w:rPr>
          <w:rStyle w:val="Emphasis"/>
          <w:highlight w:val="green"/>
        </w:rPr>
        <w:t>miserable and</w:t>
      </w:r>
      <w:r w:rsidRPr="00C45A54">
        <w:rPr>
          <w:rStyle w:val="Emphasis"/>
        </w:rPr>
        <w:t xml:space="preserve"> </w:t>
      </w:r>
      <w:r w:rsidRPr="00C45A54">
        <w:rPr>
          <w:rStyle w:val="Emphasis"/>
          <w:highlight w:val="green"/>
        </w:rPr>
        <w:t>beautiful</w:t>
      </w:r>
      <w:r w:rsidRPr="00C45A54">
        <w:rPr>
          <w:rStyle w:val="Emphasis"/>
        </w:rPr>
        <w:t xml:space="preserve">, fleeting and enduring, validates the perpetually fragmented subject seeking a world that exists beyond good and evil and instead just is. </w:t>
      </w:r>
    </w:p>
    <w:p w14:paraId="742514B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5C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C6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04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E88A32"/>
  <w14:defaultImageDpi w14:val="300"/>
  <w15:docId w15:val="{6535A1CE-1425-814E-B9A2-7CE8991DA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504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E50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50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E50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111,No Spacing11111,No Spacing111111,TAG,ta, Ch,No Spacing4,No Spacing21,CD - Cite,no read,No Spacing211,No Spacing12,t,Card"/>
    <w:basedOn w:val="Normal"/>
    <w:next w:val="Normal"/>
    <w:link w:val="Heading4Char"/>
    <w:uiPriority w:val="9"/>
    <w:unhideWhenUsed/>
    <w:qFormat/>
    <w:rsid w:val="00EE50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50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5043"/>
  </w:style>
  <w:style w:type="character" w:customStyle="1" w:styleId="Heading1Char">
    <w:name w:val="Heading 1 Char"/>
    <w:aliases w:val="Pocket Char"/>
    <w:basedOn w:val="DefaultParagraphFont"/>
    <w:link w:val="Heading1"/>
    <w:uiPriority w:val="9"/>
    <w:rsid w:val="00EE50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50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E504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No Spacing111111 Char,TAG Char,ta Char"/>
    <w:basedOn w:val="DefaultParagraphFont"/>
    <w:link w:val="Heading4"/>
    <w:uiPriority w:val="9"/>
    <w:rsid w:val="00EE504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E5043"/>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EE5043"/>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EE50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E5043"/>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EE5043"/>
    <w:rPr>
      <w:color w:val="auto"/>
      <w:u w:val="none"/>
    </w:rPr>
  </w:style>
  <w:style w:type="paragraph" w:styleId="DocumentMap">
    <w:name w:val="Document Map"/>
    <w:basedOn w:val="Normal"/>
    <w:link w:val="DocumentMapChar"/>
    <w:uiPriority w:val="99"/>
    <w:semiHidden/>
    <w:unhideWhenUsed/>
    <w:rsid w:val="00EE50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5043"/>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595C66"/>
    <w:rPr>
      <w:sz w:val="22"/>
      <w:u w:val="single"/>
    </w:rPr>
  </w:style>
  <w:style w:type="paragraph" w:customStyle="1" w:styleId="textbold">
    <w:name w:val="text bold"/>
    <w:basedOn w:val="Normal"/>
    <w:link w:val="Emphasis"/>
    <w:uiPriority w:val="20"/>
    <w:qFormat/>
    <w:rsid w:val="00595C66"/>
    <w:pPr>
      <w:ind w:left="720"/>
      <w:jc w:val="both"/>
    </w:pPr>
    <w:rPr>
      <w:b/>
      <w:iCs/>
      <w:u w:val="single"/>
    </w:rPr>
  </w:style>
  <w:style w:type="character" w:customStyle="1" w:styleId="verdana">
    <w:name w:val="verdana"/>
    <w:basedOn w:val="DefaultParagraphFont"/>
    <w:rsid w:val="00595C66"/>
    <w:rPr>
      <w:rFonts w:cs="Times New Roman"/>
    </w:rPr>
  </w:style>
  <w:style w:type="character" w:customStyle="1" w:styleId="italic">
    <w:name w:val="italic"/>
    <w:basedOn w:val="DefaultParagraphFont"/>
    <w:rsid w:val="00595C6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10</Pages>
  <Words>7477</Words>
  <Characters>42622</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50000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2</cp:revision>
  <dcterms:created xsi:type="dcterms:W3CDTF">2021-09-05T15:24:00Z</dcterms:created>
  <dcterms:modified xsi:type="dcterms:W3CDTF">2021-09-06T01:57:00Z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