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24D9E" w14:textId="77777777" w:rsidR="00F0729E" w:rsidRDefault="00F0729E" w:rsidP="00F0729E">
      <w:pPr>
        <w:pStyle w:val="Heading3"/>
      </w:pPr>
      <w:r>
        <w:t>Plan</w:t>
      </w:r>
    </w:p>
    <w:p w14:paraId="48B8779F" w14:textId="77777777" w:rsidR="00F0729E" w:rsidRDefault="00F0729E" w:rsidP="00F0729E">
      <w:pPr>
        <w:pStyle w:val="Heading4"/>
      </w:pPr>
      <w:r>
        <w:t xml:space="preserve">I Affirm the Whole Resolution – </w:t>
      </w:r>
      <w:r w:rsidRPr="005A48E1">
        <w:t>Resolved: In a democracy, a free press ought to prioritize objectivity over advocacy.</w:t>
      </w:r>
    </w:p>
    <w:p w14:paraId="67D1E4B4" w14:textId="77777777" w:rsidR="00F0729E" w:rsidRPr="005A48E1" w:rsidRDefault="00F0729E" w:rsidP="00F0729E">
      <w:pPr>
        <w:pStyle w:val="Heading4"/>
      </w:pPr>
      <w:r>
        <w:t xml:space="preserve">Objective Journalism lies in Objectivity of its </w:t>
      </w:r>
      <w:r>
        <w:rPr>
          <w:u w:val="single"/>
        </w:rPr>
        <w:t>methodology</w:t>
      </w:r>
      <w:r>
        <w:t xml:space="preserve">. </w:t>
      </w:r>
    </w:p>
    <w:p w14:paraId="7A3FB457" w14:textId="77777777" w:rsidR="00F0729E" w:rsidRPr="005A48E1" w:rsidRDefault="00F0729E" w:rsidP="00F0729E">
      <w:r w:rsidRPr="005A48E1">
        <w:rPr>
          <w:rStyle w:val="Style13ptBold"/>
        </w:rPr>
        <w:t>Jones 9</w:t>
      </w:r>
      <w:r w:rsidRPr="005A48E1">
        <w:t xml:space="preserve"> Alex Jones 9-15-2009 "An Argument Why Journalists Should Not Abandon Objectivity"</w:t>
      </w:r>
      <w:r>
        <w:t xml:space="preserve"> </w:t>
      </w:r>
      <w:hyperlink r:id="rId9" w:history="1">
        <w:r w:rsidRPr="00FF66E4">
          <w:rPr>
            <w:rStyle w:val="Hyperlink"/>
          </w:rPr>
          <w:t>https://niemanreports.org/articles/an-argument-why-journalists-should-not-abandon-objectivity/</w:t>
        </w:r>
      </w:hyperlink>
      <w:r>
        <w:t xml:space="preserve"> (</w:t>
      </w:r>
      <w:r w:rsidRPr="005A48E1">
        <w:t>Alex S. Jones, a 1982 Nieman Fellow, is director of the Joan Shorenstein Center on the Press, Politics and Public Policy at Harvard University.</w:t>
      </w:r>
      <w:r>
        <w:t xml:space="preserve">)//Elmer </w:t>
      </w:r>
    </w:p>
    <w:p w14:paraId="78F65D78" w14:textId="77777777" w:rsidR="00F0729E" w:rsidRDefault="00F0729E" w:rsidP="00F0729E">
      <w:pPr>
        <w:rPr>
          <w:sz w:val="16"/>
        </w:rPr>
      </w:pPr>
      <w:r w:rsidRPr="002B1835">
        <w:rPr>
          <w:sz w:val="16"/>
        </w:rPr>
        <w:t xml:space="preserve">In their book “The Elements of Journalism: What Newspeople Should Know and the Public Should Expect,” </w:t>
      </w:r>
      <w:r w:rsidRPr="002B1835">
        <w:rPr>
          <w:rStyle w:val="StyleUnderline"/>
        </w:rPr>
        <w:t>Bill Kovach and Tom Rosenstiel, describe what they call “</w:t>
      </w:r>
      <w:r w:rsidRPr="00A94AEB">
        <w:rPr>
          <w:rStyle w:val="Emphasis"/>
        </w:rPr>
        <w:t xml:space="preserve">the </w:t>
      </w:r>
      <w:r w:rsidRPr="002B1835">
        <w:rPr>
          <w:rStyle w:val="Emphasis"/>
          <w:highlight w:val="green"/>
        </w:rPr>
        <w:t>lost meaning of objectivity</w:t>
      </w:r>
      <w:r w:rsidRPr="002B1835">
        <w:rPr>
          <w:rStyle w:val="StyleUnderline"/>
        </w:rPr>
        <w:t>.”…</w:t>
      </w:r>
      <w:r w:rsidRPr="002B1835">
        <w:rPr>
          <w:sz w:val="16"/>
        </w:rPr>
        <w:t xml:space="preserve"> As [they] point out, “In the original concept, in other words, </w:t>
      </w:r>
      <w:r w:rsidRPr="00A94AEB">
        <w:rPr>
          <w:rStyle w:val="Emphasis"/>
          <w:bdr w:val="single" w:sz="18" w:space="0" w:color="auto"/>
        </w:rPr>
        <w:t xml:space="preserve">the </w:t>
      </w:r>
      <w:r w:rsidRPr="002B1835">
        <w:rPr>
          <w:rStyle w:val="Emphasis"/>
          <w:highlight w:val="green"/>
          <w:bdr w:val="single" w:sz="18" w:space="0" w:color="auto"/>
        </w:rPr>
        <w:t xml:space="preserve">method </w:t>
      </w:r>
      <w:r w:rsidRPr="00A94AEB">
        <w:rPr>
          <w:rStyle w:val="Emphasis"/>
          <w:bdr w:val="single" w:sz="18" w:space="0" w:color="auto"/>
        </w:rPr>
        <w:t xml:space="preserve">is </w:t>
      </w:r>
      <w:r w:rsidRPr="002B1835">
        <w:rPr>
          <w:rStyle w:val="Emphasis"/>
          <w:highlight w:val="green"/>
          <w:bdr w:val="single" w:sz="18" w:space="0" w:color="auto"/>
        </w:rPr>
        <w:t xml:space="preserve">objective, not </w:t>
      </w:r>
      <w:r w:rsidRPr="00A94AEB">
        <w:rPr>
          <w:rStyle w:val="Emphasis"/>
          <w:bdr w:val="single" w:sz="18" w:space="0" w:color="auto"/>
        </w:rPr>
        <w:t xml:space="preserve">the </w:t>
      </w:r>
      <w:r w:rsidRPr="002B1835">
        <w:rPr>
          <w:rStyle w:val="Emphasis"/>
          <w:highlight w:val="green"/>
          <w:bdr w:val="single" w:sz="18" w:space="0" w:color="auto"/>
        </w:rPr>
        <w:t>journalist</w:t>
      </w:r>
      <w:r w:rsidRPr="002B1835">
        <w:rPr>
          <w:sz w:val="16"/>
        </w:rPr>
        <w:t xml:space="preserve">.” It was because </w:t>
      </w:r>
      <w:r w:rsidRPr="002B1835">
        <w:rPr>
          <w:rStyle w:val="StyleUnderline"/>
        </w:rPr>
        <w:t>journalists inevitably arrived with bias that they needed objectivity as a discipline to test that bias against the evidence so as to produce journalism that would be closer to truth.</w:t>
      </w:r>
      <w:r w:rsidRPr="002B1835">
        <w:rPr>
          <w:sz w:val="16"/>
        </w:rPr>
        <w:t xml:space="preserve"> They argue that </w:t>
      </w:r>
      <w:r w:rsidRPr="002B1835">
        <w:rPr>
          <w:rStyle w:val="StyleUnderline"/>
        </w:rPr>
        <w:t xml:space="preserve">the quickening of </w:t>
      </w:r>
      <w:r w:rsidRPr="002B1835">
        <w:rPr>
          <w:rStyle w:val="Emphasis"/>
          <w:highlight w:val="green"/>
        </w:rPr>
        <w:t>objectivity</w:t>
      </w:r>
      <w:r w:rsidRPr="002B1835">
        <w:rPr>
          <w:rStyle w:val="StyleUnderline"/>
          <w:highlight w:val="green"/>
        </w:rPr>
        <w:t xml:space="preserve"> </w:t>
      </w:r>
      <w:r w:rsidRPr="005D690F">
        <w:rPr>
          <w:rStyle w:val="Emphasis"/>
        </w:rPr>
        <w:t xml:space="preserve">as </w:t>
      </w:r>
      <w:r w:rsidRPr="00A94AEB">
        <w:rPr>
          <w:rStyle w:val="Emphasis"/>
        </w:rPr>
        <w:t>the</w:t>
      </w:r>
      <w:r w:rsidRPr="00A94AEB">
        <w:rPr>
          <w:rStyle w:val="StyleUnderline"/>
        </w:rPr>
        <w:t xml:space="preserve"> </w:t>
      </w:r>
      <w:r w:rsidRPr="002B1835">
        <w:rPr>
          <w:rStyle w:val="StyleUnderline"/>
        </w:rPr>
        <w:t xml:space="preserve">American </w:t>
      </w:r>
      <w:r w:rsidRPr="002B1835">
        <w:rPr>
          <w:rStyle w:val="Emphasis"/>
          <w:highlight w:val="green"/>
        </w:rPr>
        <w:t xml:space="preserve">journalistic standard </w:t>
      </w:r>
      <w:r w:rsidRPr="00A94AEB">
        <w:rPr>
          <w:rStyle w:val="Emphasis"/>
        </w:rPr>
        <w:t xml:space="preserve">was </w:t>
      </w:r>
      <w:r w:rsidRPr="002B1835">
        <w:rPr>
          <w:rStyle w:val="Emphasis"/>
          <w:highlight w:val="green"/>
        </w:rPr>
        <w:t>born of</w:t>
      </w:r>
      <w:r w:rsidRPr="002B1835">
        <w:rPr>
          <w:rStyle w:val="StyleUnderline"/>
          <w:highlight w:val="green"/>
        </w:rPr>
        <w:t xml:space="preserve"> </w:t>
      </w:r>
      <w:r w:rsidRPr="002B1835">
        <w:rPr>
          <w:rStyle w:val="StyleUnderline"/>
        </w:rPr>
        <w:t xml:space="preserve">a </w:t>
      </w:r>
      <w:r w:rsidRPr="002B1835">
        <w:rPr>
          <w:rStyle w:val="Emphasis"/>
          <w:highlight w:val="green"/>
          <w:bdr w:val="single" w:sz="18" w:space="0" w:color="auto"/>
        </w:rPr>
        <w:t xml:space="preserve">desire to have </w:t>
      </w:r>
      <w:r w:rsidRPr="00A94AEB">
        <w:rPr>
          <w:rStyle w:val="Emphasis"/>
          <w:bdr w:val="single" w:sz="18" w:space="0" w:color="auto"/>
        </w:rPr>
        <w:t xml:space="preserve">a </w:t>
      </w:r>
      <w:r w:rsidRPr="002B1835">
        <w:rPr>
          <w:rStyle w:val="Emphasis"/>
          <w:highlight w:val="green"/>
          <w:bdr w:val="single" w:sz="18" w:space="0" w:color="auto"/>
        </w:rPr>
        <w:t>more scientific way of approaching news</w:t>
      </w:r>
      <w:r w:rsidRPr="002B1835">
        <w:rPr>
          <w:rStyle w:val="StyleUnderline"/>
        </w:rPr>
        <w:t xml:space="preserve">. The nation’s faith in science was surging, and the scientific method seemed suited to journalism. </w:t>
      </w:r>
      <w:r w:rsidRPr="002B1835">
        <w:rPr>
          <w:sz w:val="16"/>
        </w:rPr>
        <w:t xml:space="preserve">Scientists begin their research with assumptions. They have expectations of what will happen, but they don’t know what will happen. They have, in other words, their own opinions and beliefs—their point of view or even bias—about what is likely the truth, and they do their research to test those assumptions. </w:t>
      </w:r>
      <w:r w:rsidRPr="004C3EE4">
        <w:rPr>
          <w:rStyle w:val="Emphasis"/>
        </w:rPr>
        <w:t xml:space="preserve">Their </w:t>
      </w:r>
      <w:r w:rsidRPr="002B1835">
        <w:rPr>
          <w:rStyle w:val="Emphasis"/>
          <w:highlight w:val="green"/>
        </w:rPr>
        <w:t xml:space="preserve">objective, </w:t>
      </w:r>
      <w:r w:rsidRPr="00756B08">
        <w:rPr>
          <w:rStyle w:val="Emphasis"/>
        </w:rPr>
        <w:t xml:space="preserve">scientific </w:t>
      </w:r>
      <w:r w:rsidRPr="002B1835">
        <w:rPr>
          <w:rStyle w:val="Emphasis"/>
          <w:highlight w:val="green"/>
        </w:rPr>
        <w:t>inquiry</w:t>
      </w:r>
      <w:r w:rsidRPr="002B1835">
        <w:rPr>
          <w:rStyle w:val="StyleUnderline"/>
          <w:highlight w:val="green"/>
        </w:rPr>
        <w:t xml:space="preserve"> </w:t>
      </w:r>
      <w:r w:rsidRPr="002B1835">
        <w:rPr>
          <w:rStyle w:val="StyleUnderline"/>
        </w:rPr>
        <w:t xml:space="preserve">is not one that is without bias, but one in which bias </w:t>
      </w:r>
      <w:r w:rsidRPr="004C3EE4">
        <w:rPr>
          <w:rStyle w:val="Emphasis"/>
        </w:rPr>
        <w:t xml:space="preserve">has </w:t>
      </w:r>
      <w:r w:rsidRPr="00756B08">
        <w:rPr>
          <w:rStyle w:val="Emphasis"/>
        </w:rPr>
        <w:t xml:space="preserve">to </w:t>
      </w:r>
      <w:r w:rsidRPr="002B1835">
        <w:rPr>
          <w:rStyle w:val="Emphasis"/>
          <w:highlight w:val="green"/>
        </w:rPr>
        <w:t xml:space="preserve">stand up to evidence </w:t>
      </w:r>
      <w:r w:rsidRPr="00756B08">
        <w:rPr>
          <w:rStyle w:val="Emphasis"/>
        </w:rPr>
        <w:t>and results</w:t>
      </w:r>
      <w:r w:rsidRPr="002B1835">
        <w:rPr>
          <w:sz w:val="16"/>
        </w:rPr>
        <w:t xml:space="preserve">. </w:t>
      </w:r>
      <w:r w:rsidRPr="002B1835">
        <w:rPr>
          <w:u w:val="single"/>
        </w:rPr>
        <w:t xml:space="preserve">This is the </w:t>
      </w:r>
      <w:r w:rsidRPr="002B1835">
        <w:rPr>
          <w:rStyle w:val="Emphasis"/>
          <w:highlight w:val="green"/>
        </w:rPr>
        <w:t xml:space="preserve">sensible and realistic </w:t>
      </w:r>
      <w:r w:rsidRPr="00756B08">
        <w:rPr>
          <w:rStyle w:val="Emphasis"/>
        </w:rPr>
        <w:t>approach</w:t>
      </w:r>
      <w:r w:rsidRPr="00756B08">
        <w:rPr>
          <w:u w:val="single"/>
        </w:rPr>
        <w:t xml:space="preserve"> </w:t>
      </w:r>
      <w:r w:rsidRPr="002B1835">
        <w:rPr>
          <w:u w:val="single"/>
        </w:rPr>
        <w:t xml:space="preserve">to objectivity </w:t>
      </w:r>
      <w:r w:rsidRPr="00756B08">
        <w:rPr>
          <w:rStyle w:val="Emphasis"/>
        </w:rPr>
        <w:t xml:space="preserve">that might be </w:t>
      </w:r>
      <w:r w:rsidRPr="002B1835">
        <w:rPr>
          <w:rStyle w:val="Emphasis"/>
          <w:highlight w:val="green"/>
        </w:rPr>
        <w:t xml:space="preserve">termed </w:t>
      </w:r>
      <w:r w:rsidRPr="002B1835">
        <w:rPr>
          <w:rStyle w:val="Emphasis"/>
          <w:highlight w:val="green"/>
          <w:bdr w:val="single" w:sz="18" w:space="0" w:color="auto"/>
        </w:rPr>
        <w:t>genuine objectivity</w:t>
      </w:r>
      <w:r w:rsidRPr="002B1835">
        <w:rPr>
          <w:u w:val="single"/>
        </w:rPr>
        <w:t xml:space="preserve">. It begins with the assumption that </w:t>
      </w:r>
      <w:r w:rsidRPr="002B1835">
        <w:rPr>
          <w:rStyle w:val="Emphasis"/>
          <w:highlight w:val="green"/>
        </w:rPr>
        <w:t xml:space="preserve">journalists </w:t>
      </w:r>
      <w:r w:rsidRPr="00003D0A">
        <w:rPr>
          <w:rStyle w:val="Emphasis"/>
        </w:rPr>
        <w:t xml:space="preserve">have </w:t>
      </w:r>
      <w:r w:rsidRPr="002B1835">
        <w:rPr>
          <w:rStyle w:val="Emphasis"/>
          <w:highlight w:val="green"/>
        </w:rPr>
        <w:t>bias</w:t>
      </w:r>
      <w:r w:rsidRPr="002B1835">
        <w:rPr>
          <w:u w:val="single"/>
        </w:rPr>
        <w:t xml:space="preserve">, </w:t>
      </w:r>
      <w:r w:rsidRPr="00756B08">
        <w:rPr>
          <w:rStyle w:val="Emphasis"/>
        </w:rPr>
        <w:t>and</w:t>
      </w:r>
      <w:r w:rsidRPr="00756B08">
        <w:rPr>
          <w:u w:val="single"/>
        </w:rPr>
        <w:t xml:space="preserve"> </w:t>
      </w:r>
      <w:r w:rsidRPr="002B1835">
        <w:rPr>
          <w:u w:val="single"/>
        </w:rPr>
        <w:t xml:space="preserve">that their </w:t>
      </w:r>
      <w:r w:rsidRPr="00756B08">
        <w:rPr>
          <w:rStyle w:val="Emphasis"/>
        </w:rPr>
        <w:t xml:space="preserve">bias </w:t>
      </w:r>
      <w:r w:rsidRPr="002B1835">
        <w:rPr>
          <w:rStyle w:val="Emphasis"/>
          <w:highlight w:val="green"/>
        </w:rPr>
        <w:t xml:space="preserve">has to be tested </w:t>
      </w:r>
      <w:r w:rsidRPr="00756B08">
        <w:rPr>
          <w:rStyle w:val="Emphasis"/>
        </w:rPr>
        <w:t xml:space="preserve">and challenged </w:t>
      </w:r>
      <w:r w:rsidRPr="00756B08">
        <w:rPr>
          <w:rStyle w:val="Emphasis"/>
          <w:highlight w:val="green"/>
        </w:rPr>
        <w:t>by</w:t>
      </w:r>
      <w:r w:rsidRPr="00756B08">
        <w:rPr>
          <w:rStyle w:val="Emphasis"/>
        </w:rPr>
        <w:t xml:space="preserve"> gathering </w:t>
      </w:r>
      <w:r w:rsidRPr="002B1835">
        <w:rPr>
          <w:rStyle w:val="Emphasis"/>
          <w:highlight w:val="green"/>
        </w:rPr>
        <w:t xml:space="preserve">facts </w:t>
      </w:r>
      <w:r w:rsidRPr="00756B08">
        <w:rPr>
          <w:rStyle w:val="Emphasis"/>
        </w:rPr>
        <w:t xml:space="preserve">and information </w:t>
      </w:r>
      <w:r w:rsidRPr="002B1835">
        <w:rPr>
          <w:rStyle w:val="Emphasis"/>
          <w:highlight w:val="green"/>
        </w:rPr>
        <w:t xml:space="preserve">that </w:t>
      </w:r>
      <w:r w:rsidRPr="00756B08">
        <w:rPr>
          <w:rStyle w:val="Emphasis"/>
        </w:rPr>
        <w:t xml:space="preserve">will either </w:t>
      </w:r>
      <w:r w:rsidRPr="002B1835">
        <w:rPr>
          <w:rStyle w:val="Emphasis"/>
          <w:highlight w:val="green"/>
        </w:rPr>
        <w:t>support it or knock it down</w:t>
      </w:r>
      <w:r w:rsidRPr="002B1835">
        <w:rPr>
          <w:sz w:val="16"/>
        </w:rPr>
        <w:t xml:space="preserve">. Often, </w:t>
      </w:r>
      <w:r w:rsidRPr="005A1A48">
        <w:rPr>
          <w:rStyle w:val="Emphasis"/>
        </w:rPr>
        <w:t xml:space="preserve">there is </w:t>
      </w:r>
      <w:r w:rsidRPr="002B1835">
        <w:rPr>
          <w:rStyle w:val="Emphasis"/>
          <w:highlight w:val="green"/>
        </w:rPr>
        <w:t xml:space="preserve">information </w:t>
      </w:r>
      <w:r w:rsidRPr="005A1A48">
        <w:rPr>
          <w:rStyle w:val="Emphasis"/>
        </w:rPr>
        <w:t xml:space="preserve">that </w:t>
      </w:r>
      <w:r w:rsidRPr="002B1835">
        <w:rPr>
          <w:rStyle w:val="Emphasis"/>
          <w:highlight w:val="green"/>
        </w:rPr>
        <w:t xml:space="preserve">does both, </w:t>
      </w:r>
      <w:r w:rsidRPr="005A1A48">
        <w:rPr>
          <w:rStyle w:val="Emphasis"/>
        </w:rPr>
        <w:t xml:space="preserve">and </w:t>
      </w:r>
      <w:r w:rsidRPr="002B1835">
        <w:rPr>
          <w:sz w:val="16"/>
        </w:rPr>
        <w:t xml:space="preserve">that </w:t>
      </w:r>
      <w:r w:rsidRPr="002B1835">
        <w:rPr>
          <w:rStyle w:val="Emphasis"/>
          <w:highlight w:val="green"/>
        </w:rPr>
        <w:t>ambiguity needs to be reported with</w:t>
      </w:r>
      <w:r w:rsidRPr="002B1835">
        <w:rPr>
          <w:sz w:val="16"/>
        </w:rPr>
        <w:t xml:space="preserve"> the </w:t>
      </w:r>
      <w:r w:rsidRPr="002B1835">
        <w:rPr>
          <w:rStyle w:val="Emphasis"/>
          <w:highlight w:val="green"/>
        </w:rPr>
        <w:t>same dispassion</w:t>
      </w:r>
      <w:r w:rsidRPr="002B1835">
        <w:rPr>
          <w:sz w:val="16"/>
          <w:highlight w:val="green"/>
        </w:rPr>
        <w:t xml:space="preserve"> </w:t>
      </w:r>
      <w:r w:rsidRPr="002B1835">
        <w:rPr>
          <w:sz w:val="16"/>
        </w:rPr>
        <w:t xml:space="preserve">with which a scientist would report variations in findings that were inconclusive. </w:t>
      </w:r>
      <w:r w:rsidRPr="002B1835">
        <w:rPr>
          <w:rStyle w:val="StyleUnderline"/>
        </w:rPr>
        <w:t>If the evidence is inconclusive, then that is—by scientific standards—the truth. But</w:t>
      </w:r>
      <w:r w:rsidRPr="002B1835">
        <w:rPr>
          <w:sz w:val="16"/>
        </w:rPr>
        <w:t xml:space="preserve"> </w:t>
      </w:r>
      <w:r w:rsidRPr="002B1835">
        <w:rPr>
          <w:rStyle w:val="Emphasis"/>
          <w:highlight w:val="green"/>
          <w:bdr w:val="single" w:sz="18" w:space="0" w:color="auto"/>
        </w:rPr>
        <w:t xml:space="preserve">journalistic objectivity </w:t>
      </w:r>
      <w:r w:rsidRPr="0002703C">
        <w:rPr>
          <w:rStyle w:val="Emphasis"/>
          <w:bdr w:val="single" w:sz="18" w:space="0" w:color="auto"/>
        </w:rPr>
        <w:t xml:space="preserve">is an effort to </w:t>
      </w:r>
      <w:r w:rsidRPr="002B1835">
        <w:rPr>
          <w:rStyle w:val="Emphasis"/>
          <w:highlight w:val="green"/>
          <w:bdr w:val="single" w:sz="18" w:space="0" w:color="auto"/>
        </w:rPr>
        <w:t xml:space="preserve">discern </w:t>
      </w:r>
      <w:r w:rsidRPr="0002703C">
        <w:rPr>
          <w:rStyle w:val="Emphasis"/>
          <w:bdr w:val="single" w:sz="18" w:space="0" w:color="auto"/>
        </w:rPr>
        <w:t xml:space="preserve">a </w:t>
      </w:r>
      <w:r w:rsidRPr="002B1835">
        <w:rPr>
          <w:rStyle w:val="Emphasis"/>
          <w:highlight w:val="green"/>
          <w:bdr w:val="single" w:sz="18" w:space="0" w:color="auto"/>
        </w:rPr>
        <w:t xml:space="preserve">practical truth, not </w:t>
      </w:r>
      <w:r w:rsidRPr="0002703C">
        <w:rPr>
          <w:rStyle w:val="Emphasis"/>
          <w:bdr w:val="single" w:sz="18" w:space="0" w:color="auto"/>
        </w:rPr>
        <w:t xml:space="preserve">an </w:t>
      </w:r>
      <w:r w:rsidRPr="002B1835">
        <w:rPr>
          <w:rStyle w:val="Emphasis"/>
          <w:highlight w:val="green"/>
          <w:bdr w:val="single" w:sz="18" w:space="0" w:color="auto"/>
        </w:rPr>
        <w:t xml:space="preserve">abstract, </w:t>
      </w:r>
      <w:r w:rsidRPr="00C010B2">
        <w:rPr>
          <w:rStyle w:val="Emphasis"/>
          <w:highlight w:val="green"/>
          <w:bdr w:val="single" w:sz="18" w:space="0" w:color="auto"/>
        </w:rPr>
        <w:t>perfect</w:t>
      </w:r>
      <w:r w:rsidRPr="007640FC">
        <w:rPr>
          <w:rStyle w:val="Emphasis"/>
          <w:bdr w:val="single" w:sz="18" w:space="0" w:color="auto"/>
        </w:rPr>
        <w:t xml:space="preserve"> </w:t>
      </w:r>
      <w:r w:rsidRPr="002B1835">
        <w:rPr>
          <w:rStyle w:val="Emphasis"/>
          <w:highlight w:val="green"/>
          <w:bdr w:val="single" w:sz="18" w:space="0" w:color="auto"/>
        </w:rPr>
        <w:t>truth.</w:t>
      </w:r>
      <w:r w:rsidRPr="002B1835">
        <w:rPr>
          <w:sz w:val="16"/>
        </w:rPr>
        <w:t xml:space="preserve"> Reporters seeking genuine objectivity search out the best truth possible from the evidence that the reporter, in good faith, can find. To discredit objectivity because it is impossible to arrive at perfect truth is akin to dismissing trial by jury because it isn’t perfect in its judgments.</w:t>
      </w:r>
    </w:p>
    <w:p w14:paraId="1E6CCC24" w14:textId="77777777" w:rsidR="00F0729E" w:rsidRDefault="00F0729E" w:rsidP="00F0729E">
      <w:pPr>
        <w:pStyle w:val="Heading4"/>
      </w:pPr>
      <w:r>
        <w:t xml:space="preserve">Prefer our approach that </w:t>
      </w:r>
      <w:r>
        <w:rPr>
          <w:u w:val="single"/>
        </w:rPr>
        <w:t>prioritizes</w:t>
      </w:r>
      <w:r>
        <w:t xml:space="preserve"> Objectivity but still maintains some level of Advocacy – our </w:t>
      </w:r>
      <w:r w:rsidRPr="00274B44">
        <w:rPr>
          <w:u w:val="single"/>
        </w:rPr>
        <w:t>parallel</w:t>
      </w:r>
      <w:r>
        <w:t xml:space="preserve"> but </w:t>
      </w:r>
      <w:r w:rsidRPr="00274B44">
        <w:rPr>
          <w:u w:val="single"/>
        </w:rPr>
        <w:t>separate</w:t>
      </w:r>
      <w:r>
        <w:t xml:space="preserve"> </w:t>
      </w:r>
      <w:r w:rsidRPr="00274B44">
        <w:t>approach</w:t>
      </w:r>
      <w:r>
        <w:t xml:space="preserve"> is better than combination.</w:t>
      </w:r>
    </w:p>
    <w:p w14:paraId="4EE04B2E" w14:textId="77777777" w:rsidR="00F0729E" w:rsidRPr="00274B44" w:rsidRDefault="00F0729E" w:rsidP="00F0729E">
      <w:r w:rsidRPr="00274B44">
        <w:rPr>
          <w:rStyle w:val="Style13ptBold"/>
        </w:rPr>
        <w:t>Ingram 18</w:t>
      </w:r>
      <w:r w:rsidRPr="00274B44">
        <w:t xml:space="preserve"> Matthew Ingram 6-14-2018 "Advocates are becoming journalists. Is that a good thing?"</w:t>
      </w:r>
      <w:r>
        <w:t xml:space="preserve"> </w:t>
      </w:r>
      <w:hyperlink r:id="rId10" w:history="1">
        <w:r w:rsidRPr="005B68BD">
          <w:rPr>
            <w:rStyle w:val="Hyperlink"/>
          </w:rPr>
          <w:t>https://www.cjr.org/analysis/advocates-journalism.php</w:t>
        </w:r>
      </w:hyperlink>
      <w:r>
        <w:t xml:space="preserve"> (</w:t>
      </w:r>
      <w:r w:rsidRPr="00274B44">
        <w:t>CJR’s chief digital writer. Previously, he was a senior writer with Fortune magazine. He has written about the intersection between media and technology since the earliest days of the commercial internet. His writing has been published in the Washington Post and the Financial Times as well as by Reuters and Bloomberg.</w:t>
      </w:r>
      <w:r>
        <w:t xml:space="preserve">)//Elmer </w:t>
      </w:r>
    </w:p>
    <w:p w14:paraId="0DB11634" w14:textId="77777777" w:rsidR="00F0729E" w:rsidRPr="006C47CA" w:rsidRDefault="00F0729E" w:rsidP="00F0729E">
      <w:pPr>
        <w:rPr>
          <w:sz w:val="16"/>
        </w:rPr>
      </w:pPr>
      <w:r w:rsidRPr="006C47CA">
        <w:rPr>
          <w:sz w:val="16"/>
        </w:rPr>
        <w:t xml:space="preserve">IT WAS AN IMPRESSIVE DISPLAY OF JOURNALISM: </w:t>
      </w:r>
      <w:r w:rsidRPr="00842839">
        <w:rPr>
          <w:rStyle w:val="StyleUnderline"/>
        </w:rPr>
        <w:t>An in-depth look at Amazon’s marketing of a controversial facial recognition software product to US law enforcement. It involved record searches in multiple jurisdictions, along with the collection of other evidence about the campaign and its impact. But this tour-de-force didn’t come from a media organization like The New York Times or The Washington Post—it came from the American Civil Liberties Unio</w:t>
      </w:r>
      <w:r w:rsidRPr="006C47CA">
        <w:rPr>
          <w:sz w:val="16"/>
        </w:rPr>
        <w:t xml:space="preserve">n. In many ways, the story was a perfect fit for an organization like the ACLU: Matt Cagle, a lawyer for the ACLU in Northern California, noticed online marketing materials posted by Amazon for its software, which listed several law-enforcement organizations as users. So Cagle and his team started a records search, got two other ACLU bureaus involved, and the group’s national editorial team pulled the project together. In all, Cagle says, the project involved more than two dozen lawyers and advocates, as well as legal advisers at the national level, editors, and the ACLU’s communications team, and it took several months to come to fruition—the kind of resources many media companies would find hard to marshall for a single story. As the media landscape continues to fragment and many outlets struggle to afford more ambitious </w:t>
      </w:r>
      <w:r w:rsidRPr="00842839">
        <w:rPr>
          <w:rStyle w:val="StyleUnderline"/>
        </w:rPr>
        <w:t>reporting projects, non-governmental organizations and advocacy groups like the ACLU and Human Rights Watch are increasingly taking on the role of reporter—breaking stories and in some cases even helping to change policy.</w:t>
      </w:r>
      <w:r w:rsidRPr="006C47CA">
        <w:rPr>
          <w:sz w:val="16"/>
        </w:rPr>
        <w:t xml:space="preserve"> But </w:t>
      </w:r>
      <w:r w:rsidRPr="00003DCD">
        <w:rPr>
          <w:rStyle w:val="Emphasis"/>
        </w:rPr>
        <w:t>even those leading</w:t>
      </w:r>
      <w:r w:rsidRPr="00003DCD">
        <w:rPr>
          <w:sz w:val="16"/>
        </w:rPr>
        <w:t xml:space="preserve"> </w:t>
      </w:r>
      <w:r w:rsidRPr="00003DCD">
        <w:rPr>
          <w:rStyle w:val="StyleUnderline"/>
        </w:rPr>
        <w:t>the</w:t>
      </w:r>
      <w:r w:rsidRPr="00003DCD">
        <w:rPr>
          <w:sz w:val="16"/>
        </w:rPr>
        <w:t xml:space="preserve"> </w:t>
      </w:r>
      <w:r w:rsidRPr="00003DCD">
        <w:rPr>
          <w:rStyle w:val="Emphasis"/>
        </w:rPr>
        <w:t>new NGO-as-muckraker efforts</w:t>
      </w:r>
      <w:r w:rsidRPr="00003DCD">
        <w:rPr>
          <w:sz w:val="16"/>
        </w:rPr>
        <w:t xml:space="preserve"> </w:t>
      </w:r>
      <w:r w:rsidRPr="00003DCD">
        <w:rPr>
          <w:rStyle w:val="Emphasis"/>
        </w:rPr>
        <w:t>acknowledge</w:t>
      </w:r>
      <w:r w:rsidRPr="006C47CA">
        <w:rPr>
          <w:sz w:val="16"/>
          <w:highlight w:val="green"/>
        </w:rPr>
        <w:t xml:space="preserve"> </w:t>
      </w:r>
      <w:r w:rsidRPr="00842839">
        <w:rPr>
          <w:rStyle w:val="StyleUnderline"/>
        </w:rPr>
        <w:t>that</w:t>
      </w:r>
      <w:r w:rsidRPr="006C47CA">
        <w:rPr>
          <w:sz w:val="16"/>
        </w:rPr>
        <w:t xml:space="preserve"> </w:t>
      </w:r>
      <w:r w:rsidRPr="00003DCD">
        <w:rPr>
          <w:rStyle w:val="Emphasis"/>
          <w:bdr w:val="single" w:sz="18" w:space="0" w:color="auto"/>
        </w:rPr>
        <w:t xml:space="preserve">they’re </w:t>
      </w:r>
      <w:r w:rsidRPr="00842839">
        <w:rPr>
          <w:rStyle w:val="Emphasis"/>
          <w:highlight w:val="green"/>
          <w:bdr w:val="single" w:sz="18" w:space="0" w:color="auto"/>
        </w:rPr>
        <w:t xml:space="preserve">no replacement for traditional news </w:t>
      </w:r>
      <w:r w:rsidRPr="00003DCD">
        <w:rPr>
          <w:rStyle w:val="Emphasis"/>
          <w:bdr w:val="single" w:sz="18" w:space="0" w:color="auto"/>
        </w:rPr>
        <w:t>organizations</w:t>
      </w:r>
      <w:r w:rsidRPr="006C47CA">
        <w:rPr>
          <w:sz w:val="16"/>
        </w:rPr>
        <w:t>. “</w:t>
      </w:r>
      <w:r w:rsidRPr="00842839">
        <w:rPr>
          <w:rStyle w:val="StyleUnderline"/>
        </w:rPr>
        <w:t>We can definitely bring some skills to bear on this kind of story, but that’s by no means a substitute for the amazing work that journalists do around the country right no</w:t>
      </w:r>
      <w:r w:rsidRPr="006C47CA">
        <w:rPr>
          <w:sz w:val="16"/>
        </w:rPr>
        <w:t>w,” says Cagle. “</w:t>
      </w:r>
      <w:r w:rsidRPr="00842839">
        <w:rPr>
          <w:rStyle w:val="StyleUnderline"/>
        </w:rPr>
        <w:t xml:space="preserve">But I think if </w:t>
      </w:r>
      <w:r w:rsidRPr="00003DCD">
        <w:rPr>
          <w:rStyle w:val="Emphasis"/>
        </w:rPr>
        <w:t xml:space="preserve">we can help </w:t>
      </w:r>
      <w:r w:rsidRPr="00842839">
        <w:rPr>
          <w:rStyle w:val="Emphasis"/>
          <w:highlight w:val="green"/>
        </w:rPr>
        <w:t>supplement</w:t>
      </w:r>
      <w:r w:rsidRPr="006C47CA">
        <w:rPr>
          <w:sz w:val="16"/>
          <w:highlight w:val="green"/>
        </w:rPr>
        <w:t xml:space="preserve"> </w:t>
      </w:r>
      <w:r w:rsidRPr="00003DCD">
        <w:rPr>
          <w:rStyle w:val="Emphasis"/>
        </w:rPr>
        <w:t xml:space="preserve">that work </w:t>
      </w:r>
      <w:r w:rsidRPr="004A7B19">
        <w:rPr>
          <w:rStyle w:val="Emphasis"/>
        </w:rPr>
        <w:t>and</w:t>
      </w:r>
      <w:r w:rsidRPr="004A7B19">
        <w:rPr>
          <w:sz w:val="16"/>
        </w:rPr>
        <w:t xml:space="preserve"> </w:t>
      </w:r>
      <w:r w:rsidRPr="00842839">
        <w:rPr>
          <w:rStyle w:val="StyleUnderline"/>
        </w:rPr>
        <w:t>also do our part to</w:t>
      </w:r>
      <w:r w:rsidRPr="006C47CA">
        <w:rPr>
          <w:sz w:val="16"/>
        </w:rPr>
        <w:t xml:space="preserve"> </w:t>
      </w:r>
      <w:r w:rsidRPr="00842839">
        <w:rPr>
          <w:rStyle w:val="Emphasis"/>
          <w:highlight w:val="green"/>
        </w:rPr>
        <w:t>educate</w:t>
      </w:r>
      <w:r w:rsidRPr="006C47CA">
        <w:rPr>
          <w:sz w:val="16"/>
          <w:highlight w:val="green"/>
        </w:rPr>
        <w:t xml:space="preserve"> </w:t>
      </w:r>
      <w:r w:rsidRPr="00842839">
        <w:rPr>
          <w:rStyle w:val="StyleUnderline"/>
        </w:rPr>
        <w:t>the public</w:t>
      </w:r>
      <w:r w:rsidRPr="006C47CA">
        <w:rPr>
          <w:sz w:val="16"/>
        </w:rPr>
        <w:t xml:space="preserve"> </w:t>
      </w:r>
      <w:r w:rsidRPr="00842839">
        <w:rPr>
          <w:rStyle w:val="Emphasis"/>
          <w:highlight w:val="green"/>
        </w:rPr>
        <w:t>and advocate</w:t>
      </w:r>
      <w:r w:rsidRPr="006C47CA">
        <w:rPr>
          <w:sz w:val="16"/>
          <w:highlight w:val="green"/>
        </w:rPr>
        <w:t xml:space="preserve"> </w:t>
      </w:r>
      <w:r w:rsidRPr="006C47CA">
        <w:rPr>
          <w:sz w:val="16"/>
        </w:rPr>
        <w:t xml:space="preserve">for civil liberties, then we are doing something good.” </w:t>
      </w:r>
      <w:r w:rsidRPr="00842839">
        <w:rPr>
          <w:rStyle w:val="StyleUnderline"/>
        </w:rPr>
        <w:t>There’s no question that work like that done by Human Rights Watch, Greenpeace, and Amnesty International around issues like immigration, the environment, and totalitarianism can help fill gaps in traditional media coverage—especially in foreign countries, where few media companies have the resources to invest in on-the-ground reporting.</w:t>
      </w:r>
      <w:r w:rsidRPr="006C47CA">
        <w:rPr>
          <w:sz w:val="16"/>
        </w:rPr>
        <w:t xml:space="preserve"> But </w:t>
      </w:r>
      <w:r w:rsidRPr="00003DCD">
        <w:rPr>
          <w:rStyle w:val="Emphasis"/>
        </w:rPr>
        <w:t xml:space="preserve">these </w:t>
      </w:r>
      <w:r w:rsidRPr="00842839">
        <w:rPr>
          <w:rStyle w:val="Emphasis"/>
          <w:highlight w:val="green"/>
        </w:rPr>
        <w:t xml:space="preserve">groups </w:t>
      </w:r>
      <w:r w:rsidRPr="00003DCD">
        <w:rPr>
          <w:rStyle w:val="Emphasis"/>
        </w:rPr>
        <w:t xml:space="preserve">are </w:t>
      </w:r>
      <w:r w:rsidRPr="00842839">
        <w:rPr>
          <w:rStyle w:val="Emphasis"/>
          <w:highlight w:val="green"/>
          <w:bdr w:val="single" w:sz="18" w:space="0" w:color="auto"/>
        </w:rPr>
        <w:t>not fundamentally journalistic</w:t>
      </w:r>
      <w:r w:rsidRPr="006C47CA">
        <w:rPr>
          <w:sz w:val="16"/>
          <w:highlight w:val="green"/>
        </w:rPr>
        <w:t xml:space="preserve"> </w:t>
      </w:r>
      <w:r w:rsidRPr="006C47CA">
        <w:rPr>
          <w:sz w:val="16"/>
        </w:rPr>
        <w:t xml:space="preserve">in nature. Although they may look and behave like modern media organizations, </w:t>
      </w:r>
      <w:r w:rsidRPr="00003DCD">
        <w:rPr>
          <w:rStyle w:val="Emphasis"/>
        </w:rPr>
        <w:t>they</w:t>
      </w:r>
      <w:r w:rsidRPr="00003DCD">
        <w:rPr>
          <w:sz w:val="16"/>
        </w:rPr>
        <w:t xml:space="preserve"> </w:t>
      </w:r>
      <w:r w:rsidRPr="00003DCD">
        <w:rPr>
          <w:rStyle w:val="Emphasis"/>
        </w:rPr>
        <w:t xml:space="preserve">are </w:t>
      </w:r>
      <w:r w:rsidRPr="00842839">
        <w:rPr>
          <w:rStyle w:val="Emphasis"/>
          <w:highlight w:val="green"/>
        </w:rPr>
        <w:t>advocacy groups</w:t>
      </w:r>
      <w:r w:rsidRPr="006C47CA">
        <w:rPr>
          <w:sz w:val="16"/>
        </w:rPr>
        <w:t xml:space="preserve">, </w:t>
      </w:r>
      <w:r w:rsidRPr="00003DCD">
        <w:rPr>
          <w:rStyle w:val="Emphasis"/>
        </w:rPr>
        <w:t>and</w:t>
      </w:r>
      <w:r w:rsidRPr="00003DCD">
        <w:rPr>
          <w:sz w:val="16"/>
        </w:rPr>
        <w:t xml:space="preserve"> </w:t>
      </w:r>
      <w:r w:rsidRPr="00842839">
        <w:rPr>
          <w:rStyle w:val="Emphasis"/>
          <w:highlight w:val="green"/>
        </w:rPr>
        <w:t>have an explicit agenda;</w:t>
      </w:r>
      <w:r w:rsidRPr="006C47CA">
        <w:rPr>
          <w:sz w:val="16"/>
          <w:highlight w:val="green"/>
        </w:rPr>
        <w:t xml:space="preserve"> </w:t>
      </w:r>
      <w:r w:rsidRPr="00842839">
        <w:rPr>
          <w:rStyle w:val="StyleUnderline"/>
        </w:rPr>
        <w:t xml:space="preserve">they’re looking for impact. That agenda </w:t>
      </w:r>
      <w:r w:rsidRPr="00842839">
        <w:rPr>
          <w:rStyle w:val="Emphasis"/>
          <w:highlight w:val="green"/>
        </w:rPr>
        <w:t xml:space="preserve">may coincide with </w:t>
      </w:r>
      <w:r w:rsidRPr="00003DCD">
        <w:rPr>
          <w:rStyle w:val="Emphasis"/>
        </w:rPr>
        <w:t xml:space="preserve">the </w:t>
      </w:r>
      <w:r w:rsidRPr="00842839">
        <w:rPr>
          <w:rStyle w:val="Emphasis"/>
          <w:highlight w:val="green"/>
        </w:rPr>
        <w:t>news</w:t>
      </w:r>
      <w:r w:rsidRPr="00842839">
        <w:rPr>
          <w:rStyle w:val="StyleUnderline"/>
        </w:rPr>
        <w:t xml:space="preserve">, and they may use traditional journalistic techniques to advance it, </w:t>
      </w:r>
      <w:r w:rsidRPr="00842839">
        <w:rPr>
          <w:rStyle w:val="Emphasis"/>
          <w:highlight w:val="green"/>
        </w:rPr>
        <w:t>but</w:t>
      </w:r>
      <w:r w:rsidRPr="00842839">
        <w:rPr>
          <w:rStyle w:val="StyleUnderline"/>
          <w:highlight w:val="green"/>
        </w:rPr>
        <w:t xml:space="preserve"> </w:t>
      </w:r>
      <w:r w:rsidRPr="00842839">
        <w:rPr>
          <w:rStyle w:val="StyleUnderline"/>
        </w:rPr>
        <w:t xml:space="preserve">in most </w:t>
      </w:r>
      <w:r w:rsidRPr="00003DCD">
        <w:rPr>
          <w:rStyle w:val="Emphasis"/>
        </w:rPr>
        <w:t xml:space="preserve">cases the </w:t>
      </w:r>
      <w:r w:rsidRPr="00842839">
        <w:rPr>
          <w:rStyle w:val="Emphasis"/>
          <w:highlight w:val="green"/>
        </w:rPr>
        <w:t>larger goal</w:t>
      </w:r>
      <w:r w:rsidRPr="00842839">
        <w:rPr>
          <w:rStyle w:val="StyleUnderline"/>
          <w:highlight w:val="green"/>
        </w:rPr>
        <w:t xml:space="preserve"> </w:t>
      </w:r>
      <w:r w:rsidRPr="00842839">
        <w:rPr>
          <w:rStyle w:val="StyleUnderline"/>
        </w:rPr>
        <w:t xml:space="preserve">of this work </w:t>
      </w:r>
      <w:r w:rsidRPr="00842839">
        <w:rPr>
          <w:rStyle w:val="Emphasis"/>
          <w:highlight w:val="green"/>
        </w:rPr>
        <w:t>is</w:t>
      </w:r>
      <w:r w:rsidRPr="00842839">
        <w:rPr>
          <w:rStyle w:val="StyleUnderline"/>
          <w:highlight w:val="green"/>
        </w:rPr>
        <w:t xml:space="preserve"> </w:t>
      </w:r>
      <w:r w:rsidRPr="00842839">
        <w:rPr>
          <w:rStyle w:val="StyleUnderline"/>
        </w:rPr>
        <w:t xml:space="preserve">in service of some kind of </w:t>
      </w:r>
      <w:r w:rsidRPr="00842839">
        <w:rPr>
          <w:rStyle w:val="Emphasis"/>
          <w:highlight w:val="green"/>
        </w:rPr>
        <w:t>policy change</w:t>
      </w:r>
      <w:r w:rsidRPr="00842839">
        <w:rPr>
          <w:rStyle w:val="StyleUnderline"/>
          <w:highlight w:val="green"/>
        </w:rPr>
        <w:t xml:space="preserve"> </w:t>
      </w:r>
      <w:r w:rsidRPr="00842839">
        <w:rPr>
          <w:rStyle w:val="StyleUnderline"/>
        </w:rPr>
        <w:t xml:space="preserve">or other action, and </w:t>
      </w:r>
      <w:r w:rsidRPr="00842839">
        <w:rPr>
          <w:rStyle w:val="Emphasis"/>
          <w:highlight w:val="green"/>
          <w:bdr w:val="single" w:sz="18" w:space="0" w:color="auto"/>
        </w:rPr>
        <w:t xml:space="preserve">not information or </w:t>
      </w:r>
      <w:r w:rsidRPr="004A7B19">
        <w:rPr>
          <w:rStyle w:val="Emphasis"/>
          <w:bdr w:val="single" w:sz="18" w:space="0" w:color="auto"/>
        </w:rPr>
        <w:t xml:space="preserve">the </w:t>
      </w:r>
      <w:r w:rsidRPr="00842839">
        <w:rPr>
          <w:rStyle w:val="Emphasis"/>
          <w:highlight w:val="green"/>
          <w:bdr w:val="single" w:sz="18" w:space="0" w:color="auto"/>
        </w:rPr>
        <w:t>public record</w:t>
      </w:r>
      <w:r w:rsidRPr="00842839">
        <w:rPr>
          <w:rStyle w:val="StyleUnderline"/>
          <w:highlight w:val="green"/>
        </w:rPr>
        <w:t xml:space="preserve"> </w:t>
      </w:r>
      <w:r w:rsidRPr="00842839">
        <w:rPr>
          <w:rStyle w:val="StyleUnderline"/>
        </w:rPr>
        <w:t>per se.</w:t>
      </w:r>
      <w:r w:rsidRPr="006C47CA">
        <w:rPr>
          <w:sz w:val="16"/>
        </w:rPr>
        <w:t xml:space="preserve"> “Can some of the losses in international journalism be offset by advocacy groups, to the extent that they can provide coverage from areas not getting attention? Clearly the answer is yes,” says Matthew Powers, a professor of communications at the University of Washington and author of NGOs as Newsmakers: The Changing Landscape of International News. “</w:t>
      </w:r>
      <w:r w:rsidRPr="00842839">
        <w:rPr>
          <w:rStyle w:val="StyleUnderline"/>
        </w:rPr>
        <w:t xml:space="preserve">But at the same time </w:t>
      </w:r>
      <w:r w:rsidRPr="004A7B19">
        <w:rPr>
          <w:rStyle w:val="Emphasis"/>
        </w:rPr>
        <w:t>it’s</w:t>
      </w:r>
      <w:r w:rsidRPr="004A7B19">
        <w:rPr>
          <w:rStyle w:val="StyleUnderline"/>
        </w:rPr>
        <w:t xml:space="preserve"> also </w:t>
      </w:r>
      <w:r w:rsidRPr="004A7B19">
        <w:rPr>
          <w:rStyle w:val="Emphasis"/>
        </w:rPr>
        <w:t>easy to</w:t>
      </w:r>
      <w:r w:rsidRPr="004A7B19">
        <w:rPr>
          <w:rStyle w:val="StyleUnderline"/>
        </w:rPr>
        <w:t xml:space="preserve"> </w:t>
      </w:r>
      <w:r w:rsidRPr="004A7B19">
        <w:rPr>
          <w:rStyle w:val="Emphasis"/>
        </w:rPr>
        <w:t>imagine</w:t>
      </w:r>
      <w:r w:rsidRPr="004A7B19">
        <w:rPr>
          <w:rStyle w:val="StyleUnderline"/>
        </w:rPr>
        <w:t xml:space="preserve"> a </w:t>
      </w:r>
      <w:r w:rsidRPr="004A7B19">
        <w:rPr>
          <w:rStyle w:val="Emphasis"/>
        </w:rPr>
        <w:t xml:space="preserve">world where </w:t>
      </w:r>
      <w:r w:rsidRPr="00842839">
        <w:rPr>
          <w:rStyle w:val="Emphasis"/>
          <w:highlight w:val="green"/>
        </w:rPr>
        <w:t>this causes problems</w:t>
      </w:r>
      <w:r w:rsidRPr="00842839">
        <w:rPr>
          <w:rStyle w:val="StyleUnderline"/>
        </w:rPr>
        <w:t xml:space="preserve">, </w:t>
      </w:r>
      <w:r w:rsidRPr="004A7B19">
        <w:rPr>
          <w:rStyle w:val="Emphasis"/>
        </w:rPr>
        <w:t xml:space="preserve">where </w:t>
      </w:r>
      <w:r w:rsidRPr="00842839">
        <w:rPr>
          <w:rStyle w:val="Emphasis"/>
          <w:highlight w:val="green"/>
        </w:rPr>
        <w:t xml:space="preserve">journalism </w:t>
      </w:r>
      <w:r w:rsidRPr="004A7B19">
        <w:rPr>
          <w:rStyle w:val="Emphasis"/>
        </w:rPr>
        <w:t xml:space="preserve">could </w:t>
      </w:r>
      <w:r w:rsidRPr="00842839">
        <w:rPr>
          <w:rStyle w:val="Emphasis"/>
          <w:highlight w:val="green"/>
        </w:rPr>
        <w:t xml:space="preserve">become </w:t>
      </w:r>
      <w:r w:rsidRPr="004A7B19">
        <w:rPr>
          <w:rStyle w:val="Emphasis"/>
        </w:rPr>
        <w:t xml:space="preserve">a </w:t>
      </w:r>
      <w:r w:rsidRPr="00842839">
        <w:rPr>
          <w:rStyle w:val="Emphasis"/>
          <w:highlight w:val="green"/>
        </w:rPr>
        <w:t xml:space="preserve">platform </w:t>
      </w:r>
      <w:r w:rsidRPr="00842839">
        <w:rPr>
          <w:rStyle w:val="Emphasis"/>
          <w:highlight w:val="green"/>
          <w:bdr w:val="single" w:sz="18" w:space="0" w:color="auto"/>
        </w:rPr>
        <w:t xml:space="preserve">for advocacy </w:t>
      </w:r>
      <w:r w:rsidRPr="004A7B19">
        <w:rPr>
          <w:rStyle w:val="Emphasis"/>
          <w:bdr w:val="single" w:sz="18" w:space="0" w:color="auto"/>
        </w:rPr>
        <w:t xml:space="preserve">purposes </w:t>
      </w:r>
      <w:r w:rsidRPr="00842839">
        <w:rPr>
          <w:rStyle w:val="Emphasis"/>
          <w:highlight w:val="green"/>
          <w:bdr w:val="single" w:sz="18" w:space="0" w:color="auto"/>
        </w:rPr>
        <w:t xml:space="preserve">and </w:t>
      </w:r>
      <w:r w:rsidRPr="004A7B19">
        <w:rPr>
          <w:rStyle w:val="Emphasis"/>
          <w:bdr w:val="single" w:sz="18" w:space="0" w:color="auto"/>
        </w:rPr>
        <w:t xml:space="preserve">for </w:t>
      </w:r>
      <w:r w:rsidRPr="00842839">
        <w:rPr>
          <w:rStyle w:val="Emphasis"/>
          <w:highlight w:val="green"/>
          <w:bdr w:val="single" w:sz="18" w:space="0" w:color="auto"/>
        </w:rPr>
        <w:t>fundraising</w:t>
      </w:r>
      <w:r w:rsidRPr="006C47CA">
        <w:rPr>
          <w:sz w:val="16"/>
          <w:bdr w:val="single" w:sz="18" w:space="0" w:color="auto"/>
        </w:rPr>
        <w:t>.</w:t>
      </w:r>
      <w:r w:rsidRPr="006C47CA">
        <w:rPr>
          <w:sz w:val="16"/>
        </w:rPr>
        <w:t xml:space="preserve">” The line between advocacy groups and media organizations has been blurring for some time. As the internet enabled the democratization of information production and distribution, and social platforms have given everyone the ability to reach an audience, smart NGOs long ago realized they could use these tools to spread their own message, instead of having to rely on partnerships with traditional media. Journalism professor Dan Gillmor wrote a decade ago about the work the ACLU was doing around Guantanamo Bay, and the reporting Human Rights Watch did on issues such as domestic workers in Saudi Arabia. A </w:t>
      </w:r>
      <w:r w:rsidRPr="00842839">
        <w:rPr>
          <w:rStyle w:val="StyleUnderline"/>
        </w:rPr>
        <w:t>number of academics have also written about the increasing overlap between NGOs and journalism. “</w:t>
      </w:r>
      <w:r w:rsidRPr="006C47CA">
        <w:rPr>
          <w:sz w:val="16"/>
        </w:rPr>
        <w:t xml:space="preserve">As traditional journalism companies are firing reporters and editors right and left, the almost-journalist organizations have both the deep pockets and staffing to fill in some of the gaps,” Gillmor wrote. He also encouraged NGOs to concentrate on applying journalistic principles such as fact-checking and transparency. Powers says that most NGOs didn’t get into reporting because they were interested in doing journalism or becoming media companies—they did it in order to improve their standing with governments and other policy groups so their lobbying would be taken seriously. “They started doing it primarily so they could look more legitimate to policy makers,” says Powers. Most well-established advocacy organizations still work with media partners to get their message out, as the ACLU did with its face-recognition story: The group reached out to several writers at prominent outlets such as The New York Times and gave them an embargoed version of the research; stories were published by them and the ACLU simultaneously. But many groups have also become standalone media outlets in their own right, with websites and social-media accounts that are widely followed. The ACLU’s newsroom of editors and reporters produce between 14 and 20 stories a week. The group’s editorial director, Terry Tang—who worked as a senior editor at the Times for two decades before joining the ACLU last year—tells CJR she is hiring journalists and looking to expand the ACLU newsroom into new areas, including a podcast and more video production. “We have the legal expertise and policy expertise for a lot of these kinds of stories—people who have been plowing these fields for a long time and really know those issues,” Tang says. “So when something happens it’s not like they’re just reporting the news, they already understand the issues and so they are able to produce analysis as well. It’s not terribly different than having a very seasoned beat reporter.” </w:t>
      </w:r>
      <w:r w:rsidRPr="00842839">
        <w:rPr>
          <w:rStyle w:val="StyleUnderline"/>
        </w:rPr>
        <w:t>Others have also been expanding in similar ways: Greenpeace, which has always been media savvy when it comes to getting coverage of its activities, launched an ambitious effort to do its own reporting in 2015, hiring experienced editors and reporters from the Times and the BBC to add to its existing in-house editorial operation, which is called Unearthed (formerly known as Energy Desk).</w:t>
      </w:r>
      <w:r w:rsidRPr="006C47CA">
        <w:rPr>
          <w:sz w:val="16"/>
        </w:rPr>
        <w:t xml:space="preserve"> At the ACLU, Tang says the organization is thinking about how to balance the need for longterm research and coverage with the demand to be on top of the news with something relevant to say, so that it will get picked up by social platforms. In other words, she’s working her way through exactly the same kinds of considerations faced by traditional media outlets. Does the desire to promote a specific viewpoint on an issue or news story ever get in the way of producing this kind of journalistic content? Tang says it doesn’t, and that the editorial group makes a point of sticking to a very traditional, fact-based approach. In the end, she says, it’s a matter of trust—if the organization were to bend the rules, eventually people would stop trusting what it was saying. “I came to work at Human Rights Watch because I was interested in figuring out what it looked like to have a different financial model and a different trust model for achieving the good that accountability journalism achieves,” says communications director Nic Dawes, the former editor-in-chief of South Africa’s Mail &amp; Guardian, who joined HRW in 2016. “</w:t>
      </w:r>
      <w:r w:rsidRPr="006C47CA">
        <w:rPr>
          <w:rStyle w:val="StyleUnderline"/>
        </w:rPr>
        <w:t xml:space="preserve">The whole model relies on the idea that our information is trustworthy, so we put a huge premium on accuracy. I would say in many ways it exceeds what’s done in most journalism organizations.” Some advocacy groups have blurred traditional journalistic lines. For example, Powers says, </w:t>
      </w:r>
      <w:r w:rsidRPr="004A7B19">
        <w:rPr>
          <w:rStyle w:val="Emphasis"/>
        </w:rPr>
        <w:t>Greenpeace’s</w:t>
      </w:r>
      <w:r w:rsidRPr="004A7B19">
        <w:rPr>
          <w:rStyle w:val="StyleUnderline"/>
        </w:rPr>
        <w:t xml:space="preserve"> </w:t>
      </w:r>
      <w:r w:rsidRPr="006C47CA">
        <w:rPr>
          <w:rStyle w:val="StyleUnderline"/>
        </w:rPr>
        <w:t xml:space="preserve">Unearthed site </w:t>
      </w:r>
      <w:r w:rsidRPr="004A7B19">
        <w:rPr>
          <w:rStyle w:val="Emphasis"/>
        </w:rPr>
        <w:t xml:space="preserve">did a </w:t>
      </w:r>
      <w:r w:rsidRPr="006C47CA">
        <w:rPr>
          <w:rStyle w:val="Emphasis"/>
          <w:highlight w:val="green"/>
        </w:rPr>
        <w:t>report</w:t>
      </w:r>
      <w:r w:rsidRPr="006C47CA">
        <w:rPr>
          <w:rStyle w:val="StyleUnderline"/>
          <w:highlight w:val="green"/>
        </w:rPr>
        <w:t xml:space="preserve"> </w:t>
      </w:r>
      <w:r w:rsidRPr="006C47CA">
        <w:rPr>
          <w:rStyle w:val="StyleUnderline"/>
        </w:rPr>
        <w:t xml:space="preserve">on climate change in 2015 and </w:t>
      </w:r>
      <w:r w:rsidRPr="006C47CA">
        <w:rPr>
          <w:rStyle w:val="Emphasis"/>
          <w:highlight w:val="green"/>
        </w:rPr>
        <w:t xml:space="preserve">used journalists </w:t>
      </w:r>
      <w:r w:rsidRPr="006C47CA">
        <w:rPr>
          <w:rStyle w:val="Emphasis"/>
          <w:highlight w:val="green"/>
          <w:bdr w:val="single" w:sz="18" w:space="0" w:color="auto"/>
        </w:rPr>
        <w:t>who pretended to be executives</w:t>
      </w:r>
      <w:r w:rsidRPr="006C47CA">
        <w:rPr>
          <w:rStyle w:val="StyleUnderline"/>
          <w:highlight w:val="green"/>
        </w:rPr>
        <w:t xml:space="preserve"> </w:t>
      </w:r>
      <w:r w:rsidRPr="006C47CA">
        <w:rPr>
          <w:rStyle w:val="StyleUnderline"/>
        </w:rPr>
        <w:t xml:space="preserve">from the oil and gas industry and found several academics who were willing to be paid for their pro-industry opinions without saying where the money came from. While the organization argued that the outcome was worth it, the group did face some criticism that the tactic </w:t>
      </w:r>
      <w:r w:rsidRPr="006C47CA">
        <w:rPr>
          <w:rStyle w:val="Emphasis"/>
          <w:highlight w:val="green"/>
          <w:bdr w:val="single" w:sz="18" w:space="0" w:color="auto"/>
        </w:rPr>
        <w:t>amounted to entrapment</w:t>
      </w:r>
      <w:r w:rsidRPr="006C47CA">
        <w:rPr>
          <w:sz w:val="16"/>
        </w:rPr>
        <w:t>. “In fairness to Greenpeace, their argument was they couldn’t have gotten the story any other way and that it was important to do it,” Powers says. “</w:t>
      </w:r>
      <w:r w:rsidRPr="006C47CA">
        <w:rPr>
          <w:rStyle w:val="StyleUnderline"/>
        </w:rPr>
        <w:t xml:space="preserve">But there’s a definite </w:t>
      </w:r>
      <w:r w:rsidRPr="006C47CA">
        <w:rPr>
          <w:rStyle w:val="Emphasis"/>
          <w:highlight w:val="green"/>
        </w:rPr>
        <w:t>risk</w:t>
      </w:r>
      <w:r w:rsidRPr="006C47CA">
        <w:rPr>
          <w:rStyle w:val="StyleUnderline"/>
          <w:highlight w:val="green"/>
        </w:rPr>
        <w:t xml:space="preserve"> </w:t>
      </w:r>
      <w:r w:rsidRPr="006C47CA">
        <w:rPr>
          <w:rStyle w:val="StyleUnderline"/>
        </w:rPr>
        <w:t xml:space="preserve">that the </w:t>
      </w:r>
      <w:r w:rsidRPr="006C47CA">
        <w:rPr>
          <w:rStyle w:val="Emphasis"/>
          <w:highlight w:val="green"/>
        </w:rPr>
        <w:t xml:space="preserve">advocacy </w:t>
      </w:r>
      <w:r w:rsidRPr="004A7B19">
        <w:rPr>
          <w:rStyle w:val="Emphasis"/>
        </w:rPr>
        <w:t xml:space="preserve">element will </w:t>
      </w:r>
      <w:r w:rsidRPr="006C47CA">
        <w:rPr>
          <w:rStyle w:val="Emphasis"/>
          <w:highlight w:val="green"/>
        </w:rPr>
        <w:t xml:space="preserve">outweigh </w:t>
      </w:r>
      <w:r w:rsidRPr="004A7B19">
        <w:rPr>
          <w:rStyle w:val="Emphasis"/>
        </w:rPr>
        <w:t xml:space="preserve">the </w:t>
      </w:r>
      <w:r w:rsidRPr="006C47CA">
        <w:rPr>
          <w:rStyle w:val="Emphasis"/>
          <w:highlight w:val="green"/>
        </w:rPr>
        <w:t xml:space="preserve">journalistic </w:t>
      </w:r>
      <w:r w:rsidRPr="004A7B19">
        <w:rPr>
          <w:rStyle w:val="Emphasis"/>
        </w:rPr>
        <w:t>aspect</w:t>
      </w:r>
      <w:r w:rsidRPr="006C47CA">
        <w:rPr>
          <w:sz w:val="16"/>
        </w:rPr>
        <w:t xml:space="preserve">. I think in the long run that could actually </w:t>
      </w:r>
      <w:r w:rsidRPr="006C47CA">
        <w:rPr>
          <w:rStyle w:val="Emphasis"/>
          <w:highlight w:val="green"/>
        </w:rPr>
        <w:t xml:space="preserve">work to </w:t>
      </w:r>
      <w:r w:rsidRPr="004A7B19">
        <w:rPr>
          <w:rStyle w:val="Emphasis"/>
        </w:rPr>
        <w:t xml:space="preserve">their </w:t>
      </w:r>
      <w:r w:rsidRPr="006C47CA">
        <w:rPr>
          <w:rStyle w:val="Emphasis"/>
          <w:highlight w:val="green"/>
          <w:bdr w:val="single" w:sz="18" w:space="0" w:color="auto"/>
        </w:rPr>
        <w:t>detriment when it comes to trust</w:t>
      </w:r>
      <w:r w:rsidRPr="006C47CA">
        <w:rPr>
          <w:sz w:val="16"/>
        </w:rPr>
        <w:t xml:space="preserve">.” Damian Kahya, a former BBC reporter who runs Greenpeace’s investigative unit, says the team are all professionally trained journalists and the agency only uses fake identities “where we have a suspicion of wrongdoing, clear public interest, and where we believe the information cannot reasonably be obtained by other means.” Kahya added that Greenpeace’s team is separate from the environmental advocacy part of the organization, and that it adheres to “the highest editing and reporting standards.” </w:t>
      </w:r>
      <w:r w:rsidRPr="006C47CA">
        <w:rPr>
          <w:rStyle w:val="StyleUnderline"/>
        </w:rPr>
        <w:t xml:space="preserve">Other incursions into journalism are less controversial, but still raise questions. In 2007, an intergovernmental body known as UNAIDS acknowledged that the organization had systematically </w:t>
      </w:r>
      <w:r w:rsidRPr="006C47CA">
        <w:rPr>
          <w:rStyle w:val="Emphasis"/>
          <w:highlight w:val="green"/>
        </w:rPr>
        <w:t xml:space="preserve">overstated </w:t>
      </w:r>
      <w:r w:rsidRPr="004A7B19">
        <w:rPr>
          <w:rStyle w:val="Emphasis"/>
        </w:rPr>
        <w:t xml:space="preserve">the </w:t>
      </w:r>
      <w:r w:rsidRPr="006C47CA">
        <w:rPr>
          <w:rStyle w:val="Emphasis"/>
          <w:highlight w:val="green"/>
        </w:rPr>
        <w:t>spread of AIDS</w:t>
      </w:r>
      <w:r w:rsidRPr="006C47CA">
        <w:rPr>
          <w:sz w:val="16"/>
        </w:rPr>
        <w:t xml:space="preserve">. Critics said the organization </w:t>
      </w:r>
      <w:r w:rsidRPr="006C47CA">
        <w:rPr>
          <w:rStyle w:val="Emphasis"/>
          <w:highlight w:val="green"/>
          <w:bdr w:val="single" w:sz="18" w:space="0" w:color="auto"/>
        </w:rPr>
        <w:t xml:space="preserve">misstated </w:t>
      </w:r>
      <w:r w:rsidRPr="004A7B19">
        <w:rPr>
          <w:rStyle w:val="Emphasis"/>
          <w:bdr w:val="single" w:sz="18" w:space="0" w:color="auto"/>
        </w:rPr>
        <w:t xml:space="preserve">the </w:t>
      </w:r>
      <w:r w:rsidRPr="006C47CA">
        <w:rPr>
          <w:rStyle w:val="Emphasis"/>
          <w:highlight w:val="green"/>
          <w:bdr w:val="single" w:sz="18" w:space="0" w:color="auto"/>
        </w:rPr>
        <w:t>numbers</w:t>
      </w:r>
      <w:r w:rsidRPr="006C47CA">
        <w:rPr>
          <w:sz w:val="16"/>
          <w:highlight w:val="green"/>
        </w:rPr>
        <w:t xml:space="preserve"> </w:t>
      </w:r>
      <w:r w:rsidRPr="006C47CA">
        <w:rPr>
          <w:sz w:val="16"/>
        </w:rPr>
        <w:t>in an attempt to create a sense of urgency around the issue to help with fundraising. And in 2015, a number of NGOs and advocacy groups reported that as many as 75 percent of the women in Liberia had been raped during the civil war in that country, but independent surveys put the number closer to between 10 percent and 20 percent. This kind of behavior can come into play not because NGOs are trying to deliberately mislead people, Powers says, but because they need to raise awareness of an issue for practical reasons—it shows that they are doing their jobs, that the organization is necessary, and it helps with fundraising. If the problem of civil rights or AIDS or sex trafficking isn’t a big one, why donate to a group dedicated to addressing it? Of course, traditional media organizations often get accused of distorting the news in similar ways—of selectively including certain facts or quoting certain individuals—because those facts or views fit a certain worldview. In some cases it’s done in order to generate traffic and advertising revenue, but there can also be ideological elements at work (Fox News, or at least the version of it that exists in primetime, springs to mind). But the lines separating one kind of journalism from another are getting increasingly blurry</w:t>
      </w:r>
      <w:r w:rsidRPr="006C47CA">
        <w:rPr>
          <w:rStyle w:val="StyleUnderline"/>
        </w:rPr>
        <w:t>. Some media organizations have become so dependent on advocacy groups for their reporting and coverage that they run their videos or other content without saying where it came from—in a new book about NGOs and the news, Kate Wright from Edinburgh University looked at a week of news about Africa from UK sources, and found nearly half of those that used material produced by NGOs didn’t identify the source</w:t>
      </w:r>
      <w:r w:rsidRPr="006C47CA">
        <w:rPr>
          <w:sz w:val="16"/>
        </w:rPr>
        <w:t xml:space="preserve">. That’s not good for transparency, and it’s not good for readers who think they are getting an independent view. </w:t>
      </w:r>
      <w:r w:rsidRPr="006C47CA">
        <w:rPr>
          <w:rStyle w:val="StyleUnderline"/>
        </w:rPr>
        <w:t xml:space="preserve">There’s also a </w:t>
      </w:r>
      <w:r w:rsidRPr="006C47CA">
        <w:rPr>
          <w:rStyle w:val="Emphasis"/>
          <w:highlight w:val="green"/>
        </w:rPr>
        <w:t>risk</w:t>
      </w:r>
      <w:r w:rsidRPr="006C47CA">
        <w:rPr>
          <w:rStyle w:val="StyleUnderline"/>
          <w:highlight w:val="green"/>
        </w:rPr>
        <w:t xml:space="preserve"> </w:t>
      </w:r>
      <w:r w:rsidRPr="006C47CA">
        <w:rPr>
          <w:rStyle w:val="StyleUnderline"/>
        </w:rPr>
        <w:t xml:space="preserve">that </w:t>
      </w:r>
      <w:r w:rsidRPr="006C47CA">
        <w:rPr>
          <w:rStyle w:val="Emphasis"/>
          <w:highlight w:val="green"/>
        </w:rPr>
        <w:t>journalistic organizations</w:t>
      </w:r>
      <w:r w:rsidRPr="006C47CA">
        <w:rPr>
          <w:rStyle w:val="StyleUnderline"/>
          <w:highlight w:val="green"/>
        </w:rPr>
        <w:t xml:space="preserve"> </w:t>
      </w:r>
      <w:r w:rsidRPr="006C47CA">
        <w:rPr>
          <w:rStyle w:val="StyleUnderline"/>
        </w:rPr>
        <w:t xml:space="preserve">that </w:t>
      </w:r>
      <w:r w:rsidRPr="006C47CA">
        <w:rPr>
          <w:rStyle w:val="Emphasis"/>
          <w:highlight w:val="green"/>
        </w:rPr>
        <w:t xml:space="preserve">become intertwined with </w:t>
      </w:r>
      <w:r w:rsidRPr="00B50621">
        <w:rPr>
          <w:rStyle w:val="Emphasis"/>
        </w:rPr>
        <w:t>NGOs</w:t>
      </w:r>
      <w:r w:rsidRPr="00B50621">
        <w:rPr>
          <w:rStyle w:val="StyleUnderline"/>
        </w:rPr>
        <w:t xml:space="preserve"> </w:t>
      </w:r>
      <w:r w:rsidRPr="006C47CA">
        <w:rPr>
          <w:rStyle w:val="StyleUnderline"/>
        </w:rPr>
        <w:t xml:space="preserve">or </w:t>
      </w:r>
      <w:r w:rsidRPr="00B50621">
        <w:rPr>
          <w:rStyle w:val="StyleUnderline"/>
          <w:highlight w:val="green"/>
        </w:rPr>
        <w:t>advocacy groups</w:t>
      </w:r>
      <w:r w:rsidRPr="006C47CA">
        <w:rPr>
          <w:rStyle w:val="StyleUnderline"/>
        </w:rPr>
        <w:t xml:space="preserve"> </w:t>
      </w:r>
      <w:r w:rsidRPr="006C47CA">
        <w:rPr>
          <w:rStyle w:val="Emphasis"/>
          <w:highlight w:val="green"/>
          <w:bdr w:val="single" w:sz="18" w:space="0" w:color="auto"/>
        </w:rPr>
        <w:t xml:space="preserve">won’t devote </w:t>
      </w:r>
      <w:r w:rsidRPr="00B50621">
        <w:rPr>
          <w:rStyle w:val="Emphasis"/>
          <w:bdr w:val="single" w:sz="18" w:space="0" w:color="auto"/>
        </w:rPr>
        <w:t xml:space="preserve">the </w:t>
      </w:r>
      <w:r w:rsidRPr="006C47CA">
        <w:rPr>
          <w:rStyle w:val="Emphasis"/>
          <w:highlight w:val="green"/>
          <w:bdr w:val="single" w:sz="18" w:space="0" w:color="auto"/>
        </w:rPr>
        <w:t xml:space="preserve">same </w:t>
      </w:r>
      <w:r w:rsidRPr="00B50621">
        <w:rPr>
          <w:rStyle w:val="Emphasis"/>
          <w:bdr w:val="single" w:sz="18" w:space="0" w:color="auto"/>
        </w:rPr>
        <w:t xml:space="preserve">kind of </w:t>
      </w:r>
      <w:r w:rsidRPr="006C47CA">
        <w:rPr>
          <w:rStyle w:val="Emphasis"/>
          <w:highlight w:val="green"/>
          <w:bdr w:val="single" w:sz="18" w:space="0" w:color="auto"/>
        </w:rPr>
        <w:t xml:space="preserve">scrutiny to those groups </w:t>
      </w:r>
      <w:r w:rsidRPr="00B50621">
        <w:rPr>
          <w:rStyle w:val="Emphasis"/>
          <w:bdr w:val="single" w:sz="18" w:space="0" w:color="auto"/>
        </w:rPr>
        <w:t>as they would otherwise</w:t>
      </w:r>
      <w:r w:rsidRPr="006C47CA">
        <w:rPr>
          <w:rStyle w:val="StyleUnderline"/>
        </w:rPr>
        <w:t>. In the end, the world of journalism and the world as a whole are probably better off now that there are activist organizations that are trying to use the tools of modern media to tell stories. The more sources of information there are, especially from remote or developing nations, the better.</w:t>
      </w:r>
      <w:r w:rsidRPr="006C47CA">
        <w:rPr>
          <w:sz w:val="16"/>
        </w:rPr>
        <w:t xml:space="preserve"> In some ways, that’s one of the biggest benefits of a democratized media environment—anyone anywhere can become a news source, and that’s fundamentally a good thing, even if some take advantage of it for their own purposes.</w:t>
      </w:r>
    </w:p>
    <w:p w14:paraId="5DAD9158" w14:textId="77777777" w:rsidR="00F0729E" w:rsidRDefault="00F0729E" w:rsidP="00F0729E">
      <w:pPr>
        <w:pStyle w:val="Heading3"/>
      </w:pPr>
      <w:r>
        <w:t>1AC: Democracy</w:t>
      </w:r>
    </w:p>
    <w:p w14:paraId="66ADCF9B" w14:textId="77777777" w:rsidR="00F0729E" w:rsidRDefault="00F0729E" w:rsidP="00F0729E">
      <w:pPr>
        <w:pStyle w:val="Heading4"/>
      </w:pPr>
      <w:r>
        <w:t>Advantage 1 is Democracy</w:t>
      </w:r>
    </w:p>
    <w:p w14:paraId="35026A11" w14:textId="77777777" w:rsidR="00F0729E" w:rsidRDefault="00F0729E" w:rsidP="00F0729E">
      <w:pPr>
        <w:pStyle w:val="Heading4"/>
      </w:pPr>
      <w:r>
        <w:t xml:space="preserve">News has hit a </w:t>
      </w:r>
      <w:r>
        <w:rPr>
          <w:u w:val="single"/>
        </w:rPr>
        <w:t>Commercialization Crisis</w:t>
      </w:r>
      <w:r>
        <w:t xml:space="preserve"> – Corporate interests directly undermine </w:t>
      </w:r>
      <w:r>
        <w:rPr>
          <w:u w:val="single"/>
        </w:rPr>
        <w:t>Objective</w:t>
      </w:r>
      <w:r>
        <w:t xml:space="preserve"> and </w:t>
      </w:r>
      <w:r>
        <w:rPr>
          <w:u w:val="single"/>
        </w:rPr>
        <w:t>Truthful</w:t>
      </w:r>
      <w:r>
        <w:t xml:space="preserve"> reporting. </w:t>
      </w:r>
    </w:p>
    <w:p w14:paraId="38ABD236" w14:textId="77777777" w:rsidR="00F0729E" w:rsidRPr="00043E3A" w:rsidRDefault="00F0729E" w:rsidP="00F0729E">
      <w:r w:rsidRPr="00043E3A">
        <w:rPr>
          <w:rStyle w:val="Style13ptBold"/>
        </w:rPr>
        <w:t>Omenugha</w:t>
      </w:r>
      <w:r>
        <w:rPr>
          <w:rStyle w:val="Style13ptBold"/>
        </w:rPr>
        <w:t xml:space="preserve"> et Al 8</w:t>
      </w:r>
      <w:r w:rsidRPr="00043E3A">
        <w:t>, Kate Azuka, and Majority Oji. "News commercialization, ethics and objectivity in journalism practice in Nigeria: strange bedfellows?." Revista Estudos em Comunicação-Communication Studies (2008).</w:t>
      </w:r>
      <w:r>
        <w:t xml:space="preserve"> (</w:t>
      </w:r>
      <w:r w:rsidRPr="00D258BD">
        <w:t>Nnamdi Azikiwe University, Nigeria</w:t>
      </w:r>
      <w:r>
        <w:t xml:space="preserve">)//Elmer </w:t>
      </w:r>
    </w:p>
    <w:p w14:paraId="32AC38C3" w14:textId="77777777" w:rsidR="00F0729E" w:rsidRPr="00656601" w:rsidRDefault="00F0729E" w:rsidP="00F0729E">
      <w:pPr>
        <w:rPr>
          <w:sz w:val="16"/>
        </w:rPr>
      </w:pPr>
      <w:r w:rsidRPr="00EA0BEC">
        <w:rPr>
          <w:rStyle w:val="StyleUnderline"/>
        </w:rPr>
        <w:t xml:space="preserve">What is news commercialization? UNESCO (1980:152) alluded to the commercialization of news when it wrote: </w:t>
      </w:r>
      <w:r w:rsidRPr="001D1543">
        <w:rPr>
          <w:rStyle w:val="Emphasis"/>
        </w:rPr>
        <w:t xml:space="preserve">The </w:t>
      </w:r>
      <w:r w:rsidRPr="00EA0BEC">
        <w:rPr>
          <w:rStyle w:val="Emphasis"/>
          <w:highlight w:val="green"/>
        </w:rPr>
        <w:t xml:space="preserve">news </w:t>
      </w:r>
      <w:r w:rsidRPr="00185602">
        <w:rPr>
          <w:rStyle w:val="Emphasis"/>
        </w:rPr>
        <w:t xml:space="preserve">has become </w:t>
      </w:r>
      <w:r w:rsidRPr="00EA0BEC">
        <w:rPr>
          <w:rStyle w:val="Emphasis"/>
          <w:highlight w:val="green"/>
        </w:rPr>
        <w:t>commercial product</w:t>
      </w:r>
      <w:r w:rsidRPr="00EA0BEC">
        <w:rPr>
          <w:rStyle w:val="StyleUnderline"/>
        </w:rPr>
        <w:t xml:space="preserve">... </w:t>
      </w:r>
      <w:r w:rsidRPr="00EA0BEC">
        <w:rPr>
          <w:rStyle w:val="Emphasis"/>
          <w:highlight w:val="green"/>
        </w:rPr>
        <w:t>important developments</w:t>
      </w:r>
      <w:r w:rsidRPr="00EA0BEC">
        <w:rPr>
          <w:rStyle w:val="StyleUnderline"/>
          <w:highlight w:val="green"/>
        </w:rPr>
        <w:t xml:space="preserve"> </w:t>
      </w:r>
      <w:r w:rsidRPr="00EA0BEC">
        <w:rPr>
          <w:rStyle w:val="StyleUnderline"/>
        </w:rPr>
        <w:t xml:space="preserve">in the countryside are </w:t>
      </w:r>
      <w:r w:rsidRPr="00EA0BEC">
        <w:rPr>
          <w:rStyle w:val="Emphasis"/>
          <w:highlight w:val="green"/>
          <w:bdr w:val="single" w:sz="18" w:space="0" w:color="auto"/>
        </w:rPr>
        <w:t xml:space="preserve">pushed aside by unimportant, </w:t>
      </w:r>
      <w:r w:rsidRPr="00185602">
        <w:rPr>
          <w:rStyle w:val="Emphasis"/>
          <w:bdr w:val="single" w:sz="18" w:space="0" w:color="auto"/>
        </w:rPr>
        <w:t xml:space="preserve">even trivial news </w:t>
      </w:r>
      <w:r w:rsidRPr="00EA0BEC">
        <w:rPr>
          <w:rStyle w:val="Emphasis"/>
          <w:highlight w:val="green"/>
          <w:bdr w:val="single" w:sz="18" w:space="0" w:color="auto"/>
        </w:rPr>
        <w:t>items</w:t>
      </w:r>
      <w:r w:rsidRPr="00EA0BEC">
        <w:rPr>
          <w:rStyle w:val="StyleUnderline"/>
        </w:rPr>
        <w:t xml:space="preserve">, </w:t>
      </w:r>
      <w:r w:rsidRPr="00EA0BEC">
        <w:rPr>
          <w:rStyle w:val="Emphasis"/>
        </w:rPr>
        <w:t>concerning urban events and the activities of personalities</w:t>
      </w:r>
      <w:r w:rsidRPr="00EA0BEC">
        <w:rPr>
          <w:rStyle w:val="StyleUnderline"/>
        </w:rPr>
        <w:t>.</w:t>
      </w:r>
      <w:r w:rsidRPr="00656601">
        <w:rPr>
          <w:sz w:val="16"/>
        </w:rPr>
        <w:t xml:space="preserve"> Though nearly three decades old, UNESCO's assertion certainly has currency in Nigerian media scene as news items have to be paid for by those who want to be heard. </w:t>
      </w:r>
      <w:r w:rsidRPr="00EA0BEC">
        <w:rPr>
          <w:rStyle w:val="Emphasis"/>
          <w:highlight w:val="green"/>
        </w:rPr>
        <w:t xml:space="preserve">News </w:t>
      </w:r>
      <w:r w:rsidRPr="007C22A0">
        <w:rPr>
          <w:rStyle w:val="Emphasis"/>
        </w:rPr>
        <w:t>is</w:t>
      </w:r>
      <w:r w:rsidRPr="007C22A0">
        <w:rPr>
          <w:rStyle w:val="StyleUnderline"/>
        </w:rPr>
        <w:t xml:space="preserve"> </w:t>
      </w:r>
      <w:r w:rsidRPr="00EA0BEC">
        <w:rPr>
          <w:rStyle w:val="StyleUnderline"/>
        </w:rPr>
        <w:t xml:space="preserve">no longer about reporting timely occurrences or events, it is now about </w:t>
      </w:r>
      <w:r w:rsidRPr="00EA0BEC">
        <w:rPr>
          <w:rStyle w:val="Emphasis"/>
          <w:highlight w:val="green"/>
        </w:rPr>
        <w:t>packaged</w:t>
      </w:r>
      <w:r w:rsidRPr="00EA0BEC">
        <w:rPr>
          <w:rStyle w:val="StyleUnderline"/>
          <w:highlight w:val="green"/>
        </w:rPr>
        <w:t xml:space="preserve"> </w:t>
      </w:r>
      <w:r w:rsidRPr="00EA0BEC">
        <w:rPr>
          <w:rStyle w:val="Emphasis"/>
          <w:highlight w:val="green"/>
          <w:bdr w:val="single" w:sz="18" w:space="0" w:color="auto"/>
        </w:rPr>
        <w:t xml:space="preserve">broadcast </w:t>
      </w:r>
      <w:r w:rsidRPr="007C22A0">
        <w:rPr>
          <w:rStyle w:val="Emphasis"/>
          <w:bdr w:val="single" w:sz="18" w:space="0" w:color="auto"/>
        </w:rPr>
        <w:t>or reports</w:t>
      </w:r>
      <w:r w:rsidRPr="007C22A0">
        <w:rPr>
          <w:rStyle w:val="StyleUnderline"/>
        </w:rPr>
        <w:t xml:space="preserve"> </w:t>
      </w:r>
      <w:r w:rsidRPr="00EA0BEC">
        <w:rPr>
          <w:rStyle w:val="StyleUnderline"/>
        </w:rPr>
        <w:t xml:space="preserve">sponsored or </w:t>
      </w:r>
      <w:r w:rsidRPr="00EA0BEC">
        <w:rPr>
          <w:rStyle w:val="Emphasis"/>
          <w:highlight w:val="green"/>
        </w:rPr>
        <w:t>paid</w:t>
      </w:r>
      <w:r w:rsidRPr="00EA0BEC">
        <w:rPr>
          <w:rStyle w:val="StyleUnderline"/>
          <w:highlight w:val="green"/>
        </w:rPr>
        <w:t xml:space="preserve"> </w:t>
      </w:r>
      <w:r w:rsidRPr="00EA0BEC">
        <w:rPr>
          <w:rStyle w:val="StyleUnderline"/>
        </w:rPr>
        <w:t xml:space="preserve">for </w:t>
      </w:r>
      <w:r w:rsidRPr="00EA0BEC">
        <w:rPr>
          <w:rStyle w:val="Emphasis"/>
          <w:highlight w:val="green"/>
        </w:rPr>
        <w:t>by interested parties</w:t>
      </w:r>
      <w:r w:rsidRPr="00656601">
        <w:rPr>
          <w:sz w:val="16"/>
        </w:rPr>
        <w:t xml:space="preserve">. By this practice individuals, communities, private and public organizations, local governments, state governments and ministries, gain access to the mass media during news time for a prescribed fee. </w:t>
      </w:r>
      <w:r w:rsidRPr="00EA0BEC">
        <w:rPr>
          <w:rStyle w:val="StyleUnderline"/>
        </w:rPr>
        <w:t xml:space="preserve">The message they wish to put across is then couched in the formal features of news and passed on to the unsuspecting public as such. Willie Nnorom (1994 cited in Ekwo 1996:63) defined </w:t>
      </w:r>
      <w:r w:rsidRPr="00EA0BEC">
        <w:rPr>
          <w:rStyle w:val="Emphasis"/>
        </w:rPr>
        <w:t>news commercialization as "a phenomenon whereby the electronic media report as news or news analysis a commercial message by an unidentified or unidentifiable sponsor</w:t>
      </w:r>
      <w:r w:rsidRPr="00EA0BEC">
        <w:rPr>
          <w:rStyle w:val="StyleUnderline"/>
        </w:rPr>
        <w:t xml:space="preserve">, </w:t>
      </w:r>
      <w:r w:rsidRPr="00656601">
        <w:rPr>
          <w:rStyle w:val="Emphasis"/>
          <w:highlight w:val="green"/>
        </w:rPr>
        <w:t>giving</w:t>
      </w:r>
      <w:r w:rsidRPr="00656601">
        <w:rPr>
          <w:rStyle w:val="StyleUnderline"/>
          <w:highlight w:val="green"/>
        </w:rPr>
        <w:t xml:space="preserve"> </w:t>
      </w:r>
      <w:r w:rsidRPr="007C22A0">
        <w:rPr>
          <w:rStyle w:val="Emphasis"/>
        </w:rPr>
        <w:t xml:space="preserve">the </w:t>
      </w:r>
      <w:r w:rsidRPr="00656601">
        <w:rPr>
          <w:rStyle w:val="Emphasis"/>
          <w:highlight w:val="green"/>
        </w:rPr>
        <w:t xml:space="preserve">audience </w:t>
      </w:r>
      <w:r w:rsidRPr="007C22A0">
        <w:rPr>
          <w:rStyle w:val="Emphasis"/>
        </w:rPr>
        <w:t xml:space="preserve">the </w:t>
      </w:r>
      <w:r w:rsidRPr="00656601">
        <w:rPr>
          <w:rStyle w:val="Emphasis"/>
          <w:highlight w:val="green"/>
        </w:rPr>
        <w:t xml:space="preserve">impression </w:t>
      </w:r>
      <w:r w:rsidRPr="00656601">
        <w:rPr>
          <w:rStyle w:val="Emphasis"/>
          <w:highlight w:val="green"/>
          <w:bdr w:val="single" w:sz="18" w:space="0" w:color="auto"/>
        </w:rPr>
        <w:t xml:space="preserve">that news is </w:t>
      </w:r>
      <w:r w:rsidRPr="007C22A0">
        <w:rPr>
          <w:rStyle w:val="Emphasis"/>
          <w:bdr w:val="single" w:sz="18" w:space="0" w:color="auto"/>
        </w:rPr>
        <w:t>fair</w:t>
      </w:r>
      <w:r w:rsidRPr="00656601">
        <w:rPr>
          <w:rStyle w:val="Emphasis"/>
          <w:highlight w:val="green"/>
          <w:bdr w:val="single" w:sz="18" w:space="0" w:color="auto"/>
        </w:rPr>
        <w:t xml:space="preserve">, objective </w:t>
      </w:r>
      <w:r w:rsidRPr="007C22A0">
        <w:rPr>
          <w:rStyle w:val="Emphasis"/>
          <w:bdr w:val="single" w:sz="18" w:space="0" w:color="auto"/>
        </w:rPr>
        <w:t>and socially responsible</w:t>
      </w:r>
      <w:r w:rsidRPr="00656601">
        <w:rPr>
          <w:sz w:val="16"/>
        </w:rPr>
        <w:t xml:space="preserve">". We must say that though this definition seems not to include the newspaper industries, news commercialization do occur there too as scholars have noted (see Oso: 2000). </w:t>
      </w:r>
      <w:r w:rsidRPr="005F4EB2">
        <w:rPr>
          <w:rStyle w:val="Emphasis"/>
        </w:rPr>
        <w:t xml:space="preserve">News </w:t>
      </w:r>
      <w:r w:rsidRPr="00EA0BEC">
        <w:rPr>
          <w:rStyle w:val="Emphasis"/>
          <w:highlight w:val="green"/>
        </w:rPr>
        <w:t>commercialization operates at</w:t>
      </w:r>
      <w:r w:rsidRPr="00656601">
        <w:rPr>
          <w:sz w:val="16"/>
          <w:highlight w:val="green"/>
        </w:rPr>
        <w:t xml:space="preserve"> </w:t>
      </w:r>
      <w:r w:rsidRPr="00656601">
        <w:rPr>
          <w:sz w:val="16"/>
        </w:rPr>
        <w:t xml:space="preserve">two levels in Nigeria: At </w:t>
      </w:r>
      <w:r w:rsidRPr="00EA0BEC">
        <w:rPr>
          <w:rStyle w:val="Emphasis"/>
          <w:highlight w:val="green"/>
        </w:rPr>
        <w:t>the institutional level</w:t>
      </w:r>
      <w:r w:rsidRPr="00656601">
        <w:rPr>
          <w:sz w:val="16"/>
        </w:rPr>
        <w:t xml:space="preserve">, </w:t>
      </w:r>
      <w:r w:rsidRPr="005F4EB2">
        <w:rPr>
          <w:rStyle w:val="Emphasis"/>
        </w:rPr>
        <w:t>where</w:t>
      </w:r>
      <w:r w:rsidRPr="005F4EB2">
        <w:rPr>
          <w:rStyle w:val="StyleUnderline"/>
        </w:rPr>
        <w:t xml:space="preserve"> </w:t>
      </w:r>
      <w:r w:rsidRPr="00656601">
        <w:rPr>
          <w:rStyle w:val="Emphasis"/>
          <w:highlight w:val="green"/>
        </w:rPr>
        <w:t xml:space="preserve">charges </w:t>
      </w:r>
      <w:r w:rsidRPr="005F4EB2">
        <w:rPr>
          <w:rStyle w:val="Emphasis"/>
        </w:rPr>
        <w:t xml:space="preserve">are </w:t>
      </w:r>
      <w:r w:rsidRPr="00656601">
        <w:rPr>
          <w:rStyle w:val="Emphasis"/>
          <w:highlight w:val="green"/>
        </w:rPr>
        <w:t xml:space="preserve">`officially' placed </w:t>
      </w:r>
      <w:r w:rsidRPr="00656601">
        <w:rPr>
          <w:rStyle w:val="Emphasis"/>
          <w:highlight w:val="green"/>
          <w:bdr w:val="single" w:sz="18" w:space="0" w:color="auto"/>
        </w:rPr>
        <w:t xml:space="preserve">for sponsored </w:t>
      </w:r>
      <w:r w:rsidRPr="005F4EB2">
        <w:rPr>
          <w:rStyle w:val="Emphasis"/>
          <w:bdr w:val="single" w:sz="18" w:space="0" w:color="auto"/>
        </w:rPr>
        <w:t xml:space="preserve">news </w:t>
      </w:r>
      <w:r w:rsidRPr="00656601">
        <w:rPr>
          <w:rStyle w:val="Emphasis"/>
          <w:highlight w:val="green"/>
          <w:bdr w:val="single" w:sz="18" w:space="0" w:color="auto"/>
        </w:rPr>
        <w:t>programmes</w:t>
      </w:r>
      <w:r w:rsidRPr="00EA0BEC">
        <w:rPr>
          <w:rStyle w:val="StyleUnderline"/>
        </w:rPr>
        <w:t>. For example, the Delta Broadcasting Service, Warri charges N20, 000 [80 pounds] for religious programme, N36, 000 [144 pounds] for corporate coverage and N25, 000 [100 pounds] for social events.</w:t>
      </w:r>
      <w:r w:rsidRPr="00656601">
        <w:rPr>
          <w:sz w:val="16"/>
        </w:rPr>
        <w:t xml:space="preserve"> Ogbuoshi (2005) gave the commercial rates of Radio Nigeria Enugu as follows: Commercial news (N47, 000 [188 pounds]), news commentary/political news (N52, 000 [208 pounds]), special news commentary/political (N60, 000 [240 </w:t>
      </w:r>
      <w:r w:rsidRPr="00656601">
        <w:rPr>
          <w:rStyle w:val="StyleUnderline"/>
        </w:rPr>
        <w:t>pounds]). This commercialization at the institutional level is thriving because editors, publishers and owners of the broadcast stations/ print media see the organizations, or their investment, as a profit making venture that should yield the required financial return.</w:t>
      </w:r>
      <w:r w:rsidRPr="00656601">
        <w:rPr>
          <w:sz w:val="16"/>
        </w:rPr>
        <w:t xml:space="preserve"> Increasingly, </w:t>
      </w:r>
      <w:r w:rsidRPr="00656601">
        <w:rPr>
          <w:rStyle w:val="Emphasis"/>
          <w:highlight w:val="green"/>
        </w:rPr>
        <w:t>commercial-</w:t>
      </w:r>
      <w:r w:rsidRPr="005F4EB2">
        <w:rPr>
          <w:rStyle w:val="Emphasis"/>
        </w:rPr>
        <w:t xml:space="preserve">oriented </w:t>
      </w:r>
      <w:r w:rsidRPr="00656601">
        <w:rPr>
          <w:rStyle w:val="Emphasis"/>
          <w:highlight w:val="green"/>
        </w:rPr>
        <w:t>news</w:t>
      </w:r>
      <w:r w:rsidRPr="00656601">
        <w:rPr>
          <w:sz w:val="16"/>
          <w:highlight w:val="green"/>
        </w:rPr>
        <w:t xml:space="preserve"> </w:t>
      </w:r>
      <w:r w:rsidRPr="00656601">
        <w:rPr>
          <w:rStyle w:val="StyleUnderline"/>
        </w:rPr>
        <w:t>stories are</w:t>
      </w:r>
      <w:r w:rsidRPr="00656601">
        <w:rPr>
          <w:sz w:val="16"/>
        </w:rPr>
        <w:t xml:space="preserve"> </w:t>
      </w:r>
      <w:r w:rsidRPr="00656601">
        <w:rPr>
          <w:rStyle w:val="Emphasis"/>
          <w:highlight w:val="green"/>
        </w:rPr>
        <w:t xml:space="preserve">taking </w:t>
      </w:r>
      <w:r w:rsidRPr="005F4EB2">
        <w:rPr>
          <w:rStyle w:val="Emphasis"/>
        </w:rPr>
        <w:t xml:space="preserve">the </w:t>
      </w:r>
      <w:r w:rsidRPr="00656601">
        <w:rPr>
          <w:rStyle w:val="Emphasis"/>
          <w:highlight w:val="green"/>
        </w:rPr>
        <w:t>place of hard news reports</w:t>
      </w:r>
      <w:r w:rsidRPr="00656601">
        <w:rPr>
          <w:sz w:val="16"/>
        </w:rPr>
        <w:t xml:space="preserve">. </w:t>
      </w:r>
      <w:r w:rsidRPr="00656601">
        <w:rPr>
          <w:rStyle w:val="StyleUnderline"/>
        </w:rPr>
        <w:t>Hanson (2005: 140) is right when he notes that: "</w:t>
      </w:r>
      <w:r w:rsidRPr="00656601">
        <w:rPr>
          <w:rStyle w:val="Emphasis"/>
          <w:highlight w:val="green"/>
        </w:rPr>
        <w:t>reporters</w:t>
      </w:r>
      <w:r w:rsidRPr="00656601">
        <w:rPr>
          <w:rStyle w:val="StyleUnderline"/>
          <w:highlight w:val="green"/>
        </w:rPr>
        <w:t xml:space="preserve"> </w:t>
      </w:r>
      <w:r w:rsidRPr="00656601">
        <w:rPr>
          <w:rStyle w:val="StyleUnderline"/>
        </w:rPr>
        <w:t xml:space="preserve">and editors are </w:t>
      </w:r>
      <w:r w:rsidRPr="00656601">
        <w:rPr>
          <w:rStyle w:val="Emphasis"/>
          <w:highlight w:val="green"/>
        </w:rPr>
        <w:t xml:space="preserve">supposed to be concerned </w:t>
      </w:r>
      <w:r w:rsidRPr="005F4EB2">
        <w:rPr>
          <w:rStyle w:val="Emphasis"/>
        </w:rPr>
        <w:t>not with profits but</w:t>
      </w:r>
      <w:r w:rsidRPr="00656601">
        <w:rPr>
          <w:rStyle w:val="StyleUnderline"/>
        </w:rPr>
        <w:t xml:space="preserve"> rather </w:t>
      </w:r>
      <w:r w:rsidRPr="00656601">
        <w:rPr>
          <w:rStyle w:val="Emphasis"/>
          <w:highlight w:val="green"/>
        </w:rPr>
        <w:t xml:space="preserve">with reporting </w:t>
      </w:r>
      <w:r w:rsidRPr="005F4EB2">
        <w:rPr>
          <w:rStyle w:val="Emphasis"/>
        </w:rPr>
        <w:t xml:space="preserve">the </w:t>
      </w:r>
      <w:r w:rsidRPr="00656601">
        <w:rPr>
          <w:rStyle w:val="Emphasis"/>
          <w:highlight w:val="green"/>
        </w:rPr>
        <w:t xml:space="preserve">news </w:t>
      </w:r>
      <w:r w:rsidRPr="005F4EB2">
        <w:rPr>
          <w:rStyle w:val="Emphasis"/>
        </w:rPr>
        <w:t xml:space="preserve">as </w:t>
      </w:r>
      <w:r w:rsidRPr="00656601">
        <w:rPr>
          <w:rStyle w:val="Emphasis"/>
          <w:highlight w:val="green"/>
        </w:rPr>
        <w:t xml:space="preserve">best </w:t>
      </w:r>
      <w:r w:rsidRPr="005F4EB2">
        <w:rPr>
          <w:rStyle w:val="Emphasis"/>
        </w:rPr>
        <w:t>they can</w:t>
      </w:r>
      <w:r w:rsidRPr="00656601">
        <w:rPr>
          <w:sz w:val="16"/>
        </w:rPr>
        <w:t xml:space="preserve">. But that barrier is coming down, and editors are increasingly looking at their newspaper as a product that should appeal to advertisers as well as readers." Writing on the semantics of commercialization of news by broadcast stations in Nigeria, Tom Adaba, a one time Director General of the National Broadcasting Commission (NBC), one of the regulatory bodies in Nigeria, makes a distinction between the "legitimate sales of airtime for paid messages adjacent to or within breaks in the news" and "charging news sources for the privilege of covering and relaying their pre-paid views or messages as news". According to him, in the first case, what the sponsors are buying is "the credibility of the newscast and newscasters to confer status by association on their company's logo, message or product" while in the </w:t>
      </w:r>
      <w:r w:rsidRPr="00656601">
        <w:rPr>
          <w:rStyle w:val="StyleUnderline"/>
        </w:rPr>
        <w:t>latter: What the broadcast station is doing is selling cheaply the integrity of its newscast and newscasters by attesting to the "truth" of the claims of the so-called "sponsor"....</w:t>
      </w:r>
      <w:r w:rsidRPr="00656601">
        <w:rPr>
          <w:sz w:val="16"/>
        </w:rPr>
        <w:t xml:space="preserve"> By also charging and receiving fees by whatever name called, to cover `news' of company annual conference meeting, weddings, funeral, chieftaincy installation, town festivals, workshops and seminars, even events organized by charity organizations, stations are not only prostituting the integrity of news, they are insulting their audience and breaching the National Broadcasting Code (Adaba 2001:110). The NBC code makes explicit that: "commercial in news and public affairs programme shall be clearly identified and presented in a manner that shall make them clearly distinguishable from content". (NBC code) It is this passing off of commercial content as news within the Nigerian news media, the assigning of news quality to the commercial that raises ethical questions and challenges the notion of objectivity in Nigerian news reports.</w:t>
      </w:r>
    </w:p>
    <w:p w14:paraId="140A4DD6" w14:textId="77777777" w:rsidR="00F0729E" w:rsidRPr="00C2725B" w:rsidRDefault="00F0729E" w:rsidP="00F0729E">
      <w:pPr>
        <w:pStyle w:val="Heading4"/>
      </w:pPr>
      <w:r>
        <w:t xml:space="preserve">Commercial Interests </w:t>
      </w:r>
      <w:r>
        <w:rPr>
          <w:u w:val="single"/>
        </w:rPr>
        <w:t>threaten</w:t>
      </w:r>
      <w:r>
        <w:t xml:space="preserve"> Democratic Ideals - undermines the </w:t>
      </w:r>
      <w:r>
        <w:rPr>
          <w:u w:val="single"/>
        </w:rPr>
        <w:t>principal foundations</w:t>
      </w:r>
      <w:r>
        <w:t xml:space="preserve"> of </w:t>
      </w:r>
      <w:r>
        <w:rPr>
          <w:u w:val="single"/>
        </w:rPr>
        <w:t>ethical journalism</w:t>
      </w:r>
      <w:r>
        <w:t>.</w:t>
      </w:r>
    </w:p>
    <w:p w14:paraId="6A58B8AC" w14:textId="77777777" w:rsidR="00F0729E" w:rsidRPr="00D258BD" w:rsidRDefault="00F0729E" w:rsidP="00F0729E">
      <w:r w:rsidRPr="00D258BD">
        <w:rPr>
          <w:rStyle w:val="Style13ptBold"/>
        </w:rPr>
        <w:t>Asogwa</w:t>
      </w:r>
      <w:r>
        <w:rPr>
          <w:rStyle w:val="Style13ptBold"/>
        </w:rPr>
        <w:t xml:space="preserve"> et Al 12</w:t>
      </w:r>
      <w:r w:rsidRPr="00D258BD">
        <w:t>, Chika Euphemia, and Ezekiel S. Asemah. "News commercialisation, objective journalism practice and the sustenance of democracy in Nigeria." Higher education of social science 3.2 (2012): 27-34.</w:t>
      </w:r>
      <w:r>
        <w:t xml:space="preserve"> (</w:t>
      </w:r>
      <w:r w:rsidRPr="00D258BD">
        <w:t>Head, Department of Mass Communication, Kogi State University, Anyigba, Kogi State, Nigeria.</w:t>
      </w:r>
      <w:r>
        <w:t xml:space="preserve">)//Elmer </w:t>
      </w:r>
    </w:p>
    <w:p w14:paraId="68B18595" w14:textId="77777777" w:rsidR="00F0729E" w:rsidRPr="002034E6" w:rsidRDefault="00F0729E" w:rsidP="00F0729E">
      <w:pPr>
        <w:rPr>
          <w:rStyle w:val="StyleUnderline"/>
        </w:rPr>
      </w:pPr>
      <w:r w:rsidRPr="00656601">
        <w:rPr>
          <w:rStyle w:val="Emphasis"/>
          <w:highlight w:val="green"/>
        </w:rPr>
        <w:t>NEWS COMMERCIALISATION</w:t>
      </w:r>
      <w:r w:rsidRPr="00656601">
        <w:rPr>
          <w:rStyle w:val="StyleUnderline"/>
          <w:highlight w:val="green"/>
        </w:rPr>
        <w:t xml:space="preserve"> </w:t>
      </w:r>
      <w:r w:rsidRPr="00656601">
        <w:rPr>
          <w:rStyle w:val="StyleUnderline"/>
        </w:rPr>
        <w:t xml:space="preserve">IS </w:t>
      </w:r>
      <w:r w:rsidRPr="002D57C2">
        <w:rPr>
          <w:rStyle w:val="Emphasis"/>
          <w:bdr w:val="single" w:sz="18" w:space="0" w:color="auto"/>
        </w:rPr>
        <w:t xml:space="preserve">A </w:t>
      </w:r>
      <w:r w:rsidRPr="00656601">
        <w:rPr>
          <w:rStyle w:val="Emphasis"/>
          <w:highlight w:val="green"/>
          <w:bdr w:val="single" w:sz="18" w:space="0" w:color="auto"/>
        </w:rPr>
        <w:t>THREAT TO SUSTAINABLE DEVELOPMENT</w:t>
      </w:r>
      <w:r w:rsidRPr="00656601">
        <w:rPr>
          <w:rStyle w:val="StyleUnderline"/>
          <w:highlight w:val="green"/>
        </w:rPr>
        <w:t xml:space="preserve"> </w:t>
      </w:r>
      <w:r w:rsidRPr="002D57C2">
        <w:rPr>
          <w:rStyle w:val="Emphasis"/>
        </w:rPr>
        <w:t xml:space="preserve">News is </w:t>
      </w:r>
      <w:r w:rsidRPr="00656601">
        <w:rPr>
          <w:rStyle w:val="Emphasis"/>
          <w:highlight w:val="green"/>
        </w:rPr>
        <w:t>no longer news</w:t>
      </w:r>
      <w:r w:rsidRPr="00656601">
        <w:rPr>
          <w:rStyle w:val="StyleUnderline"/>
        </w:rPr>
        <w:t>, as it is only those that have money that are newsworthy</w:t>
      </w:r>
      <w:r w:rsidRPr="002034E6">
        <w:rPr>
          <w:sz w:val="16"/>
        </w:rPr>
        <w:t xml:space="preserve">. The mass media </w:t>
      </w:r>
      <w:r w:rsidRPr="002034E6">
        <w:rPr>
          <w:rStyle w:val="Emphasis"/>
          <w:highlight w:val="green"/>
        </w:rPr>
        <w:t>news</w:t>
      </w:r>
      <w:r w:rsidRPr="002034E6">
        <w:rPr>
          <w:sz w:val="16"/>
          <w:highlight w:val="green"/>
        </w:rPr>
        <w:t xml:space="preserve"> </w:t>
      </w:r>
      <w:r w:rsidRPr="002034E6">
        <w:rPr>
          <w:sz w:val="16"/>
        </w:rPr>
        <w:t xml:space="preserve">is </w:t>
      </w:r>
      <w:r w:rsidRPr="002034E6">
        <w:rPr>
          <w:rStyle w:val="Emphasis"/>
          <w:highlight w:val="green"/>
        </w:rPr>
        <w:t xml:space="preserve">supposed to be an index of socio - political life of </w:t>
      </w:r>
      <w:r w:rsidRPr="002D57C2">
        <w:rPr>
          <w:rStyle w:val="Emphasis"/>
        </w:rPr>
        <w:t xml:space="preserve">the </w:t>
      </w:r>
      <w:r w:rsidRPr="002034E6">
        <w:rPr>
          <w:rStyle w:val="Emphasis"/>
          <w:highlight w:val="green"/>
        </w:rPr>
        <w:t xml:space="preserve">people, </w:t>
      </w:r>
      <w:r w:rsidRPr="002D57C2">
        <w:rPr>
          <w:rStyle w:val="Emphasis"/>
          <w:bdr w:val="single" w:sz="18" w:space="0" w:color="auto"/>
        </w:rPr>
        <w:t xml:space="preserve">but </w:t>
      </w:r>
      <w:r w:rsidRPr="002034E6">
        <w:rPr>
          <w:rStyle w:val="Emphasis"/>
          <w:highlight w:val="green"/>
          <w:bdr w:val="single" w:sz="18" w:space="0" w:color="auto"/>
        </w:rPr>
        <w:t>reverse is the case</w:t>
      </w:r>
      <w:r w:rsidRPr="002034E6">
        <w:rPr>
          <w:sz w:val="16"/>
        </w:rPr>
        <w:t xml:space="preserve">. </w:t>
      </w:r>
      <w:r w:rsidRPr="00656601">
        <w:rPr>
          <w:rStyle w:val="StyleUnderline"/>
        </w:rPr>
        <w:t xml:space="preserve">News </w:t>
      </w:r>
      <w:r w:rsidRPr="00656601">
        <w:rPr>
          <w:rStyle w:val="Emphasis"/>
          <w:highlight w:val="green"/>
        </w:rPr>
        <w:t>commercialisation</w:t>
      </w:r>
      <w:r w:rsidRPr="00656601">
        <w:rPr>
          <w:rStyle w:val="StyleUnderline"/>
          <w:highlight w:val="green"/>
        </w:rPr>
        <w:t xml:space="preserve"> </w:t>
      </w:r>
      <w:r w:rsidRPr="00656601">
        <w:rPr>
          <w:rStyle w:val="StyleUnderline"/>
        </w:rPr>
        <w:t xml:space="preserve">has </w:t>
      </w:r>
      <w:r w:rsidRPr="002D57C2">
        <w:rPr>
          <w:rStyle w:val="Emphasis"/>
        </w:rPr>
        <w:t xml:space="preserve">made the media to </w:t>
      </w:r>
      <w:r w:rsidRPr="009F6013">
        <w:rPr>
          <w:rStyle w:val="Emphasis"/>
          <w:highlight w:val="green"/>
        </w:rPr>
        <w:t>mortgage</w:t>
      </w:r>
      <w:r w:rsidRPr="009F6013">
        <w:rPr>
          <w:rStyle w:val="StyleUnderline"/>
          <w:highlight w:val="green"/>
        </w:rPr>
        <w:t xml:space="preserve"> </w:t>
      </w:r>
      <w:r w:rsidRPr="00656601">
        <w:rPr>
          <w:rStyle w:val="StyleUnderline"/>
        </w:rPr>
        <w:t xml:space="preserve">their consciences and </w:t>
      </w:r>
      <w:r w:rsidRPr="009F6013">
        <w:rPr>
          <w:rStyle w:val="Emphasis"/>
          <w:highlight w:val="green"/>
        </w:rPr>
        <w:t>professional ethics</w:t>
      </w:r>
      <w:r w:rsidRPr="00656601">
        <w:rPr>
          <w:rStyle w:val="StyleUnderline"/>
        </w:rPr>
        <w:t xml:space="preserve">, </w:t>
      </w:r>
      <w:r w:rsidRPr="009F6013">
        <w:rPr>
          <w:rStyle w:val="Emphasis"/>
          <w:highlight w:val="green"/>
          <w:bdr w:val="single" w:sz="18" w:space="0" w:color="auto"/>
        </w:rPr>
        <w:t xml:space="preserve">for political patronage </w:t>
      </w:r>
      <w:r w:rsidRPr="002D57C2">
        <w:rPr>
          <w:rStyle w:val="Emphasis"/>
          <w:bdr w:val="single" w:sz="18" w:space="0" w:color="auto"/>
        </w:rPr>
        <w:t>and appointments</w:t>
      </w:r>
      <w:r w:rsidRPr="00656601">
        <w:rPr>
          <w:rStyle w:val="StyleUnderline"/>
        </w:rPr>
        <w:t>.</w:t>
      </w:r>
      <w:r w:rsidRPr="002034E6">
        <w:rPr>
          <w:sz w:val="16"/>
        </w:rPr>
        <w:t xml:space="preserve"> Through their news, they hail every ruler until his tenure elapses. </w:t>
      </w:r>
      <w:r w:rsidRPr="009F6013">
        <w:rPr>
          <w:rStyle w:val="StyleUnderline"/>
        </w:rPr>
        <w:t xml:space="preserve">The media have established themselves as </w:t>
      </w:r>
      <w:r w:rsidRPr="009F6013">
        <w:rPr>
          <w:rStyle w:val="Emphasis"/>
          <w:highlight w:val="green"/>
        </w:rPr>
        <w:t xml:space="preserve">false shade to </w:t>
      </w:r>
      <w:r w:rsidRPr="002D57C2">
        <w:rPr>
          <w:rStyle w:val="Emphasis"/>
        </w:rPr>
        <w:t xml:space="preserve">the </w:t>
      </w:r>
      <w:r w:rsidRPr="009F6013">
        <w:rPr>
          <w:rStyle w:val="Emphasis"/>
          <w:highlight w:val="green"/>
        </w:rPr>
        <w:t>truth</w:t>
      </w:r>
      <w:r w:rsidRPr="002034E6">
        <w:rPr>
          <w:sz w:val="16"/>
        </w:rPr>
        <w:t xml:space="preserve">. </w:t>
      </w:r>
      <w:r w:rsidRPr="009F6013">
        <w:rPr>
          <w:rStyle w:val="StyleUnderline"/>
        </w:rPr>
        <w:t>The journalist who collects money from his interviewee will definitely write news to favour him</w:t>
      </w:r>
      <w:r w:rsidRPr="00190FF8">
        <w:rPr>
          <w:sz w:val="16"/>
        </w:rPr>
        <w:t xml:space="preserve">. </w:t>
      </w:r>
      <w:r w:rsidRPr="00190FF8">
        <w:rPr>
          <w:rStyle w:val="StyleUnderline"/>
        </w:rPr>
        <w:t>The news in the media is now presented against the background of the ruling class. T</w:t>
      </w:r>
      <w:r w:rsidRPr="00190FF8">
        <w:rPr>
          <w:sz w:val="16"/>
        </w:rPr>
        <w:t xml:space="preserve">hus, when someone who is wealthy has any activity even when he or she does not invite the journalists, they will troop there because of the personality involved. According to Ekwo, in Nwosu and Ekwo (1996, p.61): </w:t>
      </w:r>
      <w:r w:rsidRPr="00190FF8">
        <w:rPr>
          <w:rStyle w:val="StyleUnderline"/>
        </w:rPr>
        <w:t xml:space="preserve">The </w:t>
      </w:r>
      <w:r w:rsidRPr="00190FF8">
        <w:rPr>
          <w:rStyle w:val="Emphasis"/>
        </w:rPr>
        <w:t>social service</w:t>
      </w:r>
      <w:r w:rsidRPr="00190FF8">
        <w:rPr>
          <w:rStyle w:val="StyleUnderline"/>
        </w:rPr>
        <w:t xml:space="preserve"> </w:t>
      </w:r>
      <w:r w:rsidRPr="00190FF8">
        <w:rPr>
          <w:rStyle w:val="Emphasis"/>
        </w:rPr>
        <w:t>or public service role</w:t>
      </w:r>
      <w:r w:rsidRPr="00190FF8">
        <w:rPr>
          <w:rStyle w:val="StyleUnderline"/>
        </w:rPr>
        <w:t xml:space="preserve"> </w:t>
      </w:r>
      <w:r w:rsidRPr="00190FF8">
        <w:rPr>
          <w:rStyle w:val="Emphasis"/>
        </w:rPr>
        <w:t>of</w:t>
      </w:r>
      <w:r w:rsidRPr="00190FF8">
        <w:rPr>
          <w:rStyle w:val="StyleUnderline"/>
        </w:rPr>
        <w:t xml:space="preserve"> the communication </w:t>
      </w:r>
      <w:r w:rsidRPr="00190FF8">
        <w:rPr>
          <w:rStyle w:val="Emphasis"/>
        </w:rPr>
        <w:t>media</w:t>
      </w:r>
      <w:r w:rsidRPr="00190FF8">
        <w:rPr>
          <w:rStyle w:val="StyleUnderline"/>
        </w:rPr>
        <w:t xml:space="preserve">, especially the electronic media has </w:t>
      </w:r>
      <w:r w:rsidRPr="00190FF8">
        <w:rPr>
          <w:rStyle w:val="Emphasis"/>
        </w:rPr>
        <w:t>diminished</w:t>
      </w:r>
      <w:r w:rsidRPr="00190FF8">
        <w:rPr>
          <w:rStyle w:val="StyleUnderline"/>
        </w:rPr>
        <w:t xml:space="preserve"> considerably, </w:t>
      </w:r>
      <w:r w:rsidRPr="00190FF8">
        <w:rPr>
          <w:rStyle w:val="Emphasis"/>
        </w:rPr>
        <w:t>paving way to</w:t>
      </w:r>
      <w:r w:rsidRPr="00190FF8">
        <w:rPr>
          <w:rStyle w:val="StyleUnderline"/>
        </w:rPr>
        <w:t xml:space="preserve"> a situation whereby access to the </w:t>
      </w:r>
      <w:r w:rsidRPr="00190FF8">
        <w:rPr>
          <w:rStyle w:val="Emphasis"/>
        </w:rPr>
        <w:t>media</w:t>
      </w:r>
      <w:r w:rsidRPr="00190FF8">
        <w:rPr>
          <w:rStyle w:val="StyleUnderline"/>
        </w:rPr>
        <w:t xml:space="preserve"> is </w:t>
      </w:r>
      <w:r w:rsidRPr="00190FF8">
        <w:rPr>
          <w:rStyle w:val="Emphasis"/>
        </w:rPr>
        <w:t>guaranteed</w:t>
      </w:r>
      <w:r w:rsidRPr="00190FF8">
        <w:rPr>
          <w:rStyle w:val="StyleUnderline"/>
        </w:rPr>
        <w:t xml:space="preserve"> </w:t>
      </w:r>
      <w:r w:rsidRPr="00190FF8">
        <w:rPr>
          <w:rStyle w:val="Emphasis"/>
        </w:rPr>
        <w:t xml:space="preserve">by </w:t>
      </w:r>
      <w:r w:rsidRPr="00190FF8">
        <w:rPr>
          <w:rStyle w:val="Emphasis"/>
          <w:bdr w:val="single" w:sz="18" w:space="0" w:color="auto"/>
        </w:rPr>
        <w:t>how much money one can offer to the media</w:t>
      </w:r>
      <w:r w:rsidRPr="00190FF8">
        <w:rPr>
          <w:sz w:val="16"/>
        </w:rPr>
        <w:t xml:space="preserve">. This practice tagged commercialisation of news as different from advertising in the media, is one of the most recent but, dangerous developments in Nigeria media industry, dating from 1988. Ekwo’s assertion shows that what determines news is how much money one is able to offer to the media. </w:t>
      </w:r>
      <w:r w:rsidRPr="00190FF8">
        <w:rPr>
          <w:rStyle w:val="Emphasis"/>
        </w:rPr>
        <w:t>News values</w:t>
      </w:r>
      <w:r w:rsidRPr="00190FF8">
        <w:rPr>
          <w:rStyle w:val="StyleUnderline"/>
        </w:rPr>
        <w:t xml:space="preserve">, which include timeliness, significance, prominence, proximity, among others, are </w:t>
      </w:r>
      <w:r w:rsidRPr="00190FF8">
        <w:rPr>
          <w:rStyle w:val="Emphasis"/>
        </w:rPr>
        <w:t>no longer used as basis</w:t>
      </w:r>
      <w:r w:rsidRPr="00190FF8">
        <w:rPr>
          <w:rStyle w:val="StyleUnderline"/>
        </w:rPr>
        <w:t xml:space="preserve"> for judging the news to be aired to the audiencemembers</w:t>
      </w:r>
      <w:r w:rsidRPr="00190FF8">
        <w:rPr>
          <w:sz w:val="16"/>
        </w:rPr>
        <w:t>. This development, which according to Ekwo, in Nwosu and Ekwo (1996) dates back to 1988, has persisted till now</w:t>
      </w:r>
      <w:r w:rsidRPr="00190FF8">
        <w:rPr>
          <w:rStyle w:val="StyleUnderline"/>
        </w:rPr>
        <w:t>, as most journalists even demand for money from</w:t>
      </w:r>
      <w:r w:rsidRPr="002034E6">
        <w:rPr>
          <w:rStyle w:val="StyleUnderline"/>
        </w:rPr>
        <w:t xml:space="preserve"> their interviewees when they go out to conduct interviews.</w:t>
      </w:r>
      <w:r w:rsidRPr="002034E6">
        <w:rPr>
          <w:sz w:val="16"/>
        </w:rPr>
        <w:t xml:space="preserve"> Thus, </w:t>
      </w:r>
      <w:r w:rsidRPr="002D57C2">
        <w:rPr>
          <w:rStyle w:val="Emphasis"/>
        </w:rPr>
        <w:t xml:space="preserve">it becomes </w:t>
      </w:r>
      <w:r w:rsidRPr="002034E6">
        <w:rPr>
          <w:rStyle w:val="Emphasis"/>
          <w:highlight w:val="green"/>
        </w:rPr>
        <w:t>difficult for</w:t>
      </w:r>
      <w:r w:rsidRPr="002034E6">
        <w:rPr>
          <w:rStyle w:val="StyleUnderline"/>
          <w:highlight w:val="green"/>
        </w:rPr>
        <w:t xml:space="preserve"> </w:t>
      </w:r>
      <w:r w:rsidRPr="002D57C2">
        <w:rPr>
          <w:rStyle w:val="Emphasis"/>
        </w:rPr>
        <w:t>the poor and illiterate</w:t>
      </w:r>
      <w:r w:rsidRPr="002D57C2">
        <w:rPr>
          <w:rStyle w:val="StyleUnderline"/>
        </w:rPr>
        <w:t xml:space="preserve"> </w:t>
      </w:r>
      <w:r w:rsidRPr="002034E6">
        <w:rPr>
          <w:rStyle w:val="Emphasis"/>
          <w:highlight w:val="green"/>
        </w:rPr>
        <w:t>people</w:t>
      </w:r>
      <w:r w:rsidRPr="002034E6">
        <w:rPr>
          <w:rStyle w:val="StyleUnderline"/>
          <w:highlight w:val="green"/>
        </w:rPr>
        <w:t xml:space="preserve"> </w:t>
      </w:r>
      <w:r w:rsidRPr="002D57C2">
        <w:rPr>
          <w:rStyle w:val="Emphasis"/>
        </w:rPr>
        <w:t>who are</w:t>
      </w:r>
      <w:r w:rsidRPr="002D57C2">
        <w:rPr>
          <w:rStyle w:val="StyleUnderline"/>
        </w:rPr>
        <w:t xml:space="preserve"> </w:t>
      </w:r>
      <w:r w:rsidRPr="002034E6">
        <w:rPr>
          <w:rStyle w:val="StyleUnderline"/>
        </w:rPr>
        <w:t xml:space="preserve">constantly </w:t>
      </w:r>
      <w:r w:rsidRPr="002034E6">
        <w:rPr>
          <w:rStyle w:val="Emphasis"/>
          <w:highlight w:val="green"/>
        </w:rPr>
        <w:t>seeking</w:t>
      </w:r>
      <w:r w:rsidRPr="002034E6">
        <w:rPr>
          <w:rStyle w:val="StyleUnderline"/>
          <w:highlight w:val="green"/>
        </w:rPr>
        <w:t xml:space="preserve"> </w:t>
      </w:r>
      <w:r w:rsidRPr="002034E6">
        <w:rPr>
          <w:rStyle w:val="StyleUnderline"/>
        </w:rPr>
        <w:t xml:space="preserve">new </w:t>
      </w:r>
      <w:r w:rsidRPr="002034E6">
        <w:rPr>
          <w:rStyle w:val="Emphasis"/>
          <w:highlight w:val="green"/>
        </w:rPr>
        <w:t>ways to make government</w:t>
      </w:r>
      <w:r w:rsidRPr="002034E6">
        <w:rPr>
          <w:rStyle w:val="StyleUnderline"/>
        </w:rPr>
        <w:t xml:space="preserve"> to be </w:t>
      </w:r>
      <w:r w:rsidRPr="002034E6">
        <w:rPr>
          <w:rStyle w:val="Emphasis"/>
          <w:highlight w:val="green"/>
        </w:rPr>
        <w:t>aware</w:t>
      </w:r>
      <w:r w:rsidRPr="002034E6">
        <w:rPr>
          <w:rStyle w:val="StyleUnderline"/>
          <w:highlight w:val="green"/>
        </w:rPr>
        <w:t xml:space="preserve"> </w:t>
      </w:r>
      <w:r w:rsidRPr="002D57C2">
        <w:rPr>
          <w:rStyle w:val="Emphasis"/>
          <w:highlight w:val="green"/>
        </w:rPr>
        <w:t>of</w:t>
      </w:r>
      <w:r w:rsidRPr="002034E6">
        <w:rPr>
          <w:rStyle w:val="StyleUnderline"/>
        </w:rPr>
        <w:t xml:space="preserve"> their opinions, </w:t>
      </w:r>
      <w:r w:rsidRPr="00190FF8">
        <w:rPr>
          <w:rStyle w:val="Emphasis"/>
          <w:highlight w:val="green"/>
        </w:rPr>
        <w:t>needs</w:t>
      </w:r>
      <w:r w:rsidRPr="002034E6">
        <w:rPr>
          <w:rStyle w:val="StyleUnderline"/>
        </w:rPr>
        <w:t xml:space="preserve">, grievances and most importantly, make themselves communicatively interactive, </w:t>
      </w:r>
      <w:r w:rsidRPr="002D57C2">
        <w:rPr>
          <w:rStyle w:val="Emphasis"/>
          <w:bdr w:val="single" w:sz="18" w:space="0" w:color="auto"/>
        </w:rPr>
        <w:t xml:space="preserve">are </w:t>
      </w:r>
      <w:r w:rsidRPr="002034E6">
        <w:rPr>
          <w:rStyle w:val="Emphasis"/>
          <w:highlight w:val="green"/>
          <w:bdr w:val="single" w:sz="18" w:space="0" w:color="auto"/>
        </w:rPr>
        <w:t xml:space="preserve">denied </w:t>
      </w:r>
      <w:r w:rsidRPr="002D57C2">
        <w:rPr>
          <w:rStyle w:val="Emphasis"/>
          <w:bdr w:val="single" w:sz="18" w:space="0" w:color="auto"/>
        </w:rPr>
        <w:t xml:space="preserve">of their </w:t>
      </w:r>
      <w:r w:rsidRPr="002034E6">
        <w:rPr>
          <w:rStyle w:val="Emphasis"/>
          <w:highlight w:val="green"/>
          <w:bdr w:val="single" w:sz="18" w:space="0" w:color="auto"/>
        </w:rPr>
        <w:t>rights</w:t>
      </w:r>
      <w:r w:rsidRPr="002034E6">
        <w:rPr>
          <w:rStyle w:val="StyleUnderline"/>
          <w:highlight w:val="green"/>
        </w:rPr>
        <w:t xml:space="preserve"> </w:t>
      </w:r>
      <w:r w:rsidRPr="00190FF8">
        <w:rPr>
          <w:rStyle w:val="Emphasis"/>
          <w:highlight w:val="green"/>
        </w:rPr>
        <w:t xml:space="preserve">because they cannot afford to pay </w:t>
      </w:r>
      <w:r w:rsidRPr="002D57C2">
        <w:rPr>
          <w:rStyle w:val="Emphasis"/>
        </w:rPr>
        <w:t>what the rich people pay</w:t>
      </w:r>
      <w:r w:rsidRPr="002034E6">
        <w:rPr>
          <w:sz w:val="16"/>
        </w:rPr>
        <w:t xml:space="preserve">. The </w:t>
      </w:r>
      <w:r w:rsidRPr="002034E6">
        <w:rPr>
          <w:rStyle w:val="StyleUnderline"/>
        </w:rPr>
        <w:t>mass media now only promote the interests of those who are wealthy in the society, neglecting those who are poor</w:t>
      </w:r>
      <w:r w:rsidRPr="002034E6">
        <w:rPr>
          <w:sz w:val="16"/>
        </w:rPr>
        <w:t>. This explains why MacBride (1980), cited by Ekwo in Nwosu and Ekw (1996, p.61) posits that “</w:t>
      </w:r>
      <w:r w:rsidRPr="002034E6">
        <w:rPr>
          <w:rStyle w:val="StyleUnderline"/>
        </w:rPr>
        <w:t>unknown to many perhaps, is the fact that not all the news stories they hear these days from the radio, watch on television and even read from the newspaper and magazines, are or used purely because of their news values</w:t>
      </w:r>
      <w:r w:rsidRPr="002034E6">
        <w:rPr>
          <w:sz w:val="16"/>
        </w:rPr>
        <w:t xml:space="preserve">”. In journalism, there are traditional criteria for judging certain events, ideas, places and personalities as newsworthy, </w:t>
      </w:r>
      <w:r w:rsidRPr="002034E6">
        <w:rPr>
          <w:rStyle w:val="StyleUnderline"/>
        </w:rPr>
        <w:t>but today, such journalistic criteria are giving way to a situation whereby important developments are pushed aside by unimportant and even trivial news items concerning urban events and the activities of personalities</w:t>
      </w:r>
      <w:r w:rsidRPr="002034E6">
        <w:rPr>
          <w:sz w:val="16"/>
        </w:rPr>
        <w:t>. Nnorom (1994), cited by Ekwo, in Nwosu and Ekwo (1996</w:t>
      </w:r>
      <w:r w:rsidRPr="002034E6">
        <w:rPr>
          <w:rStyle w:val="StyleUnderline"/>
        </w:rPr>
        <w:t>) describes news commercialisation as a phenomenon whereby the electronic media report as news or news analysis, a commercial message by an unidentified or unidentifiable sponsor, giving the audience the impression that the news is fair, objective and socially responsible</w:t>
      </w:r>
      <w:r w:rsidRPr="002034E6">
        <w:rPr>
          <w:sz w:val="16"/>
        </w:rPr>
        <w:t xml:space="preserve">. This unwholesome practice has negative effects on the media and the society at large. The </w:t>
      </w:r>
      <w:r w:rsidRPr="002D57C2">
        <w:rPr>
          <w:rStyle w:val="Emphasis"/>
        </w:rPr>
        <w:t>impacts</w:t>
      </w:r>
      <w:r w:rsidRPr="002D57C2">
        <w:rPr>
          <w:sz w:val="16"/>
        </w:rPr>
        <w:t xml:space="preserve"> </w:t>
      </w:r>
      <w:r w:rsidRPr="002034E6">
        <w:rPr>
          <w:sz w:val="16"/>
        </w:rPr>
        <w:t xml:space="preserve">as noted by Asemah (2011, p.34) </w:t>
      </w:r>
      <w:r w:rsidRPr="002034E6">
        <w:rPr>
          <w:rStyle w:val="StyleUnderline"/>
        </w:rPr>
        <w:t>are: a. it has</w:t>
      </w:r>
      <w:r w:rsidRPr="002034E6">
        <w:rPr>
          <w:sz w:val="16"/>
        </w:rPr>
        <w:t xml:space="preserve"> </w:t>
      </w:r>
      <w:r w:rsidRPr="002D57C2">
        <w:rPr>
          <w:rStyle w:val="Emphasis"/>
        </w:rPr>
        <w:t xml:space="preserve">given birth to a situation whereby </w:t>
      </w:r>
      <w:r w:rsidRPr="002034E6">
        <w:rPr>
          <w:rStyle w:val="Emphasis"/>
          <w:highlight w:val="green"/>
        </w:rPr>
        <w:t xml:space="preserve">news </w:t>
      </w:r>
      <w:r w:rsidRPr="002D57C2">
        <w:rPr>
          <w:rStyle w:val="Emphasis"/>
        </w:rPr>
        <w:t xml:space="preserve">is </w:t>
      </w:r>
      <w:r w:rsidRPr="002034E6">
        <w:rPr>
          <w:rStyle w:val="Emphasis"/>
          <w:highlight w:val="green"/>
        </w:rPr>
        <w:t xml:space="preserve">narrowly defined against </w:t>
      </w:r>
      <w:r w:rsidRPr="002D57C2">
        <w:rPr>
          <w:rStyle w:val="Emphasis"/>
        </w:rPr>
        <w:t xml:space="preserve">the </w:t>
      </w:r>
      <w:r w:rsidRPr="002034E6">
        <w:rPr>
          <w:rStyle w:val="Emphasis"/>
          <w:highlight w:val="green"/>
          <w:bdr w:val="single" w:sz="18" w:space="0" w:color="auto"/>
        </w:rPr>
        <w:t xml:space="preserve">weight of the </w:t>
      </w:r>
      <w:r w:rsidRPr="002D57C2">
        <w:rPr>
          <w:rStyle w:val="Emphasis"/>
          <w:bdr w:val="single" w:sz="18" w:space="0" w:color="auto"/>
        </w:rPr>
        <w:t xml:space="preserve">news </w:t>
      </w:r>
      <w:r w:rsidRPr="002034E6">
        <w:rPr>
          <w:rStyle w:val="Emphasis"/>
          <w:highlight w:val="green"/>
          <w:bdr w:val="single" w:sz="18" w:space="0" w:color="auto"/>
        </w:rPr>
        <w:t>source’s pocket</w:t>
      </w:r>
      <w:r w:rsidRPr="002034E6">
        <w:rPr>
          <w:rStyle w:val="StyleUnderline"/>
        </w:rPr>
        <w:t>. The media, whether print or electronic, now use money as criteria for publishing news;</w:t>
      </w:r>
      <w:r w:rsidRPr="002034E6">
        <w:rPr>
          <w:sz w:val="16"/>
        </w:rPr>
        <w:t xml:space="preserve"> </w:t>
      </w:r>
      <w:r w:rsidRPr="002034E6">
        <w:rPr>
          <w:rStyle w:val="StyleUnderline"/>
        </w:rPr>
        <w:t xml:space="preserve">b. another problem is the </w:t>
      </w:r>
      <w:r w:rsidRPr="002034E6">
        <w:rPr>
          <w:rStyle w:val="Emphasis"/>
          <w:highlight w:val="green"/>
          <w:bdr w:val="single" w:sz="18" w:space="0" w:color="auto"/>
        </w:rPr>
        <w:t xml:space="preserve">censorship </w:t>
      </w:r>
      <w:r w:rsidRPr="002D57C2">
        <w:rPr>
          <w:rStyle w:val="Emphasis"/>
          <w:bdr w:val="single" w:sz="18" w:space="0" w:color="auto"/>
        </w:rPr>
        <w:t>and gate keeping</w:t>
      </w:r>
      <w:r w:rsidRPr="002D57C2">
        <w:rPr>
          <w:rStyle w:val="StyleUnderline"/>
        </w:rPr>
        <w:t xml:space="preserve"> </w:t>
      </w:r>
      <w:r w:rsidRPr="002034E6">
        <w:rPr>
          <w:rStyle w:val="StyleUnderline"/>
        </w:rPr>
        <w:t>problem, which news commercialisation constitutes for the editor.</w:t>
      </w:r>
      <w:r w:rsidRPr="002034E6">
        <w:rPr>
          <w:sz w:val="16"/>
        </w:rPr>
        <w:t xml:space="preserve"> The editor is handicapped under the commercialisation policy. </w:t>
      </w:r>
      <w:r w:rsidRPr="002034E6">
        <w:rPr>
          <w:rStyle w:val="StyleUnderline"/>
        </w:rPr>
        <w:t>It is the duty of the editor to always edit stories, but, under the news commercialisation policy, the editor cannot edit stories according to known standards or principles in journalism</w:t>
      </w:r>
      <w:r w:rsidRPr="002034E6">
        <w:rPr>
          <w:sz w:val="16"/>
        </w:rPr>
        <w:t xml:space="preserve">. He has to be so meticulous in the process of editing, </w:t>
      </w:r>
      <w:r w:rsidRPr="002034E6">
        <w:rPr>
          <w:rStyle w:val="StyleUnderline"/>
        </w:rPr>
        <w:t>so that he will not edit the substance and length of the story that has been paid for</w:t>
      </w:r>
      <w:r w:rsidRPr="002034E6">
        <w:rPr>
          <w:sz w:val="16"/>
        </w:rPr>
        <w:t xml:space="preserve">. Any story that has been paid for is not to be edited because, it has automatically become a sacred cow” that is, subjects or issues that get favour of the media houses. The ability of the editor to judge what is news or not is completely restricted because, money becomes the evaluator and perhaps the editor; </w:t>
      </w:r>
      <w:r w:rsidRPr="002034E6">
        <w:rPr>
          <w:rStyle w:val="StyleUnderline"/>
        </w:rPr>
        <w:t>c.</w:t>
      </w:r>
      <w:r w:rsidRPr="002034E6">
        <w:rPr>
          <w:sz w:val="16"/>
        </w:rPr>
        <w:t xml:space="preserve"> </w:t>
      </w:r>
      <w:r w:rsidRPr="002034E6">
        <w:rPr>
          <w:rStyle w:val="Emphasis"/>
          <w:highlight w:val="green"/>
        </w:rPr>
        <w:t>loss of credibility</w:t>
      </w:r>
      <w:r w:rsidRPr="002034E6">
        <w:rPr>
          <w:rStyle w:val="StyleUnderline"/>
        </w:rPr>
        <w:t xml:space="preserve">. The news commercialisation policy has made journalists to lose credibility because, </w:t>
      </w:r>
      <w:r w:rsidRPr="002D57C2">
        <w:rPr>
          <w:rStyle w:val="Emphasis"/>
        </w:rPr>
        <w:t>it is</w:t>
      </w:r>
      <w:r w:rsidRPr="002D57C2">
        <w:rPr>
          <w:rStyle w:val="StyleUnderline"/>
        </w:rPr>
        <w:t xml:space="preserve"> </w:t>
      </w:r>
      <w:r w:rsidRPr="002034E6">
        <w:rPr>
          <w:rStyle w:val="StyleUnderline"/>
        </w:rPr>
        <w:t xml:space="preserve">now </w:t>
      </w:r>
      <w:r w:rsidRPr="002034E6">
        <w:rPr>
          <w:rStyle w:val="Emphasis"/>
          <w:highlight w:val="green"/>
        </w:rPr>
        <w:t>believed</w:t>
      </w:r>
      <w:r w:rsidRPr="002034E6">
        <w:rPr>
          <w:rStyle w:val="StyleUnderline"/>
          <w:highlight w:val="green"/>
        </w:rPr>
        <w:t xml:space="preserve"> </w:t>
      </w:r>
      <w:r w:rsidRPr="002034E6">
        <w:rPr>
          <w:rStyle w:val="StyleUnderline"/>
        </w:rPr>
        <w:t xml:space="preserve">that </w:t>
      </w:r>
      <w:r w:rsidRPr="002034E6">
        <w:rPr>
          <w:rStyle w:val="Emphasis"/>
          <w:highlight w:val="green"/>
        </w:rPr>
        <w:t xml:space="preserve">they pay attention to </w:t>
      </w:r>
      <w:r w:rsidRPr="002D57C2">
        <w:rPr>
          <w:rStyle w:val="Emphasis"/>
        </w:rPr>
        <w:t xml:space="preserve">the </w:t>
      </w:r>
      <w:r w:rsidRPr="002034E6">
        <w:rPr>
          <w:rStyle w:val="Emphasis"/>
          <w:highlight w:val="green"/>
        </w:rPr>
        <w:t xml:space="preserve">wealthy people </w:t>
      </w:r>
      <w:r w:rsidRPr="008B736E">
        <w:rPr>
          <w:rStyle w:val="Emphasis"/>
          <w:bdr w:val="single" w:sz="18" w:space="0" w:color="auto"/>
        </w:rPr>
        <w:t>who can pay for news</w:t>
      </w:r>
      <w:r w:rsidRPr="002034E6">
        <w:rPr>
          <w:rStyle w:val="StyleUnderline"/>
        </w:rPr>
        <w:t xml:space="preserve"> so that they can suppress, twist and falsify the stories; and d. government of some countries may bribe journalists to write favourable news items about its policies and programmes, even when they are inimical to public interest.</w:t>
      </w:r>
    </w:p>
    <w:p w14:paraId="7D5EA2EE" w14:textId="77777777" w:rsidR="00F0729E" w:rsidRDefault="00F0729E" w:rsidP="00F0729E">
      <w:pPr>
        <w:pStyle w:val="Heading4"/>
      </w:pPr>
      <w:r>
        <w:t xml:space="preserve">Prioritizing Objectivity shifts Media Reporting to the </w:t>
      </w:r>
      <w:r>
        <w:rPr>
          <w:u w:val="single"/>
        </w:rPr>
        <w:t>Public Interest</w:t>
      </w:r>
      <w:r>
        <w:t xml:space="preserve"> of </w:t>
      </w:r>
      <w:r>
        <w:rPr>
          <w:u w:val="single"/>
        </w:rPr>
        <w:t>Truth</w:t>
      </w:r>
      <w:r>
        <w:t xml:space="preserve"> and </w:t>
      </w:r>
      <w:r>
        <w:rPr>
          <w:u w:val="single"/>
        </w:rPr>
        <w:t>Free Information Flows</w:t>
      </w:r>
      <w:r>
        <w:t xml:space="preserve"> – that’s vital to </w:t>
      </w:r>
      <w:r>
        <w:rPr>
          <w:u w:val="single"/>
        </w:rPr>
        <w:t>any</w:t>
      </w:r>
      <w:r>
        <w:t xml:space="preserve"> Functioning Democracy.</w:t>
      </w:r>
    </w:p>
    <w:p w14:paraId="329D83B1" w14:textId="77777777" w:rsidR="00F0729E" w:rsidRDefault="00F0729E" w:rsidP="00F0729E">
      <w:r w:rsidRPr="00D258BD">
        <w:rPr>
          <w:rStyle w:val="Style13ptBold"/>
        </w:rPr>
        <w:t>Asogwa</w:t>
      </w:r>
      <w:r>
        <w:rPr>
          <w:rStyle w:val="Style13ptBold"/>
        </w:rPr>
        <w:t xml:space="preserve"> et Al 12</w:t>
      </w:r>
      <w:r w:rsidRPr="00D258BD">
        <w:t>, Chika Euphemia, and Ezekiel S. Asemah. "News commercialisation, objective journalism practice and the sustenance of democracy in Nigeria." Higher education of social science 3.2 (2012): 27-34.</w:t>
      </w:r>
      <w:r>
        <w:t xml:space="preserve"> (</w:t>
      </w:r>
      <w:r w:rsidRPr="00D258BD">
        <w:t>Head, Department of Mass Communication, Kogi State University, Anyigba, Kogi State, Nigeria.</w:t>
      </w:r>
      <w:r>
        <w:t xml:space="preserve">)//Elmer  </w:t>
      </w:r>
    </w:p>
    <w:p w14:paraId="5FD1E142" w14:textId="77777777" w:rsidR="00F0729E" w:rsidRPr="00190FF8" w:rsidRDefault="00F0729E" w:rsidP="00F0729E">
      <w:pPr>
        <w:rPr>
          <w:sz w:val="16"/>
        </w:rPr>
      </w:pPr>
      <w:r w:rsidRPr="002034E6">
        <w:rPr>
          <w:rStyle w:val="Emphasis"/>
          <w:highlight w:val="green"/>
          <w:bdr w:val="single" w:sz="18" w:space="0" w:color="auto"/>
        </w:rPr>
        <w:t>OBJECTIVE JOURNALISM BUILDS DEMOCRACY</w:t>
      </w:r>
      <w:r w:rsidRPr="0029146C">
        <w:rPr>
          <w:sz w:val="16"/>
          <w:highlight w:val="green"/>
        </w:rPr>
        <w:t xml:space="preserve"> </w:t>
      </w:r>
      <w:r w:rsidRPr="0070329C">
        <w:rPr>
          <w:rStyle w:val="Emphasis"/>
        </w:rPr>
        <w:t>Journalism has a lot to contribute to the development of democracy</w:t>
      </w:r>
      <w:r w:rsidRPr="0029146C">
        <w:rPr>
          <w:sz w:val="16"/>
        </w:rPr>
        <w:t xml:space="preserve">, </w:t>
      </w:r>
      <w:r w:rsidRPr="002034E6">
        <w:rPr>
          <w:rStyle w:val="StyleUnderline"/>
        </w:rPr>
        <w:t>not only</w:t>
      </w:r>
      <w:r w:rsidRPr="0029146C">
        <w:rPr>
          <w:sz w:val="16"/>
        </w:rPr>
        <w:t xml:space="preserve"> </w:t>
      </w:r>
      <w:r w:rsidRPr="00833060">
        <w:rPr>
          <w:rStyle w:val="Emphasis"/>
        </w:rPr>
        <w:t>in</w:t>
      </w:r>
      <w:r w:rsidRPr="00833060">
        <w:rPr>
          <w:sz w:val="16"/>
        </w:rPr>
        <w:t xml:space="preserve"> </w:t>
      </w:r>
      <w:r w:rsidRPr="002034E6">
        <w:rPr>
          <w:rStyle w:val="StyleUnderline"/>
        </w:rPr>
        <w:t xml:space="preserve">Nigeria, </w:t>
      </w:r>
      <w:r w:rsidRPr="00833060">
        <w:rPr>
          <w:rStyle w:val="StyleUnderline"/>
        </w:rPr>
        <w:t>but</w:t>
      </w:r>
      <w:r w:rsidRPr="00833060">
        <w:rPr>
          <w:sz w:val="16"/>
        </w:rPr>
        <w:t xml:space="preserve"> </w:t>
      </w:r>
      <w:r w:rsidRPr="00833060">
        <w:rPr>
          <w:rStyle w:val="Emphasis"/>
          <w:bdr w:val="single" w:sz="18" w:space="0" w:color="auto"/>
        </w:rPr>
        <w:t>the entire world</w:t>
      </w:r>
      <w:r w:rsidRPr="0029146C">
        <w:rPr>
          <w:sz w:val="16"/>
        </w:rPr>
        <w:t xml:space="preserve">. </w:t>
      </w:r>
      <w:r w:rsidRPr="002034E6">
        <w:rPr>
          <w:rStyle w:val="StyleUnderline"/>
        </w:rPr>
        <w:t xml:space="preserve">Objective journalism entails that the </w:t>
      </w:r>
      <w:r w:rsidRPr="00375F1D">
        <w:rPr>
          <w:rStyle w:val="Emphasis"/>
          <w:highlight w:val="green"/>
        </w:rPr>
        <w:t xml:space="preserve">journalist </w:t>
      </w:r>
      <w:r w:rsidRPr="0070329C">
        <w:rPr>
          <w:rStyle w:val="Emphasis"/>
        </w:rPr>
        <w:t xml:space="preserve">should </w:t>
      </w:r>
      <w:r w:rsidRPr="00375F1D">
        <w:rPr>
          <w:rStyle w:val="Emphasis"/>
          <w:highlight w:val="green"/>
        </w:rPr>
        <w:t>detach</w:t>
      </w:r>
      <w:r w:rsidRPr="00375F1D">
        <w:rPr>
          <w:rStyle w:val="StyleUnderline"/>
          <w:highlight w:val="green"/>
        </w:rPr>
        <w:t xml:space="preserve"> </w:t>
      </w:r>
      <w:r w:rsidRPr="002034E6">
        <w:rPr>
          <w:rStyle w:val="StyleUnderline"/>
        </w:rPr>
        <w:t>him or herself from whatever stories that are being conveyed to the people</w:t>
      </w:r>
      <w:r w:rsidRPr="0029146C">
        <w:rPr>
          <w:sz w:val="16"/>
        </w:rPr>
        <w:t xml:space="preserve">. </w:t>
      </w:r>
      <w:r w:rsidRPr="00833060">
        <w:rPr>
          <w:rStyle w:val="Emphasis"/>
        </w:rPr>
        <w:t xml:space="preserve">When journalist collects bribe from news sources to </w:t>
      </w:r>
      <w:r w:rsidRPr="00833060">
        <w:rPr>
          <w:rStyle w:val="Emphasis"/>
          <w:highlight w:val="green"/>
        </w:rPr>
        <w:t>twist stories</w:t>
      </w:r>
      <w:r w:rsidRPr="00833060">
        <w:rPr>
          <w:rStyle w:val="Emphasis"/>
        </w:rPr>
        <w:t xml:space="preserve">, it will definitely </w:t>
      </w:r>
      <w:r w:rsidRPr="00833060">
        <w:rPr>
          <w:rStyle w:val="Emphasis"/>
          <w:highlight w:val="green"/>
        </w:rPr>
        <w:t xml:space="preserve">lead to </w:t>
      </w:r>
      <w:r w:rsidRPr="00833060">
        <w:rPr>
          <w:rStyle w:val="Emphasis"/>
        </w:rPr>
        <w:t xml:space="preserve">one </w:t>
      </w:r>
      <w:r w:rsidRPr="00833060">
        <w:rPr>
          <w:rStyle w:val="Emphasis"/>
          <w:highlight w:val="green"/>
        </w:rPr>
        <w:t>problem</w:t>
      </w:r>
      <w:r w:rsidRPr="00833060">
        <w:rPr>
          <w:sz w:val="16"/>
        </w:rPr>
        <w:t xml:space="preserve"> </w:t>
      </w:r>
      <w:r w:rsidRPr="0029146C">
        <w:rPr>
          <w:sz w:val="16"/>
        </w:rPr>
        <w:t xml:space="preserve">or the other. </w:t>
      </w:r>
      <w:r w:rsidRPr="00375F1D">
        <w:rPr>
          <w:rStyle w:val="StyleUnderline"/>
        </w:rPr>
        <w:t>The press articulates public conscience through focusing attention on issues and concerns of public interest. It sets the public agenda</w:t>
      </w:r>
      <w:r w:rsidRPr="0029146C">
        <w:rPr>
          <w:sz w:val="16"/>
        </w:rPr>
        <w:t xml:space="preserve">. </w:t>
      </w:r>
      <w:r w:rsidRPr="00375F1D">
        <w:rPr>
          <w:rStyle w:val="StyleUnderline"/>
        </w:rPr>
        <w:t xml:space="preserve">As a purveyor of public opinion, </w:t>
      </w:r>
      <w:r w:rsidRPr="0070329C">
        <w:rPr>
          <w:rStyle w:val="Emphasis"/>
          <w:bdr w:val="single" w:sz="18" w:space="0" w:color="auto"/>
        </w:rPr>
        <w:t xml:space="preserve">it </w:t>
      </w:r>
      <w:r w:rsidRPr="00375F1D">
        <w:rPr>
          <w:rStyle w:val="Emphasis"/>
          <w:highlight w:val="green"/>
          <w:bdr w:val="single" w:sz="18" w:space="0" w:color="auto"/>
        </w:rPr>
        <w:t>expresses public sentiment</w:t>
      </w:r>
      <w:r w:rsidRPr="00375F1D">
        <w:rPr>
          <w:rStyle w:val="StyleUnderline"/>
          <w:highlight w:val="green"/>
        </w:rPr>
        <w:t xml:space="preserve"> </w:t>
      </w:r>
      <w:r w:rsidRPr="00375F1D">
        <w:rPr>
          <w:rStyle w:val="StyleUnderline"/>
        </w:rPr>
        <w:t>on any given subject, which is entertained by the best informed, most intelligent and most moral persons in the community.</w:t>
      </w:r>
      <w:r w:rsidRPr="0029146C">
        <w:rPr>
          <w:sz w:val="16"/>
        </w:rPr>
        <w:t xml:space="preserve"> </w:t>
      </w:r>
      <w:r w:rsidRPr="0070329C">
        <w:rPr>
          <w:rStyle w:val="Emphasis"/>
        </w:rPr>
        <w:t xml:space="preserve">If </w:t>
      </w:r>
      <w:r w:rsidRPr="00375F1D">
        <w:rPr>
          <w:rStyle w:val="Emphasis"/>
          <w:highlight w:val="green"/>
        </w:rPr>
        <w:t>journalism</w:t>
      </w:r>
      <w:r w:rsidRPr="00833060">
        <w:rPr>
          <w:rStyle w:val="Emphasis"/>
        </w:rPr>
        <w:t xml:space="preserve"> is to </w:t>
      </w:r>
      <w:r w:rsidRPr="00375F1D">
        <w:rPr>
          <w:rStyle w:val="Emphasis"/>
          <w:highlight w:val="green"/>
        </w:rPr>
        <w:t>serve humanity</w:t>
      </w:r>
      <w:r w:rsidRPr="0029146C">
        <w:rPr>
          <w:sz w:val="16"/>
        </w:rPr>
        <w:t xml:space="preserve">, </w:t>
      </w:r>
      <w:r w:rsidRPr="0070329C">
        <w:rPr>
          <w:rStyle w:val="Emphasis"/>
          <w:bdr w:val="single" w:sz="18" w:space="0" w:color="auto"/>
        </w:rPr>
        <w:t xml:space="preserve">then </w:t>
      </w:r>
      <w:r w:rsidRPr="00833060">
        <w:rPr>
          <w:rStyle w:val="Emphasis"/>
          <w:bdr w:val="single" w:sz="18" w:space="0" w:color="auto"/>
        </w:rPr>
        <w:t xml:space="preserve">the </w:t>
      </w:r>
      <w:r w:rsidRPr="00375F1D">
        <w:rPr>
          <w:rStyle w:val="Emphasis"/>
          <w:highlight w:val="green"/>
          <w:bdr w:val="single" w:sz="18" w:space="0" w:color="auto"/>
        </w:rPr>
        <w:t>press should operate objectively</w:t>
      </w:r>
      <w:r w:rsidRPr="0029146C">
        <w:rPr>
          <w:sz w:val="16"/>
        </w:rPr>
        <w:t>. The press always takes on the form and the correlation of the social and political structures within which it operates</w:t>
      </w:r>
      <w:r w:rsidRPr="00375F1D">
        <w:rPr>
          <w:rStyle w:val="StyleUnderline"/>
        </w:rPr>
        <w:t>. To see the difference between press system in full perspective, then one must look at the social systems in which the press functions</w:t>
      </w:r>
      <w:r w:rsidRPr="0029146C">
        <w:rPr>
          <w:sz w:val="16"/>
        </w:rPr>
        <w:t>. To see the social systems in their true relationship to the press, one has to look at certain beliefs and assumptions, which the society holds; the nature of man, the nature of society and the state, the relation of man to the state and the nature of knowledge and truth</w:t>
      </w:r>
      <w:r w:rsidRPr="00375F1D">
        <w:rPr>
          <w:rStyle w:val="StyleUnderline"/>
        </w:rPr>
        <w:t xml:space="preserve">. The information role of the </w:t>
      </w:r>
      <w:r w:rsidRPr="00375F1D">
        <w:rPr>
          <w:rStyle w:val="Emphasis"/>
          <w:highlight w:val="green"/>
        </w:rPr>
        <w:t>media</w:t>
      </w:r>
      <w:r w:rsidRPr="00375F1D">
        <w:rPr>
          <w:rStyle w:val="StyleUnderline"/>
          <w:highlight w:val="green"/>
        </w:rPr>
        <w:t xml:space="preserve"> </w:t>
      </w:r>
      <w:r w:rsidRPr="00833060">
        <w:rPr>
          <w:rStyle w:val="Emphasis"/>
        </w:rPr>
        <w:t>in the democratic process</w:t>
      </w:r>
      <w:r w:rsidRPr="00833060">
        <w:rPr>
          <w:rStyle w:val="StyleUnderline"/>
        </w:rPr>
        <w:t xml:space="preserve"> </w:t>
      </w:r>
      <w:r w:rsidRPr="00833060">
        <w:rPr>
          <w:rStyle w:val="Emphasis"/>
        </w:rPr>
        <w:t xml:space="preserve">involves </w:t>
      </w:r>
      <w:r w:rsidRPr="00375F1D">
        <w:rPr>
          <w:rStyle w:val="Emphasis"/>
          <w:highlight w:val="green"/>
        </w:rPr>
        <w:t>creat</w:t>
      </w:r>
      <w:r w:rsidRPr="00833060">
        <w:rPr>
          <w:rStyle w:val="Emphasis"/>
        </w:rPr>
        <w:t xml:space="preserve">ing </w:t>
      </w:r>
      <w:r w:rsidRPr="00FA4584">
        <w:rPr>
          <w:rStyle w:val="Emphasis"/>
        </w:rPr>
        <w:t xml:space="preserve">a </w:t>
      </w:r>
      <w:r w:rsidRPr="00375F1D">
        <w:rPr>
          <w:rStyle w:val="Emphasis"/>
          <w:highlight w:val="green"/>
          <w:bdr w:val="single" w:sz="18" w:space="0" w:color="auto"/>
        </w:rPr>
        <w:t xml:space="preserve">platform for </w:t>
      </w:r>
      <w:r w:rsidRPr="00833060">
        <w:rPr>
          <w:rStyle w:val="Emphasis"/>
          <w:bdr w:val="single" w:sz="18" w:space="0" w:color="auto"/>
        </w:rPr>
        <w:t xml:space="preserve">public </w:t>
      </w:r>
      <w:r w:rsidRPr="00375F1D">
        <w:rPr>
          <w:rStyle w:val="Emphasis"/>
          <w:highlight w:val="green"/>
          <w:bdr w:val="single" w:sz="18" w:space="0" w:color="auto"/>
        </w:rPr>
        <w:t>dialogue</w:t>
      </w:r>
      <w:r w:rsidRPr="00375F1D">
        <w:rPr>
          <w:rStyle w:val="Emphasis"/>
          <w:highlight w:val="green"/>
        </w:rPr>
        <w:t xml:space="preserve"> and </w:t>
      </w:r>
      <w:r w:rsidRPr="00833060">
        <w:rPr>
          <w:rStyle w:val="Emphasis"/>
          <w:bdr w:val="single" w:sz="18" w:space="0" w:color="auto"/>
        </w:rPr>
        <w:t xml:space="preserve">ensuring </w:t>
      </w:r>
      <w:r w:rsidRPr="00375F1D">
        <w:rPr>
          <w:rStyle w:val="Emphasis"/>
          <w:highlight w:val="green"/>
          <w:bdr w:val="single" w:sz="18" w:space="0" w:color="auto"/>
        </w:rPr>
        <w:t>diversity of</w:t>
      </w:r>
      <w:r w:rsidRPr="00833060">
        <w:rPr>
          <w:rStyle w:val="Emphasis"/>
          <w:bdr w:val="single" w:sz="18" w:space="0" w:color="auto"/>
        </w:rPr>
        <w:t xml:space="preserve"> views, </w:t>
      </w:r>
      <w:r w:rsidRPr="00EB64EB">
        <w:rPr>
          <w:rStyle w:val="Emphasis"/>
          <w:bdr w:val="single" w:sz="18" w:space="0" w:color="auto"/>
        </w:rPr>
        <w:t xml:space="preserve">values and </w:t>
      </w:r>
      <w:r w:rsidRPr="00375F1D">
        <w:rPr>
          <w:rStyle w:val="Emphasis"/>
          <w:highlight w:val="green"/>
          <w:bdr w:val="single" w:sz="18" w:space="0" w:color="auto"/>
        </w:rPr>
        <w:t xml:space="preserve">perspectives </w:t>
      </w:r>
      <w:r w:rsidRPr="00EB64EB">
        <w:rPr>
          <w:rStyle w:val="Emphasis"/>
          <w:bdr w:val="single" w:sz="18" w:space="0" w:color="auto"/>
        </w:rPr>
        <w:t xml:space="preserve">on </w:t>
      </w:r>
      <w:r w:rsidRPr="00833060">
        <w:rPr>
          <w:rStyle w:val="Emphasis"/>
          <w:bdr w:val="single" w:sz="18" w:space="0" w:color="auto"/>
        </w:rPr>
        <w:t xml:space="preserve">public </w:t>
      </w:r>
      <w:r w:rsidRPr="00EB64EB">
        <w:rPr>
          <w:rStyle w:val="Emphasis"/>
          <w:bdr w:val="single" w:sz="18" w:space="0" w:color="auto"/>
        </w:rPr>
        <w:t>affairs</w:t>
      </w:r>
      <w:r w:rsidRPr="00375F1D">
        <w:rPr>
          <w:rStyle w:val="StyleUnderline"/>
        </w:rPr>
        <w:t>.</w:t>
      </w:r>
      <w:r w:rsidRPr="0029146C">
        <w:rPr>
          <w:sz w:val="16"/>
        </w:rPr>
        <w:t xml:space="preserve"> </w:t>
      </w:r>
      <w:r w:rsidRPr="00C532F5">
        <w:rPr>
          <w:rStyle w:val="StyleUnderline"/>
        </w:rPr>
        <w:t xml:space="preserve">The public sphere theory posits that </w:t>
      </w:r>
      <w:r w:rsidRPr="00C532F5">
        <w:rPr>
          <w:rStyle w:val="Emphasis"/>
          <w:highlight w:val="green"/>
        </w:rPr>
        <w:t xml:space="preserve">by generating </w:t>
      </w:r>
      <w:r w:rsidRPr="00833060">
        <w:rPr>
          <w:rStyle w:val="Emphasis"/>
          <w:bdr w:val="single" w:sz="18" w:space="0" w:color="auto"/>
        </w:rPr>
        <w:t xml:space="preserve">a plurality of </w:t>
      </w:r>
      <w:r w:rsidRPr="00C532F5">
        <w:rPr>
          <w:rStyle w:val="Emphasis"/>
          <w:highlight w:val="green"/>
          <w:bdr w:val="single" w:sz="18" w:space="0" w:color="auto"/>
        </w:rPr>
        <w:t>understanding</w:t>
      </w:r>
      <w:r w:rsidRPr="00C532F5">
        <w:rPr>
          <w:rStyle w:val="StyleUnderline"/>
        </w:rPr>
        <w:t xml:space="preserve">, </w:t>
      </w:r>
      <w:r w:rsidRPr="00833060">
        <w:rPr>
          <w:rStyle w:val="Emphasis"/>
        </w:rPr>
        <w:t xml:space="preserve">the </w:t>
      </w:r>
      <w:r w:rsidRPr="00C532F5">
        <w:rPr>
          <w:rStyle w:val="Emphasis"/>
          <w:highlight w:val="green"/>
        </w:rPr>
        <w:t xml:space="preserve">media </w:t>
      </w:r>
      <w:r w:rsidRPr="00571D89">
        <w:rPr>
          <w:rStyle w:val="Emphasis"/>
        </w:rPr>
        <w:t xml:space="preserve">should </w:t>
      </w:r>
      <w:r w:rsidRPr="00C532F5">
        <w:rPr>
          <w:rStyle w:val="Emphasis"/>
          <w:highlight w:val="green"/>
        </w:rPr>
        <w:t xml:space="preserve">enable individuals to re-interpret </w:t>
      </w:r>
      <w:r w:rsidRPr="00833060">
        <w:rPr>
          <w:rStyle w:val="Emphasis"/>
        </w:rPr>
        <w:t>their social experiences</w:t>
      </w:r>
      <w:r w:rsidRPr="00833060">
        <w:rPr>
          <w:rStyle w:val="StyleUnderline"/>
        </w:rPr>
        <w:t xml:space="preserve"> </w:t>
      </w:r>
      <w:r w:rsidRPr="00C532F5">
        <w:rPr>
          <w:rStyle w:val="Emphasis"/>
          <w:highlight w:val="green"/>
        </w:rPr>
        <w:t>and question</w:t>
      </w:r>
      <w:r w:rsidRPr="00C532F5">
        <w:rPr>
          <w:rStyle w:val="StyleUnderline"/>
          <w:highlight w:val="green"/>
        </w:rPr>
        <w:t xml:space="preserve"> </w:t>
      </w:r>
      <w:r w:rsidRPr="00C532F5">
        <w:rPr>
          <w:rStyle w:val="StyleUnderline"/>
        </w:rPr>
        <w:t xml:space="preserve">the </w:t>
      </w:r>
      <w:r w:rsidRPr="00C532F5">
        <w:rPr>
          <w:rStyle w:val="Emphasis"/>
          <w:highlight w:val="green"/>
        </w:rPr>
        <w:t>assumptions</w:t>
      </w:r>
      <w:r w:rsidRPr="00C532F5">
        <w:rPr>
          <w:rStyle w:val="StyleUnderline"/>
          <w:highlight w:val="green"/>
        </w:rPr>
        <w:t xml:space="preserve"> </w:t>
      </w:r>
      <w:r w:rsidRPr="00C532F5">
        <w:rPr>
          <w:rStyle w:val="StyleUnderline"/>
        </w:rPr>
        <w:t xml:space="preserve">and ideas </w:t>
      </w:r>
      <w:r w:rsidRPr="00C532F5">
        <w:rPr>
          <w:rStyle w:val="Emphasis"/>
          <w:highlight w:val="green"/>
          <w:bdr w:val="single" w:sz="18" w:space="0" w:color="auto"/>
        </w:rPr>
        <w:t xml:space="preserve">of </w:t>
      </w:r>
      <w:r w:rsidRPr="00571D89">
        <w:rPr>
          <w:rStyle w:val="Emphasis"/>
          <w:bdr w:val="single" w:sz="18" w:space="0" w:color="auto"/>
        </w:rPr>
        <w:t xml:space="preserve">the </w:t>
      </w:r>
      <w:r w:rsidRPr="00C532F5">
        <w:rPr>
          <w:rStyle w:val="Emphasis"/>
          <w:highlight w:val="green"/>
          <w:bdr w:val="single" w:sz="18" w:space="0" w:color="auto"/>
        </w:rPr>
        <w:t>dominant culture</w:t>
      </w:r>
      <w:r w:rsidRPr="00C532F5">
        <w:rPr>
          <w:rStyle w:val="StyleUnderline"/>
        </w:rPr>
        <w:t xml:space="preserve">… it will </w:t>
      </w:r>
      <w:r w:rsidRPr="00C532F5">
        <w:rPr>
          <w:rStyle w:val="Emphasis"/>
          <w:highlight w:val="green"/>
        </w:rPr>
        <w:t>give subordinate</w:t>
      </w:r>
      <w:r w:rsidRPr="00327AF7">
        <w:rPr>
          <w:rStyle w:val="Emphasis"/>
        </w:rPr>
        <w:t xml:space="preserve"> classes</w:t>
      </w:r>
      <w:r w:rsidRPr="00327AF7">
        <w:rPr>
          <w:rStyle w:val="StyleUnderline"/>
        </w:rPr>
        <w:t xml:space="preserve"> </w:t>
      </w:r>
      <w:r w:rsidRPr="00327AF7">
        <w:rPr>
          <w:rStyle w:val="Emphasis"/>
        </w:rPr>
        <w:t xml:space="preserve">increased </w:t>
      </w:r>
      <w:r w:rsidRPr="00C532F5">
        <w:rPr>
          <w:rStyle w:val="Emphasis"/>
          <w:highlight w:val="green"/>
        </w:rPr>
        <w:t xml:space="preserve">access to ideas </w:t>
      </w:r>
      <w:r w:rsidRPr="00C532F5">
        <w:rPr>
          <w:rStyle w:val="StyleUnderline"/>
        </w:rPr>
        <w:t xml:space="preserve">and arguments </w:t>
      </w:r>
      <w:r w:rsidRPr="00C532F5">
        <w:rPr>
          <w:rStyle w:val="Emphasis"/>
          <w:highlight w:val="green"/>
        </w:rPr>
        <w:t>opposing ideological representation</w:t>
      </w:r>
      <w:r w:rsidRPr="00C532F5">
        <w:rPr>
          <w:rStyle w:val="StyleUnderline"/>
          <w:highlight w:val="green"/>
        </w:rPr>
        <w:t xml:space="preserve"> </w:t>
      </w:r>
      <w:r w:rsidRPr="00C532F5">
        <w:rPr>
          <w:rStyle w:val="StyleUnderline"/>
        </w:rPr>
        <w:t>that legitimate their subordination and enables them to explore more fully, ways of changing the structure of society to their advantage (Curran, 1991, p.103).</w:t>
      </w:r>
      <w:r w:rsidRPr="0029146C">
        <w:rPr>
          <w:sz w:val="16"/>
        </w:rPr>
        <w:t xml:space="preserve"> He further notes that </w:t>
      </w:r>
      <w:r w:rsidRPr="00C532F5">
        <w:rPr>
          <w:rStyle w:val="StyleUnderline"/>
        </w:rPr>
        <w:t xml:space="preserve">the </w:t>
      </w:r>
      <w:r w:rsidRPr="00C532F5">
        <w:rPr>
          <w:rStyle w:val="Emphasis"/>
          <w:highlight w:val="green"/>
        </w:rPr>
        <w:t>mass media</w:t>
      </w:r>
      <w:r w:rsidRPr="00C532F5">
        <w:rPr>
          <w:rStyle w:val="StyleUnderline"/>
          <w:highlight w:val="green"/>
        </w:rPr>
        <w:t xml:space="preserve"> </w:t>
      </w:r>
      <w:r w:rsidRPr="00963E1C">
        <w:rPr>
          <w:rStyle w:val="Emphasis"/>
        </w:rPr>
        <w:t xml:space="preserve">have </w:t>
      </w:r>
      <w:r w:rsidRPr="00327AF7">
        <w:rPr>
          <w:rStyle w:val="Emphasis"/>
        </w:rPr>
        <w:t xml:space="preserve">a </w:t>
      </w:r>
      <w:r w:rsidRPr="00963E1C">
        <w:rPr>
          <w:rStyle w:val="Emphasis"/>
          <w:highlight w:val="green"/>
        </w:rPr>
        <w:t>role</w:t>
      </w:r>
      <w:r w:rsidRPr="00327AF7">
        <w:rPr>
          <w:rStyle w:val="Emphasis"/>
        </w:rPr>
        <w:t xml:space="preserve"> to play </w:t>
      </w:r>
      <w:r w:rsidRPr="00C532F5">
        <w:rPr>
          <w:rStyle w:val="Emphasis"/>
          <w:highlight w:val="green"/>
        </w:rPr>
        <w:t xml:space="preserve">in </w:t>
      </w:r>
      <w:r w:rsidRPr="00963E1C">
        <w:rPr>
          <w:rStyle w:val="Emphasis"/>
        </w:rPr>
        <w:t xml:space="preserve">the </w:t>
      </w:r>
      <w:r w:rsidRPr="00C532F5">
        <w:rPr>
          <w:rStyle w:val="Emphasis"/>
          <w:highlight w:val="green"/>
        </w:rPr>
        <w:t>democratic process</w:t>
      </w:r>
      <w:r w:rsidRPr="00C532F5">
        <w:rPr>
          <w:rStyle w:val="StyleUnderline"/>
        </w:rPr>
        <w:t xml:space="preserve">, by </w:t>
      </w:r>
      <w:r w:rsidRPr="00C532F5">
        <w:rPr>
          <w:rStyle w:val="Emphasis"/>
          <w:highlight w:val="green"/>
        </w:rPr>
        <w:t>creat</w:t>
      </w:r>
      <w:r w:rsidRPr="00327AF7">
        <w:rPr>
          <w:rStyle w:val="Emphasis"/>
        </w:rPr>
        <w:t xml:space="preserve">ing </w:t>
      </w:r>
      <w:r w:rsidRPr="00963E1C">
        <w:rPr>
          <w:rStyle w:val="Emphasis"/>
        </w:rPr>
        <w:t xml:space="preserve">an </w:t>
      </w:r>
      <w:r w:rsidRPr="00C532F5">
        <w:rPr>
          <w:rStyle w:val="Emphasis"/>
          <w:highlight w:val="green"/>
        </w:rPr>
        <w:t xml:space="preserve">arena for </w:t>
      </w:r>
      <w:r w:rsidRPr="00C532F5">
        <w:rPr>
          <w:rStyle w:val="Emphasis"/>
          <w:highlight w:val="green"/>
          <w:bdr w:val="single" w:sz="18" w:space="0" w:color="auto"/>
        </w:rPr>
        <w:t>free dialogue</w:t>
      </w:r>
      <w:r w:rsidRPr="00C532F5">
        <w:rPr>
          <w:rStyle w:val="StyleUnderline"/>
          <w:highlight w:val="green"/>
        </w:rPr>
        <w:t xml:space="preserve"> </w:t>
      </w:r>
      <w:r w:rsidRPr="00C532F5">
        <w:rPr>
          <w:rStyle w:val="StyleUnderline"/>
        </w:rPr>
        <w:t>between and among the people and to ensure that their views are observed and adhered to, which includes helping to create the conditions in which alternate viewpoints and perspectives are brought fully into play.</w:t>
      </w:r>
      <w:r w:rsidRPr="0029146C">
        <w:rPr>
          <w:sz w:val="16"/>
        </w:rPr>
        <w:t xml:space="preserve"> In a way, </w:t>
      </w:r>
      <w:r w:rsidRPr="00C532F5">
        <w:rPr>
          <w:rStyle w:val="StyleUnderline"/>
        </w:rPr>
        <w:t>this is a restatement of the old notion of the mass media acting as a market place of ideas</w:t>
      </w:r>
      <w:r w:rsidRPr="0029146C">
        <w:rPr>
          <w:sz w:val="16"/>
        </w:rPr>
        <w:t xml:space="preserve">. More than this however, is the social purpose of this role. </w:t>
      </w:r>
      <w:r w:rsidRPr="00C532F5">
        <w:rPr>
          <w:rStyle w:val="StyleUnderline"/>
        </w:rPr>
        <w:t xml:space="preserve">Mass media diversity and pluralism is not just progressive social engineering, it is for emancipation and empowerment, </w:t>
      </w:r>
      <w:r w:rsidRPr="00327AF7">
        <w:rPr>
          <w:rStyle w:val="Emphasis"/>
          <w:highlight w:val="green"/>
        </w:rPr>
        <w:t>giv</w:t>
      </w:r>
      <w:r w:rsidRPr="00327AF7">
        <w:rPr>
          <w:rStyle w:val="Emphasis"/>
        </w:rPr>
        <w:t xml:space="preserve">ing </w:t>
      </w:r>
      <w:r w:rsidRPr="00327AF7">
        <w:rPr>
          <w:rStyle w:val="Emphasis"/>
          <w:highlight w:val="green"/>
        </w:rPr>
        <w:t>people</w:t>
      </w:r>
      <w:r w:rsidRPr="00327AF7">
        <w:rPr>
          <w:rStyle w:val="StyleUnderline"/>
        </w:rPr>
        <w:t xml:space="preserve"> the </w:t>
      </w:r>
      <w:r w:rsidRPr="00327AF7">
        <w:rPr>
          <w:rStyle w:val="Emphasis"/>
          <w:highlight w:val="green"/>
        </w:rPr>
        <w:t>right to define</w:t>
      </w:r>
      <w:r w:rsidRPr="00327AF7">
        <w:rPr>
          <w:rStyle w:val="StyleUnderline"/>
        </w:rPr>
        <w:t xml:space="preserve"> their </w:t>
      </w:r>
      <w:r w:rsidRPr="00327AF7">
        <w:rPr>
          <w:rStyle w:val="Emphasis"/>
        </w:rPr>
        <w:t xml:space="preserve">normative </w:t>
      </w:r>
      <w:r w:rsidRPr="00327AF7">
        <w:rPr>
          <w:rStyle w:val="Emphasis"/>
          <w:highlight w:val="green"/>
        </w:rPr>
        <w:t>vision of the world</w:t>
      </w:r>
      <w:r w:rsidRPr="00327AF7">
        <w:rPr>
          <w:rStyle w:val="StyleUnderline"/>
        </w:rPr>
        <w:t xml:space="preserve"> </w:t>
      </w:r>
      <w:r w:rsidRPr="00C532F5">
        <w:rPr>
          <w:rStyle w:val="StyleUnderline"/>
        </w:rPr>
        <w:t>and their place in it through access to alternative perspective of society (Curran, 1991).</w:t>
      </w:r>
      <w:r w:rsidRPr="0029146C">
        <w:rPr>
          <w:sz w:val="16"/>
        </w:rPr>
        <w:t xml:space="preserve"> </w:t>
      </w:r>
      <w:r w:rsidRPr="00C532F5">
        <w:rPr>
          <w:rStyle w:val="Emphasis"/>
        </w:rPr>
        <w:t>The media, both the print and electronic, have a very crucial role to play in every democratic process.</w:t>
      </w:r>
      <w:r w:rsidRPr="0029146C">
        <w:rPr>
          <w:sz w:val="16"/>
        </w:rPr>
        <w:t xml:space="preserve"> Ogor, in NBC (2002, p.74) notes that </w:t>
      </w:r>
      <w:r w:rsidRPr="00327AF7">
        <w:rPr>
          <w:rStyle w:val="Emphasis"/>
          <w:highlight w:val="green"/>
        </w:rPr>
        <w:t xml:space="preserve">broadcasting </w:t>
      </w:r>
      <w:r w:rsidRPr="005C07E9">
        <w:rPr>
          <w:rStyle w:val="Emphasis"/>
          <w:bdr w:val="single" w:sz="18" w:space="0" w:color="auto"/>
        </w:rPr>
        <w:t>is</w:t>
      </w:r>
      <w:r w:rsidRPr="00327AF7">
        <w:rPr>
          <w:rStyle w:val="Emphasis"/>
          <w:bdr w:val="single" w:sz="18" w:space="0" w:color="auto"/>
        </w:rPr>
        <w:t xml:space="preserve"> regarded as the </w:t>
      </w:r>
      <w:r w:rsidRPr="00327AF7">
        <w:rPr>
          <w:rStyle w:val="Emphasis"/>
          <w:highlight w:val="green"/>
          <w:bdr w:val="single" w:sz="18" w:space="0" w:color="auto"/>
        </w:rPr>
        <w:t>oxygen of democracy</w:t>
      </w:r>
      <w:r w:rsidRPr="00327AF7">
        <w:rPr>
          <w:sz w:val="16"/>
        </w:rPr>
        <w:t xml:space="preserve">. </w:t>
      </w:r>
      <w:r w:rsidRPr="00327AF7">
        <w:rPr>
          <w:rStyle w:val="StyleUnderline"/>
        </w:rPr>
        <w:t>Ogor further notes that it is the responsibility of the broadcast media to help increase the level of general awareness and mobilisation of the population and an active participant in the shaping of democ</w:t>
      </w:r>
      <w:r w:rsidRPr="00C532F5">
        <w:rPr>
          <w:rStyle w:val="StyleUnderline"/>
        </w:rPr>
        <w:t xml:space="preserve">ratic values, through education and public enlightenment. </w:t>
      </w:r>
      <w:r w:rsidRPr="0029146C">
        <w:rPr>
          <w:sz w:val="16"/>
        </w:rPr>
        <w:t xml:space="preserve">According to Ogor, in NBC (2002, p.79): </w:t>
      </w:r>
      <w:r w:rsidRPr="00C532F5">
        <w:rPr>
          <w:rStyle w:val="StyleUnderline"/>
        </w:rPr>
        <w:t xml:space="preserve">Public broadcasting </w:t>
      </w:r>
      <w:r w:rsidRPr="00C532F5">
        <w:rPr>
          <w:rStyle w:val="Emphasis"/>
          <w:highlight w:val="green"/>
        </w:rPr>
        <w:t>upholds</w:t>
      </w:r>
      <w:r w:rsidRPr="00C532F5">
        <w:rPr>
          <w:rStyle w:val="StyleUnderline"/>
          <w:highlight w:val="green"/>
        </w:rPr>
        <w:t xml:space="preserve"> </w:t>
      </w:r>
      <w:r w:rsidRPr="00C532F5">
        <w:rPr>
          <w:rStyle w:val="StyleUnderline"/>
        </w:rPr>
        <w:t xml:space="preserve">the principles of </w:t>
      </w:r>
      <w:r w:rsidRPr="00C532F5">
        <w:rPr>
          <w:rStyle w:val="Emphasis"/>
          <w:highlight w:val="green"/>
          <w:bdr w:val="single" w:sz="18" w:space="0" w:color="auto"/>
        </w:rPr>
        <w:t>true speech and expression</w:t>
      </w:r>
      <w:r w:rsidRPr="00C532F5">
        <w:rPr>
          <w:rStyle w:val="StyleUnderline"/>
        </w:rPr>
        <w:t>, as well as, free access to communication. It enables all criticizes to communicate openly on a level playing field.</w:t>
      </w:r>
      <w:r w:rsidRPr="0029146C">
        <w:rPr>
          <w:sz w:val="16"/>
        </w:rPr>
        <w:t xml:space="preserve"> It also </w:t>
      </w:r>
      <w:r w:rsidRPr="00C532F5">
        <w:rPr>
          <w:rStyle w:val="StyleUnderline"/>
        </w:rPr>
        <w:t>serves the interests of all people, irrespective of religion, political background, belief, culture, race, etc</w:t>
      </w:r>
      <w:r w:rsidRPr="0029146C">
        <w:rPr>
          <w:sz w:val="16"/>
        </w:rPr>
        <w:t xml:space="preserve">. In its overall programming, broadcasting reflects as comprehensively as possible, the range of existing opinions and free flow of information to the people is a must. </w:t>
      </w:r>
      <w:r w:rsidRPr="00C532F5">
        <w:rPr>
          <w:rStyle w:val="StyleUnderline"/>
        </w:rPr>
        <w:t xml:space="preserve">Going by Ogor’s assertion, information is crucial to the sustenance of democracy in any given society. </w:t>
      </w:r>
      <w:r w:rsidRPr="00C532F5">
        <w:rPr>
          <w:rStyle w:val="Emphasis"/>
          <w:highlight w:val="green"/>
        </w:rPr>
        <w:t xml:space="preserve">Democracy cannot thrive </w:t>
      </w:r>
      <w:r w:rsidRPr="00C532F5">
        <w:rPr>
          <w:rStyle w:val="Emphasis"/>
          <w:highlight w:val="green"/>
          <w:bdr w:val="single" w:sz="18" w:space="0" w:color="auto"/>
        </w:rPr>
        <w:t xml:space="preserve">without </w:t>
      </w:r>
      <w:r w:rsidRPr="00327AF7">
        <w:rPr>
          <w:rStyle w:val="Emphasis"/>
          <w:bdr w:val="single" w:sz="18" w:space="0" w:color="auto"/>
        </w:rPr>
        <w:t xml:space="preserve">adequate </w:t>
      </w:r>
      <w:r w:rsidRPr="00C532F5">
        <w:rPr>
          <w:rStyle w:val="Emphasis"/>
          <w:highlight w:val="green"/>
          <w:bdr w:val="single" w:sz="18" w:space="0" w:color="auto"/>
        </w:rPr>
        <w:t xml:space="preserve">information </w:t>
      </w:r>
      <w:r w:rsidRPr="00E95D55">
        <w:rPr>
          <w:rStyle w:val="Emphasis"/>
          <w:bdr w:val="single" w:sz="18" w:space="0" w:color="auto"/>
        </w:rPr>
        <w:t>and communication</w:t>
      </w:r>
      <w:r w:rsidRPr="00C532F5">
        <w:rPr>
          <w:rStyle w:val="StyleUnderline"/>
        </w:rPr>
        <w:t>. There must be free flow of information about the activities of the government to the populace</w:t>
      </w:r>
      <w:r w:rsidRPr="0029146C">
        <w:rPr>
          <w:sz w:val="16"/>
        </w:rPr>
        <w:t xml:space="preserve">. The populace must be aware of all the activities of the government, whether at the federal, state or local government level. </w:t>
      </w:r>
      <w:r w:rsidRPr="00C532F5">
        <w:rPr>
          <w:rStyle w:val="StyleUnderline"/>
        </w:rPr>
        <w:t xml:space="preserve">For democracy to be solidified in any country, there must be press freedom. But, </w:t>
      </w:r>
      <w:r w:rsidRPr="00C532F5">
        <w:rPr>
          <w:rStyle w:val="Emphasis"/>
          <w:highlight w:val="green"/>
        </w:rPr>
        <w:t xml:space="preserve">how can </w:t>
      </w:r>
      <w:r w:rsidRPr="00E95D55">
        <w:rPr>
          <w:rStyle w:val="Emphasis"/>
        </w:rPr>
        <w:t xml:space="preserve">the </w:t>
      </w:r>
      <w:r w:rsidRPr="00C532F5">
        <w:rPr>
          <w:rStyle w:val="Emphasis"/>
          <w:highlight w:val="green"/>
        </w:rPr>
        <w:t xml:space="preserve">media </w:t>
      </w:r>
      <w:r w:rsidRPr="00327AF7">
        <w:rPr>
          <w:rStyle w:val="Emphasis"/>
        </w:rPr>
        <w:t xml:space="preserve">effectively </w:t>
      </w:r>
      <w:r w:rsidRPr="00C532F5">
        <w:rPr>
          <w:rStyle w:val="Emphasis"/>
          <w:highlight w:val="green"/>
        </w:rPr>
        <w:t xml:space="preserve">carry out this role, </w:t>
      </w:r>
      <w:r w:rsidRPr="00C532F5">
        <w:rPr>
          <w:rStyle w:val="Emphasis"/>
          <w:highlight w:val="green"/>
          <w:bdr w:val="single" w:sz="18" w:space="0" w:color="auto"/>
        </w:rPr>
        <w:t>if</w:t>
      </w:r>
      <w:r w:rsidRPr="00327AF7">
        <w:rPr>
          <w:rStyle w:val="Emphasis"/>
          <w:bdr w:val="single" w:sz="18" w:space="0" w:color="auto"/>
        </w:rPr>
        <w:t xml:space="preserve"> they are </w:t>
      </w:r>
      <w:r w:rsidRPr="00C532F5">
        <w:rPr>
          <w:rStyle w:val="Emphasis"/>
          <w:highlight w:val="green"/>
          <w:bdr w:val="single" w:sz="18" w:space="0" w:color="auto"/>
        </w:rPr>
        <w:t>not objective</w:t>
      </w:r>
      <w:r w:rsidRPr="00C532F5">
        <w:rPr>
          <w:rStyle w:val="Emphasis"/>
          <w:highlight w:val="green"/>
        </w:rPr>
        <w:t xml:space="preserve">. </w:t>
      </w:r>
      <w:r w:rsidRPr="0029146C">
        <w:rPr>
          <w:sz w:val="16"/>
        </w:rPr>
        <w:t xml:space="preserve">Schramm (1963) </w:t>
      </w:r>
      <w:r w:rsidRPr="0029146C">
        <w:rPr>
          <w:rStyle w:val="StyleUnderline"/>
        </w:rPr>
        <w:t xml:space="preserve">observes that broadcasting is expected to lay a concrete foundation for the democratic culture of a nation and this </w:t>
      </w:r>
      <w:r w:rsidRPr="0029146C">
        <w:rPr>
          <w:rStyle w:val="Emphasis"/>
          <w:highlight w:val="green"/>
        </w:rPr>
        <w:t>democratic culture</w:t>
      </w:r>
      <w:r w:rsidRPr="0029146C">
        <w:rPr>
          <w:rStyle w:val="StyleUnderline"/>
          <w:highlight w:val="green"/>
        </w:rPr>
        <w:t xml:space="preserve"> </w:t>
      </w:r>
      <w:r w:rsidRPr="0029146C">
        <w:rPr>
          <w:rStyle w:val="Emphasis"/>
          <w:highlight w:val="green"/>
        </w:rPr>
        <w:t>has to be based on</w:t>
      </w:r>
      <w:r w:rsidRPr="0029146C">
        <w:rPr>
          <w:rStyle w:val="StyleUnderline"/>
          <w:highlight w:val="green"/>
        </w:rPr>
        <w:t xml:space="preserve"> </w:t>
      </w:r>
      <w:r w:rsidRPr="0029146C">
        <w:rPr>
          <w:rStyle w:val="Emphasis"/>
          <w:highlight w:val="green"/>
          <w:bdr w:val="single" w:sz="18" w:space="0" w:color="auto"/>
        </w:rPr>
        <w:t>equity, truth, fairness</w:t>
      </w:r>
      <w:r w:rsidRPr="0029146C">
        <w:rPr>
          <w:rStyle w:val="StyleUnderline"/>
        </w:rPr>
        <w:t>, justice and respect for human rights, access itself, as an actor, as well as, evolve new strategies for growth and enduring democracy</w:t>
      </w:r>
      <w:r w:rsidRPr="0029146C">
        <w:rPr>
          <w:sz w:val="16"/>
        </w:rPr>
        <w:t xml:space="preserve">. The media should be seen as agents of socialisation and source of unity. </w:t>
      </w:r>
      <w:r w:rsidRPr="0029146C">
        <w:rPr>
          <w:rStyle w:val="StyleUnderline"/>
        </w:rPr>
        <w:t>This would be done through information dissemination and sharing of ideas, so that individuals become aware of a given situation and are able to participate in the task of nation building</w:t>
      </w:r>
      <w:r w:rsidRPr="0029146C">
        <w:rPr>
          <w:sz w:val="16"/>
        </w:rPr>
        <w:t xml:space="preserve">. Commenting on the role of information in democratic government, Uche (1999, p.79) argues that democracy entails more than electing the so–called representatives of the people into government. What the government later does with the mandate is even much more important and of higher concern to democracy than mere act of being elected. Uche (1999, p.79) further argues that: </w:t>
      </w:r>
      <w:r w:rsidRPr="0029146C">
        <w:rPr>
          <w:rStyle w:val="StyleUnderline"/>
        </w:rPr>
        <w:t>The essence of democracy can be gotten from the age-long simple definition of the concept, which is government of the people, by the people and for the people.</w:t>
      </w:r>
      <w:r w:rsidRPr="0029146C">
        <w:rPr>
          <w:sz w:val="16"/>
        </w:rPr>
        <w:t xml:space="preserve"> Democracy represents our popular power, a form of government that is centred on the sovereign authority of the people. </w:t>
      </w:r>
      <w:r w:rsidRPr="0029146C">
        <w:rPr>
          <w:rStyle w:val="StyleUnderline"/>
        </w:rPr>
        <w:t>For the people to retain their power over democratic governance, there must be an unfettered flow of information from the government, through the pluralistic media.</w:t>
      </w:r>
    </w:p>
    <w:p w14:paraId="11BB9784" w14:textId="77777777" w:rsidR="00F0729E" w:rsidRDefault="00F0729E" w:rsidP="00F0729E">
      <w:pPr>
        <w:pStyle w:val="Heading4"/>
      </w:pPr>
      <w:r>
        <w:t xml:space="preserve">Studies prove Perception of Corporate-Media Ties </w:t>
      </w:r>
      <w:r>
        <w:rPr>
          <w:u w:val="single"/>
        </w:rPr>
        <w:t>hurts</w:t>
      </w:r>
      <w:r>
        <w:t xml:space="preserve"> News Credibility. </w:t>
      </w:r>
    </w:p>
    <w:p w14:paraId="64B06410" w14:textId="77777777" w:rsidR="00F0729E" w:rsidRPr="00201021" w:rsidRDefault="00F0729E" w:rsidP="00F0729E">
      <w:r w:rsidRPr="00201021">
        <w:rPr>
          <w:rStyle w:val="Style13ptBold"/>
        </w:rPr>
        <w:t>Oberiri</w:t>
      </w:r>
      <w:r>
        <w:rPr>
          <w:rStyle w:val="Style13ptBold"/>
        </w:rPr>
        <w:t xml:space="preserve"> 16</w:t>
      </w:r>
      <w:r w:rsidRPr="00201021">
        <w:t>, Apuke Destiny. "Journalists’ perception of news commercialization and its implication on media credibility in Nigeria." World Scientific News 55 (2016): 63-76.</w:t>
      </w:r>
      <w:r>
        <w:t xml:space="preserve"> (</w:t>
      </w:r>
      <w:r w:rsidRPr="00201021">
        <w:t>Department of Mass Communication, Faculty of Arts and Social Sciences, Taraba State University</w:t>
      </w:r>
      <w:r>
        <w:t>)//Elmer</w:t>
      </w:r>
    </w:p>
    <w:p w14:paraId="5DFBB418" w14:textId="77777777" w:rsidR="00F0729E" w:rsidRPr="00D57C4C" w:rsidRDefault="00F0729E" w:rsidP="00F0729E">
      <w:pPr>
        <w:rPr>
          <w:rStyle w:val="StyleUnderline"/>
        </w:rPr>
      </w:pPr>
      <w:r w:rsidRPr="00D57C4C">
        <w:rPr>
          <w:sz w:val="16"/>
        </w:rPr>
        <w:t>BACKGROUND OF THE STUDY “The mass media ought to play the role of gathering, analyzing and disseminating news and information about people, events and issues in society which could be in form of news, commentaries, editorials, advertorials, news analysis, profiles, columns, cartoons, pictures or magazine feature via mass communication medium such as radio, television news papers, magazine, digital TV, face book, you tube, 2 go and other numerous social media to a heterogeneous audience simultaneously or about the same time” Ogunkwo (1999) in Suntai and Vakkai (</w:t>
      </w:r>
      <w:r w:rsidRPr="0029146C">
        <w:rPr>
          <w:rStyle w:val="StyleUnderline"/>
        </w:rPr>
        <w:t xml:space="preserve">2014). But reverse is the case in Nigerian Journalism practice as the issues of </w:t>
      </w:r>
      <w:r w:rsidRPr="0029146C">
        <w:rPr>
          <w:rStyle w:val="Emphasis"/>
          <w:highlight w:val="green"/>
        </w:rPr>
        <w:t>news commercialization</w:t>
      </w:r>
      <w:r w:rsidRPr="0029146C">
        <w:rPr>
          <w:rStyle w:val="StyleUnderline"/>
          <w:highlight w:val="green"/>
        </w:rPr>
        <w:t xml:space="preserve"> </w:t>
      </w:r>
      <w:r w:rsidRPr="0029146C">
        <w:rPr>
          <w:rStyle w:val="StyleUnderline"/>
        </w:rPr>
        <w:t xml:space="preserve">has </w:t>
      </w:r>
      <w:r w:rsidRPr="0029146C">
        <w:rPr>
          <w:rStyle w:val="Emphasis"/>
          <w:highlight w:val="green"/>
        </w:rPr>
        <w:t>prompted</w:t>
      </w:r>
      <w:r w:rsidRPr="0029146C">
        <w:rPr>
          <w:rStyle w:val="StyleUnderline"/>
          <w:highlight w:val="green"/>
        </w:rPr>
        <w:t xml:space="preserve"> </w:t>
      </w:r>
      <w:r w:rsidRPr="0029146C">
        <w:rPr>
          <w:rStyle w:val="StyleUnderline"/>
        </w:rPr>
        <w:t xml:space="preserve">the </w:t>
      </w:r>
      <w:r w:rsidRPr="0029146C">
        <w:rPr>
          <w:rStyle w:val="Emphasis"/>
          <w:highlight w:val="green"/>
        </w:rPr>
        <w:t xml:space="preserve">mass media to </w:t>
      </w:r>
      <w:r w:rsidRPr="0029146C">
        <w:rPr>
          <w:rStyle w:val="Emphasis"/>
          <w:highlight w:val="green"/>
          <w:bdr w:val="single" w:sz="18" w:space="0" w:color="auto"/>
        </w:rPr>
        <w:t xml:space="preserve">tilt away from objectivity </w:t>
      </w:r>
      <w:r w:rsidRPr="00411D65">
        <w:rPr>
          <w:rStyle w:val="Emphasis"/>
          <w:bdr w:val="single" w:sz="18" w:space="0" w:color="auto"/>
        </w:rPr>
        <w:t>and balance in reporting</w:t>
      </w:r>
      <w:r w:rsidRPr="0029146C">
        <w:rPr>
          <w:rStyle w:val="StyleUnderline"/>
        </w:rPr>
        <w:t>.</w:t>
      </w:r>
      <w:r w:rsidRPr="00D57C4C">
        <w:rPr>
          <w:sz w:val="16"/>
        </w:rPr>
        <w:t xml:space="preserve"> </w:t>
      </w:r>
      <w:r w:rsidRPr="00D57C4C">
        <w:rPr>
          <w:rStyle w:val="StyleUnderline"/>
        </w:rPr>
        <w:t xml:space="preserve">The </w:t>
      </w:r>
      <w:r w:rsidRPr="00411D65">
        <w:rPr>
          <w:rStyle w:val="Emphasis"/>
        </w:rPr>
        <w:t>media</w:t>
      </w:r>
      <w:r w:rsidRPr="00411D65">
        <w:rPr>
          <w:rStyle w:val="StyleUnderline"/>
        </w:rPr>
        <w:t xml:space="preserve"> </w:t>
      </w:r>
      <w:r w:rsidRPr="00D57C4C">
        <w:rPr>
          <w:rStyle w:val="StyleUnderline"/>
        </w:rPr>
        <w:t xml:space="preserve">be it broadcast or print </w:t>
      </w:r>
      <w:r w:rsidRPr="00411D65">
        <w:rPr>
          <w:rStyle w:val="Emphasis"/>
        </w:rPr>
        <w:t>have</w:t>
      </w:r>
      <w:r w:rsidRPr="00411D65">
        <w:rPr>
          <w:rStyle w:val="StyleUnderline"/>
        </w:rPr>
        <w:t xml:space="preserve"> </w:t>
      </w:r>
      <w:r w:rsidRPr="00D57C4C">
        <w:rPr>
          <w:rStyle w:val="Emphasis"/>
          <w:highlight w:val="green"/>
          <w:bdr w:val="single" w:sz="18" w:space="0" w:color="auto"/>
        </w:rPr>
        <w:t xml:space="preserve">lost </w:t>
      </w:r>
      <w:r w:rsidRPr="00411D65">
        <w:rPr>
          <w:rStyle w:val="Emphasis"/>
          <w:bdr w:val="single" w:sz="18" w:space="0" w:color="auto"/>
        </w:rPr>
        <w:t xml:space="preserve">their </w:t>
      </w:r>
      <w:r w:rsidRPr="00D57C4C">
        <w:rPr>
          <w:rStyle w:val="Emphasis"/>
          <w:highlight w:val="green"/>
          <w:bdr w:val="single" w:sz="18" w:space="0" w:color="auto"/>
        </w:rPr>
        <w:t>credibility</w:t>
      </w:r>
      <w:r w:rsidRPr="00D57C4C">
        <w:rPr>
          <w:rStyle w:val="StyleUnderline"/>
          <w:highlight w:val="green"/>
        </w:rPr>
        <w:t xml:space="preserve"> </w:t>
      </w:r>
      <w:r w:rsidRPr="00D57C4C">
        <w:rPr>
          <w:rStyle w:val="StyleUnderline"/>
        </w:rPr>
        <w:t>as they have slowly negate the social responsibility of journalism to an income generated journalism practice</w:t>
      </w:r>
      <w:r w:rsidRPr="00D57C4C">
        <w:rPr>
          <w:sz w:val="16"/>
        </w:rPr>
        <w:t xml:space="preserve">. As Asogwa &amp; Asemah (2012) put it: There is an </w:t>
      </w:r>
      <w:r w:rsidRPr="00D57C4C">
        <w:rPr>
          <w:rStyle w:val="Emphasis"/>
          <w:highlight w:val="green"/>
        </w:rPr>
        <w:t>increasing</w:t>
      </w:r>
      <w:r w:rsidRPr="00D57C4C">
        <w:rPr>
          <w:sz w:val="16"/>
          <w:highlight w:val="green"/>
        </w:rPr>
        <w:t xml:space="preserve"> </w:t>
      </w:r>
      <w:r w:rsidRPr="00D57C4C">
        <w:rPr>
          <w:rStyle w:val="Emphasis"/>
          <w:highlight w:val="green"/>
        </w:rPr>
        <w:t>commercialization</w:t>
      </w:r>
      <w:r w:rsidRPr="00D57C4C">
        <w:rPr>
          <w:sz w:val="16"/>
          <w:highlight w:val="green"/>
        </w:rPr>
        <w:t xml:space="preserve"> </w:t>
      </w:r>
      <w:r w:rsidRPr="00D57C4C">
        <w:rPr>
          <w:sz w:val="16"/>
        </w:rPr>
        <w:t xml:space="preserve">of the media in Nigeria, the situation that has </w:t>
      </w:r>
      <w:r w:rsidRPr="00D57C4C">
        <w:rPr>
          <w:rStyle w:val="Emphasis"/>
          <w:highlight w:val="green"/>
        </w:rPr>
        <w:t>brought</w:t>
      </w:r>
      <w:r w:rsidRPr="00D57C4C">
        <w:rPr>
          <w:sz w:val="16"/>
          <w:highlight w:val="green"/>
        </w:rPr>
        <w:t xml:space="preserve"> </w:t>
      </w:r>
      <w:r w:rsidRPr="00D57C4C">
        <w:rPr>
          <w:sz w:val="16"/>
        </w:rPr>
        <w:t xml:space="preserve">the </w:t>
      </w:r>
      <w:r w:rsidRPr="00D57C4C">
        <w:rPr>
          <w:rStyle w:val="Emphasis"/>
          <w:highlight w:val="green"/>
          <w:bdr w:val="single" w:sz="18" w:space="0" w:color="auto"/>
        </w:rPr>
        <w:t xml:space="preserve">integrity of the </w:t>
      </w:r>
      <w:r w:rsidRPr="00411D65">
        <w:rPr>
          <w:rStyle w:val="Emphasis"/>
          <w:bdr w:val="single" w:sz="18" w:space="0" w:color="auto"/>
        </w:rPr>
        <w:t xml:space="preserve">mass </w:t>
      </w:r>
      <w:r w:rsidRPr="00D57C4C">
        <w:rPr>
          <w:rStyle w:val="Emphasis"/>
          <w:highlight w:val="green"/>
          <w:bdr w:val="single" w:sz="18" w:space="0" w:color="auto"/>
        </w:rPr>
        <w:t xml:space="preserve">media </w:t>
      </w:r>
      <w:r w:rsidRPr="00411D65">
        <w:rPr>
          <w:rStyle w:val="Emphasis"/>
          <w:bdr w:val="single" w:sz="18" w:space="0" w:color="auto"/>
        </w:rPr>
        <w:t xml:space="preserve">enterprise </w:t>
      </w:r>
      <w:r w:rsidRPr="00D57C4C">
        <w:rPr>
          <w:rStyle w:val="Emphasis"/>
          <w:highlight w:val="green"/>
          <w:bdr w:val="single" w:sz="18" w:space="0" w:color="auto"/>
        </w:rPr>
        <w:t>to question</w:t>
      </w:r>
      <w:r w:rsidRPr="00D57C4C">
        <w:rPr>
          <w:rStyle w:val="StyleUnderline"/>
        </w:rPr>
        <w:t>. The social responsibility theory holds that while the press functions as a free enterprise, as guaranteed by the libertarian theory, it must be responsible to a society in which it operates.</w:t>
      </w:r>
      <w:r w:rsidRPr="00D57C4C">
        <w:rPr>
          <w:sz w:val="16"/>
        </w:rPr>
        <w:t xml:space="preserve"> </w:t>
      </w:r>
      <w:r w:rsidRPr="00D57C4C">
        <w:rPr>
          <w:sz w:val="12"/>
          <w:szCs w:val="12"/>
        </w:rPr>
        <w:t>Based on this theory, the mass media are able to raise issues of public importance. Our mass media today do not seem to perform this social, duty as issues that set agenda for national development are compromised for “naira and kobo”. This abuse at practice has received the attention of mass communication scholars and other stakeholders who now advocate for a reinvention of our media contents to make the media realize their potentials as tools for national development. Onoja (2009) sees news commercialization as “a situation whereby stations begin to raise revenue by charging fees for news reports they should normally carry free”. This implies that, broadcast stations are meant to package and produce news free rather than commercializing it for profit making and gain. Chioma (2013) sees news commercialization “as a tactful strategy through which the media relegates its responsibility of surveying the society”. Johnson (2001, p. 2), cited in Okigbo (1997) argues that balancing the cost of high quality journalism against corporate profit is one of the significant changes in journalism practice today. By implication broadcast media are meant to serve the public by dishing out news and entertainment rather than selling news and entertainment for profit making. As Kenneth and Odorume (2015) put it, “the broadcast media organizations should exist to serve public interest. However, recent journalism practice in Nigeria seems to be plagued with the malady of news commercialization. What this portends is that only the rich will get their ideas communicated to the public thus relegating the common to the background. Media organizations are undeniably expected to protect the public interest of their audiences.” McManus (2009 Pp. 219 &amp; 220), sees news commercialization as ‘any action intended to boost profit that interferes with a journalist’s or news organization’s best effort to maximize public understanding of those issues and events that shape the community they claim to serve’. Also, Nwodu (2006) in National Open University of Nigeria (nd p.28) describes news commercialization as “the deliberate presentation of sponsored information to unsuspecting media audience who perceive these information as conventional public interest-oriented news”. Against this backdrop news commercialization could be a packaged, produced and disseminated information by a sponsor who pays a media organization. It could also be message/information/idea/thoughts payed for by an unidentified sponsor whose idea is trumpeted via a media organization to a large heterogeneous audience in order to influence or modify their thinking. This act of commercializing news by journalist and media organization, greatly affects the objectivity and balance of reporting as Ekeanyanwu and Obianigwe (2012, p. 517) put it “monetary gifts could pressurize a journalist into doing what the giver wants, and this makes the journalist unable to be objective in his reporting of events and issues involving the people who give such gifts. Thus, the news stories produced are likened be commercial products that have been paid for by the customer which should serve the need to which the product is expected, in favor of the customer” Asogwa &amp; Asemah (2012) say “there are many reasons for which media outfits are established; some ideally set up the media to perform social functions of reflecting society and setting agenda for national discourse; others show more interest on generating income; hence, the media are profit oriented. In Nigeria, the latter may be a strong factor, given that media content is considered a commodity for sale, just like other commodities in a capitalist environment” This implies that a journalist who sells his conscience for money with the justification that it is news commercialization will end up deterring his reportage to suit the buyer of his conscience. “He who pays the piper dictates the tune” comes to play here. News commercialization is therefore liken to a wheel while brown envelop journalism is the spook that enhances the wheel to thrive on. That is why Ekerikevwe (2009), sees brown envelope as the commonest practice in journalism in Nigeria. “It is a situation whereby journalists demand for bribe or other forms of gratification before they cover any events or even publish stories from such events”. The implication of brown , envelope causes huge threat to journalism practice Bello &amp; Adejola (2010) elaborates that this implications ranges from “loss of public trust and confidence, loss of professional integrity and sense of duty and inability to uphold the six cardinal elements or canons of journalism – truth, fairness, objectivity, accuracy, independence and responsibility” In a nutshell, this paper’s stand point on news commercialization is that, news commercialization is a paid, non-personal form of communication by unidentified sponsor who projects his/her ideas, thoughts, intentions through mass media such as print, radio, television and the internet. Therefore, to Idowu (2001 p.4), for news to be useful it has to be credible, for it to be trusted it must measure up to some exacting standard of assessment such as: accuracy (when in doubt leave out), balance (reflect all sides of the story), fairness (impartiality to all parties involved), human angle (people minded), depth (well researched/investigated), presentation (telling the story rightly), and reward (be of social relevance to audience) Against this backdrop, the study seeks to investigate the perception of Taraba state journalist on the influence news commercialization exerts on objectivity and balance in reporting. 2. STATEMENT OF THE PROBLEM News commercialization has become a major trend in news treatment globally, and an issue of ethical concern in the mass media. It is a tactful strategy through which the media relegates its responsibility of surveying the society – disseminating information on the event, and people of social interest aside for financial gains (Chioma 2013). Therefore the issue of news commercialization has come to characterize journalism practice in Nigeria. A situation that prompt journalist/media organization to collect money in order to publish. The Nigerian adage “money for hand back for ground” comes to play here. Whereby “no money no reporting”. This practice is like a cankerworm eating deep into journalism practice in Nigeria. The good old fairness, objectivity, balance and truth in journalism has been eroded by selfish greed and profit making motive by various media houses in Nigeria. As Azeez (2009) puts it, news organization in our contemporary capitalist time are established on profit making motive; perhaps, unarguably, less on the motive of serving the interest of the public for which they are institutionalized. This negates public interest therefore projecting the voice of the rich at the expense of the poor or the voice of those who can pay at the expense of those who can’t. 3. AIM AND OBJECTIVE OF THE STUDY The aim of this study is to investigate the perception of Taraba State Journalist on the influence news commercialization exerts on media credibility. The study is anchored on the following objectives. i. To ascertain the perception of Journalist in Jalingo metroplois on News commercialization ii. To examine the extent to which news commercialization influences objectivity, fairness, balance and truth in reporting. iii. To explore the forms of news commercialization that is manifest among Journalists in Jalingo Metropolis. iv. To examine what journalists perceive as reasons responsible for News commercialization. 4. RESEARCH QUESTIONS This study is guided by the following research questions: i. What is the perception of Journalist in Jalingo Metropolis on news commercialization ii. To what extent have news commercialization influence objectivity, fairness, balance and truth in reporting. iii. What are the forms of news commercialization manifest among Journalist in Jalingo Metropolis?. iv. What are the possible reasons for the practice of News Commercialization? 5. EMPIRICAL STUDIES Empirical reviews are researches carried out by other authors related to a particular study. It reveals findings, opinions postulated by other authors who have carried out similar studies, projecting their standpoint and take on a particular issue. Lwanga (2002) carried out a research in Uganda to investigate the level to which commercialization in the face of liberalization and commercialization of media services, has affected Radio Uganda’s programming. He employed qualitative and quantitative methods of investigation; finding reveal that although Radio Uganda still has certain public service principles and values, but programming policy has increasingly been changed by commercial considerations. Which is evident from the present rise of commercialized programmes and a decline in education and development programmes. The study revealed some of the causes of this problem to be limitations of finance and other resources which have jeopardized the roles and character of public service radio programming. Further findings revealed that radios in Uganda are established for profit making rather than serve in interest of the public. The study recommends that license fee be developed as a source of revenue for Radio Uganda., government should inject more funding into public service broadcasting institution to supplement other sources of income, before granting them autonomy, while advertising and sponsoring brings in considerable amount of revenue, it should not take place in such a manner as to that undermines the listener’s interest in Radio programming. The broadcasting council should therefore map out solid policies that will systematically guide Radio Uganda in its programming in the new order. In the same vein, Udomisor &amp; Kenneth (2013) carried out a research to ascertain the impact of News Commercialization on Nigeria Broadcasting Commission Communication policy and reveal that “News commercialization is a practice that has unfortunately come to stay with the Nigeria society as a result of economic and psychological considerations. Public Service Broadcasting (PSB) is supposed to serve the interest of the public. Serve as a purveyor of information through which both the rich and poor can express themselves freely. The media operators should know that by charging money, they are reducing their credibility in the eyes of the public. Instead of them to be controller of news, it is now the advert companies that determine the pace and flow of news, and what constitutes news at any point time” they suggested that If the media houses should regain their glory and rightful place in the minds of the public, the practitioners should be adequately paid. It is only when they are well paid that they can disabuse their mind from sharp practices. Secondly, regular training and re-training should be organized for journalists to enable them continue to keep abreast and perform their basic roles to the society. Thirdly, media owners should not sacrifice public affairs and issue at alter of profit. They should realize that the electromagnetic waves they are using is a public property which they are holding in trust. Fourthly instead of selling news, the stations can think of other sources of revenue like investments if it is private stations and increased funding in the case of government stations. Finally, the relevant regulatory agencies should add more bite to their operations. They should go beyond publishing and re-publishing of codes by ensuring that the media houses are compelled to comply with the ethic of the profession in the interest, unity and development of the country. Papathanassopoulos (2001) in Kenneth &amp; Odorume (2015) analyzed the effects of media commercialization and market expansion in Greek journalism and argues that although journalism appears to be a profession which plays a more active social and political role in Greece, giving the impression that it sets the agenda and represents the ordinary citizen it is heavily influenced by the constraints imposed by the news organizations. The article first discusses to what extent the “professional model” of journalism can be applied to all countries. Second, it provides a brief account of the contemporary media landscape. It then discusses the implications of media commercialization on Greek journalism drawing from original and other research. 6. THEORETICAL FRAMEWORK The theory suitable for this study is the social responsibility theory. The social responsibility theory came as a result of the libertarian theory. The theory came into existence the middle of 20th century. In Okunna’s (1999) word, social responsibility is a modern theory because it was promulgated in the twentieth century. The theory came into limelight because the press abused the freedom given to them, which they enjoyed as a result of the free press. Under every free press objective flow of information ought to be which gives citizens avenue and opportunity to express themselves well as air their viewpoint. But due to sensationalization and yellow journalism this free flow of information was deterred in the libertarian system. Against this backdrop, social responsibility theory rests on the concept of free press acting responsibly. The press, which enjoys a privileged position under the government, is obliged to be responsible. The theory urges media practitioners to ensure representation of all facts not siding or becoming sensational in reportage but being balance and unbiased. This implies that a journalist ought to protect his image by being fair, objective, unbiased, thereby reporting events/occurrences as it happens without icing or decorating it. By so doing, a journalist is mandated to win the trust of his audience through credible and not biased reporting. Oluagbade (2003), cited in Asemah (2011) defines communication ethics, as the basis for conforming to recognized standard; of course, the point of communication ethics is to prevent good men from going bad. Ethics emphasizes- responsibilities of the media in the packaging of their contents. The theory is relevant to the study because it reprimands and cautions journalists not to disregard his duty to the society; he must not ‘yellow journalize’ stories or use the media to cause chaos in the society but engage in truthful journalism rather than journalism full of deceit, lies and subjectivity. 7. METHODOLOGY The qualitative survey research method was employed for this study. Hardy and Bryman (2004) notes “that the survey research design is used for observing the social and behavioral characteristics, attitudes values and beliefs of a large population using only a few people or items considered to be representative of the entire group”. The researchers employed questionnaire as the instrument for data collection. The population of the study comprises of registered journalist under NUJ Jalingo chapter which are about 293 (Source: NUJ Jalingo chapter). Therefore to ascertain the sample size of the study the Taro Yamane’s formula was used thus: N N = 1+ N (e)2 where: N = sample size sought; e = Margin (0.10) 2 N = Population size 293 293 N = 1 + 293(0.10)2 293 N = 3.93 N = 74.5 approximately 75 The purposive sampling method was used to select 75 sample sized respondents. The respondents were purposively selected from the different correspondent’s chapel and Newspaper bureau that are covering Taraba State. The essence of using purposive sampling was because the researchers had some characteristics in mind and such characteristics had to do with on-the-job experience of Journalist in Jalingo Metropolis. Data gathered were presented in pie charts and bar charts. Descriptive analysis was employed for data analysis which comprises the use of frequency counts and simple percentages. 8. DATA PRESENTATION AND ANALYSIS Research Question one: What is the perception of Journalists in Jalingo metropolis on news commercialization? [Table 1 Omitted] Table 1 above sought to find out respondent’s perception on the notion that commercialization of news has been disguised as advertisement. 15 (20%) out of the 75 respondents strongly agreed that news commercialization has been disguised as advertisement, 40 (53.3%) agreed to the same notion, on the contrary 11 (14.7%) strongly disagreed, and 7 (9.3%) disagreed that news commercialization has been disguised as advertisement. Whereas 2 (2.7%) remained undecided. This response implies that most of the respondents believe that news commercialization have been disguised as advertisement. [Table 2 Omitted] Table 2 above seeks to reveal respondents perception of what news commercialization is all about. From the findings, 40 (53.3%) of the respondents see news commercialization as accepting payment for news publication, 20 (26.7%) agreed that news commercialization is generating revenue for stations to enable the management run them on a day to day basis and even beyond. Whereas, 10 (13.3%) respondents out of the 75 opine that news commercialization is soliciting for gratification in order to suppress the truth, while 5 (6.7%) are with the opinion that news commercialization is the deliberate presentation of sponsored information to unsuspecting media audience. This findings proves that majority of the respondents believe that news commercialization is the acceptance of money for news publication. That is a situation whereby a journalist collects bribe (money) before he/she publish any news event. Research Question Two: To what extent have news commercialization influence objectivity, fairness, balance and truth in reporting? [Table 3 Omitted] Table 3 sought to enquire whether news commercialization has any effect on objectivity and balance in reporting. 52 (69.3%) out of 75 of the respondents strongly agreed that news commercialization affects objectivity and balance in reporting, 13 (17.3%) agreed to the same assertion, whereas, 5 (6.7%) strongly disagree that news commercialization affects objectivity and balance in reporting while 5 (6.7%) of the respondents disagreed that news commercialization affects objectivity and balance in reporting. By implication, the findings reveals that most of the respondents are of the opinion that news commercialization affects objectivity and balance in reporting. [Table 4 Omitted]</w:t>
      </w:r>
      <w:r w:rsidRPr="00D57C4C">
        <w:rPr>
          <w:sz w:val="16"/>
        </w:rPr>
        <w:t xml:space="preserve"> </w:t>
      </w:r>
      <w:r w:rsidRPr="00D57C4C">
        <w:rPr>
          <w:rStyle w:val="StyleUnderline"/>
        </w:rPr>
        <w:t xml:space="preserve">Table 4 above seek to find out the perception of respondents on news commercialization as regards to media trust and credibility. </w:t>
      </w:r>
      <w:r w:rsidRPr="00D57C4C">
        <w:rPr>
          <w:sz w:val="16"/>
        </w:rPr>
        <w:t xml:space="preserve">20 </w:t>
      </w:r>
      <w:r w:rsidRPr="00D57C4C">
        <w:rPr>
          <w:rStyle w:val="StyleUnderline"/>
        </w:rPr>
        <w:t>(26.7%) out of 75 of the respondents strongly agreed that news commercialization affects media trust and credibility, 35 (</w:t>
      </w:r>
      <w:r w:rsidRPr="00D57C4C">
        <w:rPr>
          <w:rStyle w:val="Emphasis"/>
          <w:highlight w:val="green"/>
        </w:rPr>
        <w:t>4</w:t>
      </w:r>
      <w:r w:rsidRPr="0020261E">
        <w:rPr>
          <w:rStyle w:val="Emphasis"/>
        </w:rPr>
        <w:t>6.</w:t>
      </w:r>
      <w:r w:rsidRPr="00D57C4C">
        <w:rPr>
          <w:rStyle w:val="Emphasis"/>
          <w:highlight w:val="green"/>
        </w:rPr>
        <w:t>7%)</w:t>
      </w:r>
      <w:r w:rsidRPr="00D57C4C">
        <w:rPr>
          <w:rStyle w:val="StyleUnderline"/>
          <w:highlight w:val="green"/>
        </w:rPr>
        <w:t xml:space="preserve"> </w:t>
      </w:r>
      <w:r w:rsidRPr="00D57C4C">
        <w:rPr>
          <w:rStyle w:val="Emphasis"/>
          <w:highlight w:val="green"/>
        </w:rPr>
        <w:t>agreed</w:t>
      </w:r>
      <w:r w:rsidRPr="00D57C4C">
        <w:rPr>
          <w:rStyle w:val="StyleUnderline"/>
          <w:highlight w:val="green"/>
        </w:rPr>
        <w:t xml:space="preserve"> </w:t>
      </w:r>
      <w:r w:rsidRPr="00D57C4C">
        <w:rPr>
          <w:rStyle w:val="StyleUnderline"/>
        </w:rPr>
        <w:t xml:space="preserve">that </w:t>
      </w:r>
      <w:r w:rsidRPr="00D57C4C">
        <w:rPr>
          <w:rStyle w:val="Emphasis"/>
          <w:highlight w:val="green"/>
          <w:bdr w:val="single" w:sz="18" w:space="0" w:color="auto"/>
        </w:rPr>
        <w:t>news commercialization affects media trust and credibility</w:t>
      </w:r>
      <w:r w:rsidRPr="00D57C4C">
        <w:rPr>
          <w:rStyle w:val="StyleUnderline"/>
        </w:rPr>
        <w:t>. While on the contrary, 10 (13.3%) respondents strongly disagreed to the assertion/notion+-n that news commercialization affects media trust and credibility, and 8 (6.7%) respondents also disagreed while 2 (1.3%) remained undecided</w:t>
      </w:r>
      <w:r w:rsidRPr="00D57C4C">
        <w:rPr>
          <w:sz w:val="16"/>
        </w:rPr>
        <w:t xml:space="preserve">. The findings </w:t>
      </w:r>
      <w:r w:rsidRPr="00D57C4C">
        <w:rPr>
          <w:rStyle w:val="StyleUnderline"/>
        </w:rPr>
        <w:t>reveal that to a greater extent news commercialization affects the credibility and trust of the media as concurred by most of the respondents. This means that the more a media or journalist engages in news commercialization the more it loses its trust and credibility.</w:t>
      </w:r>
    </w:p>
    <w:p w14:paraId="1C38E758" w14:textId="77777777" w:rsidR="00F0729E" w:rsidRDefault="00F0729E" w:rsidP="00F0729E">
      <w:pPr>
        <w:pStyle w:val="Heading4"/>
      </w:pPr>
      <w:r>
        <w:t xml:space="preserve">Best studies </w:t>
      </w:r>
      <w:r>
        <w:rPr>
          <w:u w:val="single"/>
        </w:rPr>
        <w:t>prove</w:t>
      </w:r>
      <w:r>
        <w:t xml:space="preserve"> declining distrust in </w:t>
      </w:r>
      <w:r>
        <w:rPr>
          <w:u w:val="single"/>
        </w:rPr>
        <w:t>news objectivity</w:t>
      </w:r>
      <w:r>
        <w:t xml:space="preserve"> diminishes Democratic </w:t>
      </w:r>
      <w:r>
        <w:rPr>
          <w:u w:val="single"/>
        </w:rPr>
        <w:t>accountability</w:t>
      </w:r>
      <w:r>
        <w:t>.</w:t>
      </w:r>
    </w:p>
    <w:p w14:paraId="4E0FE0A7" w14:textId="77777777" w:rsidR="00F0729E" w:rsidRPr="00A0602A" w:rsidRDefault="00F0729E" w:rsidP="00F0729E">
      <w:r w:rsidRPr="00A0602A">
        <w:rPr>
          <w:rStyle w:val="Style13ptBold"/>
        </w:rPr>
        <w:t>Sands 20</w:t>
      </w:r>
      <w:r w:rsidRPr="00A0602A">
        <w:t xml:space="preserve"> John Sands 8-4-2020 "Americans are losing faith in an objective media. A new Gallup/Knight study explores why."</w:t>
      </w:r>
      <w:r>
        <w:t xml:space="preserve"> </w:t>
      </w:r>
      <w:hyperlink r:id="rId11" w:history="1">
        <w:r w:rsidRPr="00466FC1">
          <w:rPr>
            <w:rStyle w:val="Hyperlink"/>
          </w:rPr>
          <w:t>https://knightfoundation.org/articles/americans-are-losing-faith-in-an-objective-media-a-new-gallup-knight-study-explores-why/</w:t>
        </w:r>
      </w:hyperlink>
      <w:r>
        <w:t xml:space="preserve"> (Researcher at the Knights Foundation)//Elmer </w:t>
      </w:r>
    </w:p>
    <w:p w14:paraId="522A3DA9" w14:textId="77777777" w:rsidR="00F0729E" w:rsidRPr="00705AC6" w:rsidRDefault="00F0729E" w:rsidP="00F0729E">
      <w:pPr>
        <w:rPr>
          <w:rStyle w:val="StyleUnderline"/>
        </w:rPr>
      </w:pPr>
      <w:r w:rsidRPr="00A90D71">
        <w:rPr>
          <w:rStyle w:val="Emphasis"/>
        </w:rPr>
        <w:t xml:space="preserve">Americans have high </w:t>
      </w:r>
      <w:r w:rsidRPr="002B1835">
        <w:rPr>
          <w:rStyle w:val="Emphasis"/>
          <w:highlight w:val="green"/>
        </w:rPr>
        <w:t xml:space="preserve">aspirations for the </w:t>
      </w:r>
      <w:r w:rsidRPr="00A90D71">
        <w:rPr>
          <w:rStyle w:val="Emphasis"/>
        </w:rPr>
        <w:t xml:space="preserve">news </w:t>
      </w:r>
      <w:r w:rsidRPr="002B1835">
        <w:rPr>
          <w:rStyle w:val="Emphasis"/>
          <w:highlight w:val="green"/>
        </w:rPr>
        <w:t xml:space="preserve">media to </w:t>
      </w:r>
      <w:r w:rsidRPr="002B1835">
        <w:rPr>
          <w:rStyle w:val="Emphasis"/>
          <w:highlight w:val="green"/>
          <w:bdr w:val="single" w:sz="18" w:space="0" w:color="auto"/>
        </w:rPr>
        <w:t xml:space="preserve">be a trusted, independent </w:t>
      </w:r>
      <w:r w:rsidRPr="00A90D71">
        <w:rPr>
          <w:rStyle w:val="Emphasis"/>
          <w:bdr w:val="single" w:sz="18" w:space="0" w:color="auto"/>
        </w:rPr>
        <w:t>watchdog</w:t>
      </w:r>
      <w:r w:rsidRPr="00A90D71">
        <w:rPr>
          <w:sz w:val="16"/>
        </w:rPr>
        <w:t xml:space="preserve"> </w:t>
      </w:r>
      <w:r w:rsidRPr="00A90D71">
        <w:rPr>
          <w:rStyle w:val="Emphasis"/>
        </w:rPr>
        <w:t xml:space="preserve">that </w:t>
      </w:r>
      <w:r w:rsidRPr="00A90D71">
        <w:rPr>
          <w:rStyle w:val="Emphasis"/>
          <w:highlight w:val="green"/>
        </w:rPr>
        <w:t>holds</w:t>
      </w:r>
      <w:r w:rsidRPr="00A90D71">
        <w:rPr>
          <w:rStyle w:val="Emphasis"/>
        </w:rPr>
        <w:t xml:space="preserve"> the </w:t>
      </w:r>
      <w:r w:rsidRPr="00A90D71">
        <w:rPr>
          <w:rStyle w:val="Emphasis"/>
          <w:highlight w:val="green"/>
        </w:rPr>
        <w:t>powerful</w:t>
      </w:r>
      <w:r w:rsidRPr="00A90D71">
        <w:rPr>
          <w:rStyle w:val="Emphasis"/>
        </w:rPr>
        <w:t xml:space="preserve"> to </w:t>
      </w:r>
      <w:r w:rsidRPr="00A90D71">
        <w:rPr>
          <w:rStyle w:val="Emphasis"/>
          <w:highlight w:val="green"/>
        </w:rPr>
        <w:t>account</w:t>
      </w:r>
      <w:r w:rsidRPr="00705AC6">
        <w:rPr>
          <w:sz w:val="16"/>
        </w:rPr>
        <w:t xml:space="preserve">. </w:t>
      </w:r>
      <w:r w:rsidRPr="009E3A54">
        <w:rPr>
          <w:u w:val="single"/>
        </w:rPr>
        <w:t xml:space="preserve">But </w:t>
      </w:r>
      <w:r w:rsidRPr="00A90D71">
        <w:rPr>
          <w:rStyle w:val="Emphasis"/>
        </w:rPr>
        <w:t xml:space="preserve">in a </w:t>
      </w:r>
      <w:r w:rsidRPr="009E3A54">
        <w:rPr>
          <w:rStyle w:val="Emphasis"/>
          <w:highlight w:val="green"/>
        </w:rPr>
        <w:t>new</w:t>
      </w:r>
      <w:r w:rsidRPr="009E3A54">
        <w:rPr>
          <w:highlight w:val="green"/>
          <w:u w:val="single"/>
        </w:rPr>
        <w:t xml:space="preserve"> </w:t>
      </w:r>
      <w:r w:rsidRPr="009E3A54">
        <w:rPr>
          <w:rStyle w:val="StyleUnderline"/>
        </w:rPr>
        <w:t>Gallup/Knight</w:t>
      </w:r>
      <w:r w:rsidRPr="009E3A54">
        <w:rPr>
          <w:u w:val="single"/>
        </w:rPr>
        <w:t xml:space="preserve"> </w:t>
      </w:r>
      <w:r w:rsidRPr="009E3A54">
        <w:rPr>
          <w:rStyle w:val="Emphasis"/>
          <w:highlight w:val="green"/>
        </w:rPr>
        <w:t>study</w:t>
      </w:r>
      <w:r w:rsidRPr="009E3A54">
        <w:rPr>
          <w:u w:val="single"/>
        </w:rPr>
        <w:t xml:space="preserve">, we’ve found </w:t>
      </w:r>
      <w:r w:rsidRPr="00A90D71">
        <w:rPr>
          <w:rStyle w:val="Emphasis"/>
        </w:rPr>
        <w:t xml:space="preserve">the </w:t>
      </w:r>
      <w:r w:rsidRPr="009E3A54">
        <w:rPr>
          <w:rStyle w:val="Emphasis"/>
          <w:highlight w:val="green"/>
        </w:rPr>
        <w:t xml:space="preserve">gap </w:t>
      </w:r>
      <w:r w:rsidRPr="00A90D71">
        <w:rPr>
          <w:rStyle w:val="Emphasis"/>
        </w:rPr>
        <w:t xml:space="preserve">is </w:t>
      </w:r>
      <w:r w:rsidRPr="009E3A54">
        <w:rPr>
          <w:rStyle w:val="Emphasis"/>
          <w:highlight w:val="green"/>
        </w:rPr>
        <w:t>growing</w:t>
      </w:r>
      <w:r w:rsidRPr="009E3A54">
        <w:rPr>
          <w:highlight w:val="green"/>
          <w:u w:val="single"/>
        </w:rPr>
        <w:t xml:space="preserve"> </w:t>
      </w:r>
      <w:r w:rsidRPr="009E3A54">
        <w:rPr>
          <w:rStyle w:val="Emphasis"/>
          <w:highlight w:val="green"/>
        </w:rPr>
        <w:t>between</w:t>
      </w:r>
      <w:r w:rsidRPr="009E3A54">
        <w:rPr>
          <w:highlight w:val="green"/>
          <w:u w:val="single"/>
        </w:rPr>
        <w:t xml:space="preserve"> </w:t>
      </w:r>
      <w:r w:rsidRPr="009E3A54">
        <w:rPr>
          <w:rStyle w:val="Emphasis"/>
          <w:highlight w:val="green"/>
        </w:rPr>
        <w:t xml:space="preserve">what Americans expect </w:t>
      </w:r>
      <w:r w:rsidRPr="00FD0AA8">
        <w:rPr>
          <w:rStyle w:val="Emphasis"/>
        </w:rPr>
        <w:t>from</w:t>
      </w:r>
      <w:r w:rsidRPr="00FD0AA8">
        <w:rPr>
          <w:u w:val="single"/>
        </w:rPr>
        <w:t xml:space="preserve"> the </w:t>
      </w:r>
      <w:r w:rsidRPr="00FD0AA8">
        <w:rPr>
          <w:rStyle w:val="Emphasis"/>
        </w:rPr>
        <w:t>news</w:t>
      </w:r>
      <w:r w:rsidRPr="00FD0AA8">
        <w:rPr>
          <w:u w:val="single"/>
        </w:rPr>
        <w:t xml:space="preserve"> </w:t>
      </w:r>
      <w:r w:rsidRPr="009E3A54">
        <w:rPr>
          <w:rStyle w:val="Emphasis"/>
          <w:highlight w:val="green"/>
        </w:rPr>
        <w:t xml:space="preserve">and what they </w:t>
      </w:r>
      <w:r w:rsidRPr="00FD0AA8">
        <w:rPr>
          <w:rStyle w:val="Emphasis"/>
        </w:rPr>
        <w:t xml:space="preserve">think they </w:t>
      </w:r>
      <w:r w:rsidRPr="009E3A54">
        <w:rPr>
          <w:rStyle w:val="Emphasis"/>
          <w:highlight w:val="green"/>
        </w:rPr>
        <w:t>are getting</w:t>
      </w:r>
      <w:r w:rsidRPr="009E3A54">
        <w:rPr>
          <w:u w:val="single"/>
        </w:rPr>
        <w:t xml:space="preserve">. </w:t>
      </w:r>
      <w:r w:rsidRPr="009E3A54">
        <w:rPr>
          <w:rStyle w:val="Emphasis"/>
          <w:highlight w:val="green"/>
          <w:bdr w:val="single" w:sz="18" w:space="0" w:color="auto"/>
        </w:rPr>
        <w:t xml:space="preserve">Perceptions of bias </w:t>
      </w:r>
      <w:r w:rsidRPr="00FD0AA8">
        <w:rPr>
          <w:rStyle w:val="Emphasis"/>
          <w:bdr w:val="single" w:sz="18" w:space="0" w:color="auto"/>
        </w:rPr>
        <w:t xml:space="preserve">are </w:t>
      </w:r>
      <w:r w:rsidRPr="009E3A54">
        <w:rPr>
          <w:rStyle w:val="Emphasis"/>
          <w:highlight w:val="green"/>
          <w:bdr w:val="single" w:sz="18" w:space="0" w:color="auto"/>
        </w:rPr>
        <w:t>increasing</w:t>
      </w:r>
      <w:r w:rsidRPr="009E3A54">
        <w:rPr>
          <w:highlight w:val="green"/>
          <w:u w:val="single"/>
        </w:rPr>
        <w:t xml:space="preserve"> </w:t>
      </w:r>
      <w:r w:rsidRPr="009E3A54">
        <w:rPr>
          <w:u w:val="single"/>
        </w:rPr>
        <w:t xml:space="preserve">too, </w:t>
      </w:r>
      <w:r w:rsidRPr="00FD0AA8">
        <w:rPr>
          <w:rStyle w:val="Emphasis"/>
        </w:rPr>
        <w:t>which</w:t>
      </w:r>
      <w:r w:rsidRPr="00FD0AA8">
        <w:rPr>
          <w:u w:val="single"/>
        </w:rPr>
        <w:t xml:space="preserve"> </w:t>
      </w:r>
      <w:r w:rsidRPr="009E3A54">
        <w:rPr>
          <w:u w:val="single"/>
        </w:rPr>
        <w:t xml:space="preserve">further </w:t>
      </w:r>
      <w:r w:rsidRPr="009E3A54">
        <w:rPr>
          <w:rStyle w:val="Emphasis"/>
          <w:highlight w:val="green"/>
        </w:rPr>
        <w:t>erodes</w:t>
      </w:r>
      <w:r w:rsidRPr="009E3A54">
        <w:rPr>
          <w:highlight w:val="green"/>
          <w:u w:val="single"/>
        </w:rPr>
        <w:t xml:space="preserve"> </w:t>
      </w:r>
      <w:r w:rsidRPr="009E3A54">
        <w:rPr>
          <w:u w:val="single"/>
        </w:rPr>
        <w:t xml:space="preserve">the </w:t>
      </w:r>
      <w:r w:rsidRPr="009E3A54">
        <w:rPr>
          <w:rStyle w:val="Emphasis"/>
          <w:highlight w:val="green"/>
          <w:bdr w:val="single" w:sz="18" w:space="0" w:color="auto"/>
        </w:rPr>
        <w:t xml:space="preserve">media’s ability to deliver </w:t>
      </w:r>
      <w:r w:rsidRPr="00FD0AA8">
        <w:rPr>
          <w:rStyle w:val="Emphasis"/>
          <w:bdr w:val="single" w:sz="18" w:space="0" w:color="auto"/>
        </w:rPr>
        <w:t xml:space="preserve">on its promise to our </w:t>
      </w:r>
      <w:r w:rsidRPr="009E3A54">
        <w:rPr>
          <w:rStyle w:val="Emphasis"/>
          <w:highlight w:val="green"/>
          <w:bdr w:val="single" w:sz="18" w:space="0" w:color="auto"/>
        </w:rPr>
        <w:t>democracy.</w:t>
      </w:r>
      <w:r w:rsidRPr="00705AC6">
        <w:rPr>
          <w:sz w:val="16"/>
        </w:rPr>
        <w:t xml:space="preserve"> </w:t>
      </w:r>
      <w:r w:rsidRPr="009E3A54">
        <w:rPr>
          <w:rStyle w:val="StyleUnderline"/>
        </w:rPr>
        <w:t xml:space="preserve">The landmark </w:t>
      </w:r>
      <w:r w:rsidRPr="009E3A54">
        <w:rPr>
          <w:rStyle w:val="Emphasis"/>
          <w:highlight w:val="green"/>
        </w:rPr>
        <w:t>poll</w:t>
      </w:r>
      <w:r w:rsidRPr="009E3A54">
        <w:rPr>
          <w:rStyle w:val="StyleUnderline"/>
          <w:highlight w:val="green"/>
        </w:rPr>
        <w:t xml:space="preserve"> </w:t>
      </w:r>
      <w:r w:rsidRPr="009E3A54">
        <w:rPr>
          <w:rStyle w:val="StyleUnderline"/>
        </w:rPr>
        <w:t xml:space="preserve">of 20,000 people </w:t>
      </w:r>
      <w:r w:rsidRPr="009E3A54">
        <w:rPr>
          <w:rStyle w:val="Emphasis"/>
          <w:highlight w:val="green"/>
        </w:rPr>
        <w:t>found</w:t>
      </w:r>
      <w:r w:rsidRPr="009E3A54">
        <w:rPr>
          <w:rStyle w:val="StyleUnderline"/>
          <w:highlight w:val="green"/>
        </w:rPr>
        <w:t xml:space="preserve"> </w:t>
      </w:r>
      <w:r w:rsidRPr="009E3A54">
        <w:rPr>
          <w:rStyle w:val="StyleUnderline"/>
        </w:rPr>
        <w:t xml:space="preserve">that </w:t>
      </w:r>
      <w:r w:rsidRPr="00335427">
        <w:rPr>
          <w:rStyle w:val="Emphasis"/>
        </w:rPr>
        <w:t xml:space="preserve">Americans’ </w:t>
      </w:r>
      <w:r w:rsidRPr="009E3A54">
        <w:rPr>
          <w:rStyle w:val="Emphasis"/>
          <w:highlight w:val="green"/>
        </w:rPr>
        <w:t xml:space="preserve">hope for </w:t>
      </w:r>
      <w:r w:rsidRPr="00335427">
        <w:rPr>
          <w:rStyle w:val="Emphasis"/>
        </w:rPr>
        <w:t xml:space="preserve">an </w:t>
      </w:r>
      <w:r w:rsidRPr="009E3A54">
        <w:rPr>
          <w:rStyle w:val="Emphasis"/>
          <w:highlight w:val="green"/>
        </w:rPr>
        <w:t>objective media is</w:t>
      </w:r>
      <w:r w:rsidRPr="009E3A54">
        <w:rPr>
          <w:rStyle w:val="StyleUnderline"/>
          <w:highlight w:val="green"/>
        </w:rPr>
        <w:t xml:space="preserve"> </w:t>
      </w:r>
      <w:r w:rsidRPr="009E3A54">
        <w:rPr>
          <w:rStyle w:val="StyleUnderline"/>
        </w:rPr>
        <w:t xml:space="preserve">all but </w:t>
      </w:r>
      <w:r w:rsidRPr="009E3A54">
        <w:rPr>
          <w:rStyle w:val="Emphasis"/>
          <w:highlight w:val="green"/>
          <w:bdr w:val="single" w:sz="18" w:space="0" w:color="auto"/>
        </w:rPr>
        <w:t>lost</w:t>
      </w:r>
      <w:r w:rsidRPr="009E3A54">
        <w:rPr>
          <w:rStyle w:val="StyleUnderline"/>
        </w:rPr>
        <w:t>.</w:t>
      </w:r>
      <w:r w:rsidRPr="00705AC6">
        <w:rPr>
          <w:sz w:val="16"/>
        </w:rPr>
        <w:t xml:space="preserve"> Instead, </w:t>
      </w:r>
      <w:r w:rsidRPr="00335427">
        <w:rPr>
          <w:rStyle w:val="Emphasis"/>
        </w:rPr>
        <w:t>they see an</w:t>
      </w:r>
      <w:r w:rsidRPr="00335427">
        <w:rPr>
          <w:sz w:val="16"/>
        </w:rPr>
        <w:t xml:space="preserve"> </w:t>
      </w:r>
      <w:r w:rsidRPr="00705AC6">
        <w:rPr>
          <w:sz w:val="16"/>
        </w:rPr>
        <w:t xml:space="preserve">increasing </w:t>
      </w:r>
      <w:r w:rsidRPr="009E3A54">
        <w:rPr>
          <w:rStyle w:val="Emphasis"/>
          <w:highlight w:val="green"/>
        </w:rPr>
        <w:t>partisan slant</w:t>
      </w:r>
      <w:r w:rsidRPr="00705AC6">
        <w:rPr>
          <w:sz w:val="16"/>
          <w:highlight w:val="green"/>
        </w:rPr>
        <w:t xml:space="preserve"> </w:t>
      </w:r>
      <w:r w:rsidRPr="00705AC6">
        <w:rPr>
          <w:sz w:val="16"/>
        </w:rPr>
        <w:t xml:space="preserve">in the news, </w:t>
      </w:r>
      <w:r w:rsidRPr="009E3A54">
        <w:rPr>
          <w:rStyle w:val="Emphasis"/>
          <w:highlight w:val="green"/>
        </w:rPr>
        <w:t>and</w:t>
      </w:r>
      <w:r w:rsidRPr="00705AC6">
        <w:rPr>
          <w:sz w:val="16"/>
          <w:highlight w:val="green"/>
        </w:rPr>
        <w:t xml:space="preserve"> </w:t>
      </w:r>
      <w:r w:rsidRPr="00705AC6">
        <w:rPr>
          <w:sz w:val="16"/>
        </w:rPr>
        <w:t xml:space="preserve">a </w:t>
      </w:r>
      <w:r w:rsidRPr="009E3A54">
        <w:rPr>
          <w:rStyle w:val="Emphasis"/>
          <w:highlight w:val="green"/>
        </w:rPr>
        <w:t>media eager to push an agenda</w:t>
      </w:r>
      <w:r w:rsidRPr="00705AC6">
        <w:rPr>
          <w:sz w:val="16"/>
        </w:rPr>
        <w:t xml:space="preserve">. </w:t>
      </w:r>
      <w:r w:rsidRPr="00335427">
        <w:rPr>
          <w:rStyle w:val="Emphasis"/>
        </w:rPr>
        <w:t>As a result</w:t>
      </w:r>
      <w:r w:rsidRPr="00705AC6">
        <w:rPr>
          <w:sz w:val="16"/>
        </w:rPr>
        <w:t xml:space="preserve">, the media’s </w:t>
      </w:r>
      <w:r w:rsidRPr="009E3A54">
        <w:rPr>
          <w:rStyle w:val="Emphasis"/>
          <w:highlight w:val="green"/>
          <w:bdr w:val="single" w:sz="18" w:space="0" w:color="auto"/>
        </w:rPr>
        <w:t xml:space="preserve">ability to hold leaders accountable is diminished </w:t>
      </w:r>
      <w:r w:rsidRPr="009E3A54">
        <w:rPr>
          <w:rStyle w:val="StyleUnderline"/>
        </w:rPr>
        <w:t>in the public’s eye.</w:t>
      </w:r>
      <w:r w:rsidRPr="00705AC6">
        <w:rPr>
          <w:sz w:val="16"/>
        </w:rPr>
        <w:t xml:space="preserve"> The study also explores the connections between political affiliation and attitudes toward the media, as well the public’s view on diversity in newsrooms and the connection between local news consumption, civic engagement and community attachment. </w:t>
      </w:r>
      <w:r w:rsidRPr="009E3A54">
        <w:rPr>
          <w:rStyle w:val="StyleUnderline"/>
        </w:rPr>
        <w:t>A hallmark of Knight Foundation’s Trust, Media and Democracy initiative, “American Views 2020: Trust, Media and Democracy” is a biennial report based on a poll that took place over last winter. It is one of the most comprehensive surveys of public opinion on the media, and holds important implications for the future of journalism and our democracy</w:t>
      </w:r>
      <w:r w:rsidRPr="00705AC6">
        <w:rPr>
          <w:sz w:val="16"/>
        </w:rPr>
        <w:t xml:space="preserve">. You can read more below, or join a discussion of the findings in partnership with the Paley Center at 2 p.m. Thursday, Aug. 6. Here are 10 findings that stood out to us: 1) </w:t>
      </w:r>
      <w:r w:rsidRPr="009E3A54">
        <w:rPr>
          <w:rStyle w:val="StyleUnderline"/>
        </w:rPr>
        <w:t xml:space="preserve">Americans see increasing bias in the news media: </w:t>
      </w:r>
      <w:r w:rsidRPr="001C483E">
        <w:rPr>
          <w:rStyle w:val="Emphasis"/>
        </w:rPr>
        <w:t>One</w:t>
      </w:r>
      <w:r w:rsidRPr="001C483E">
        <w:rPr>
          <w:rStyle w:val="StyleUnderline"/>
        </w:rPr>
        <w:t xml:space="preserve"> of the primary </w:t>
      </w:r>
      <w:r w:rsidRPr="001C483E">
        <w:rPr>
          <w:rStyle w:val="Emphasis"/>
        </w:rPr>
        <w:t>reasons</w:t>
      </w:r>
      <w:r w:rsidRPr="001C483E">
        <w:rPr>
          <w:rStyle w:val="StyleUnderline"/>
        </w:rPr>
        <w:t xml:space="preserve"> </w:t>
      </w:r>
      <w:r w:rsidRPr="001C483E">
        <w:rPr>
          <w:rStyle w:val="Emphasis"/>
        </w:rPr>
        <w:t>Americans</w:t>
      </w:r>
      <w:r w:rsidRPr="001C483E">
        <w:rPr>
          <w:rStyle w:val="StyleUnderline"/>
        </w:rPr>
        <w:t xml:space="preserve"> </w:t>
      </w:r>
      <w:r w:rsidRPr="001C483E">
        <w:rPr>
          <w:rStyle w:val="Emphasis"/>
        </w:rPr>
        <w:t>don’t think the media works</w:t>
      </w:r>
      <w:r w:rsidRPr="001C483E">
        <w:rPr>
          <w:rStyle w:val="StyleUnderline"/>
        </w:rPr>
        <w:t xml:space="preserve"> for </w:t>
      </w:r>
      <w:r w:rsidRPr="001C483E">
        <w:rPr>
          <w:rStyle w:val="Emphasis"/>
        </w:rPr>
        <w:t>them is because of</w:t>
      </w:r>
      <w:r w:rsidRPr="001C483E">
        <w:rPr>
          <w:rStyle w:val="StyleUnderline"/>
        </w:rPr>
        <w:t xml:space="preserve"> </w:t>
      </w:r>
      <w:r w:rsidRPr="009E3A54">
        <w:rPr>
          <w:rStyle w:val="StyleUnderline"/>
        </w:rPr>
        <w:t xml:space="preserve">the </w:t>
      </w:r>
      <w:r w:rsidRPr="009E3A54">
        <w:rPr>
          <w:rStyle w:val="Emphasis"/>
          <w:highlight w:val="green"/>
        </w:rPr>
        <w:t>bias they perceive</w:t>
      </w:r>
      <w:r w:rsidRPr="009E3A54">
        <w:rPr>
          <w:rStyle w:val="StyleUnderline"/>
          <w:highlight w:val="green"/>
        </w:rPr>
        <w:t xml:space="preserve"> </w:t>
      </w:r>
      <w:r w:rsidRPr="009E3A54">
        <w:rPr>
          <w:rStyle w:val="StyleUnderline"/>
        </w:rPr>
        <w:t>in coverage.</w:t>
      </w:r>
      <w:r w:rsidRPr="00705AC6">
        <w:rPr>
          <w:sz w:val="16"/>
        </w:rPr>
        <w:t xml:space="preserve"> Many feel the media’s traditional roles, such as holding leaders accountable, is compromised by bias, </w:t>
      </w:r>
      <w:r w:rsidRPr="009E3A54">
        <w:rPr>
          <w:u w:val="single"/>
        </w:rPr>
        <w:t xml:space="preserve">with nearly </w:t>
      </w:r>
      <w:r w:rsidRPr="009E3A54">
        <w:rPr>
          <w:rStyle w:val="Emphasis"/>
          <w:highlight w:val="green"/>
        </w:rPr>
        <w:t xml:space="preserve">7 in 10 </w:t>
      </w:r>
      <w:r w:rsidRPr="001C483E">
        <w:rPr>
          <w:rStyle w:val="Emphasis"/>
        </w:rPr>
        <w:t>Americans</w:t>
      </w:r>
      <w:r w:rsidRPr="001C483E">
        <w:rPr>
          <w:u w:val="single"/>
        </w:rPr>
        <w:t xml:space="preserve"> </w:t>
      </w:r>
      <w:r w:rsidRPr="009E3A54">
        <w:rPr>
          <w:u w:val="single"/>
        </w:rPr>
        <w:t>(68%) who say they see too much bias in the reporting of news that is supposed to be objective as “a major problem,” up from 65% in the 2017 Knight/Gallup study.</w:t>
      </w:r>
      <w:r w:rsidRPr="00705AC6">
        <w:rPr>
          <w:sz w:val="16"/>
        </w:rPr>
        <w:t xml:space="preserve"> They see it in their own news sources (57%), and more than 6 in 10 are concerned about bias in the news other people are getting, the survey finds. Some 7 in 10 Americans worry that owners of media companies are influencing coverage. 2)  </w:t>
      </w:r>
      <w:r w:rsidRPr="00705AC6">
        <w:rPr>
          <w:rStyle w:val="StyleUnderline"/>
        </w:rPr>
        <w:t xml:space="preserve">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nearly three-quarters of Americans (or </w:t>
      </w:r>
      <w:r w:rsidRPr="00705AC6">
        <w:rPr>
          <w:rStyle w:val="Emphasis"/>
          <w:highlight w:val="green"/>
        </w:rPr>
        <w:t>74%)</w:t>
      </w:r>
      <w:r w:rsidRPr="00705AC6">
        <w:rPr>
          <w:rStyle w:val="StyleUnderline"/>
          <w:highlight w:val="green"/>
        </w:rPr>
        <w:t xml:space="preserve"> </w:t>
      </w:r>
      <w:r w:rsidRPr="00705AC6">
        <w:rPr>
          <w:rStyle w:val="Emphasis"/>
          <w:highlight w:val="green"/>
        </w:rPr>
        <w:t>say</w:t>
      </w:r>
      <w:r w:rsidRPr="00705AC6">
        <w:rPr>
          <w:rStyle w:val="StyleUnderline"/>
          <w:highlight w:val="green"/>
        </w:rPr>
        <w:t xml:space="preserve"> </w:t>
      </w:r>
      <w:r w:rsidRPr="00705AC6">
        <w:rPr>
          <w:rStyle w:val="StyleUnderline"/>
        </w:rPr>
        <w:t xml:space="preserve">those </w:t>
      </w:r>
      <w:r w:rsidRPr="00705AC6">
        <w:rPr>
          <w:rStyle w:val="Emphasis"/>
          <w:highlight w:val="green"/>
        </w:rPr>
        <w:t>outlets</w:t>
      </w:r>
      <w:r w:rsidRPr="00705AC6">
        <w:rPr>
          <w:rStyle w:val="StyleUnderline"/>
          <w:highlight w:val="green"/>
        </w:rPr>
        <w:t xml:space="preserve"> </w:t>
      </w:r>
      <w:r w:rsidRPr="00705AC6">
        <w:rPr>
          <w:rStyle w:val="StyleUnderline"/>
        </w:rPr>
        <w:t xml:space="preserve">are </w:t>
      </w:r>
      <w:r w:rsidRPr="00705AC6">
        <w:rPr>
          <w:rStyle w:val="Emphasis"/>
          <w:highlight w:val="green"/>
          <w:bdr w:val="single" w:sz="18" w:space="0" w:color="auto"/>
        </w:rPr>
        <w:t xml:space="preserve">trying to persuade </w:t>
      </w:r>
      <w:r w:rsidRPr="001C483E">
        <w:rPr>
          <w:rStyle w:val="Emphasis"/>
          <w:bdr w:val="single" w:sz="18" w:space="0" w:color="auto"/>
        </w:rPr>
        <w:t xml:space="preserve">people to adopt a </w:t>
      </w:r>
      <w:r w:rsidRPr="00705AC6">
        <w:rPr>
          <w:rStyle w:val="Emphasis"/>
          <w:highlight w:val="green"/>
          <w:bdr w:val="single" w:sz="18" w:space="0" w:color="auto"/>
        </w:rPr>
        <w:t>certain opinion</w:t>
      </w:r>
      <w:r w:rsidRPr="00705AC6">
        <w:rPr>
          <w:rStyle w:val="StyleUnderline"/>
        </w:rPr>
        <w:t>.</w:t>
      </w:r>
    </w:p>
    <w:p w14:paraId="398C51D0" w14:textId="77777777" w:rsidR="00F0729E" w:rsidRDefault="00F0729E" w:rsidP="00F0729E">
      <w:pPr>
        <w:pStyle w:val="Heading4"/>
      </w:pPr>
      <w:r>
        <w:t xml:space="preserve">Accountability is critical to a </w:t>
      </w:r>
      <w:r>
        <w:rPr>
          <w:u w:val="single"/>
        </w:rPr>
        <w:t>functioning democracy</w:t>
      </w:r>
      <w:r>
        <w:t xml:space="preserve"> – specifically by an Objective Press.</w:t>
      </w:r>
    </w:p>
    <w:p w14:paraId="572B7519" w14:textId="77777777" w:rsidR="00F0729E" w:rsidRPr="000905E1" w:rsidRDefault="00F0729E" w:rsidP="00F0729E">
      <w:r w:rsidRPr="000905E1">
        <w:rPr>
          <w:rStyle w:val="Style13ptBold"/>
        </w:rPr>
        <w:t>Hamilton and Krosnick 20</w:t>
      </w:r>
      <w:r>
        <w:t xml:space="preserve"> </w:t>
      </w:r>
      <w:hyperlink r:id="rId12" w:history="1">
        <w:r w:rsidRPr="000905E1">
          <w:rPr>
            <w:rStyle w:val="Hyperlink"/>
          </w:rPr>
          <w:t>James Hamilton</w:t>
        </w:r>
      </w:hyperlink>
      <w:r w:rsidRPr="000905E1">
        <w:t> and </w:t>
      </w:r>
      <w:hyperlink r:id="rId13" w:history="1">
        <w:r w:rsidRPr="000905E1">
          <w:rPr>
            <w:rStyle w:val="Hyperlink"/>
          </w:rPr>
          <w:t>Jon Krosnick</w:t>
        </w:r>
      </w:hyperlink>
      <w:r>
        <w:t xml:space="preserve"> </w:t>
      </w:r>
      <w:r w:rsidRPr="000905E1">
        <w:t xml:space="preserve">2-27-2020 "Stanford researchers discuss journalism and democracy in lead up to Super Tuesday" </w:t>
      </w:r>
      <w:hyperlink r:id="rId14" w:history="1">
        <w:r w:rsidRPr="000905E1">
          <w:rPr>
            <w:rStyle w:val="Hyperlink"/>
          </w:rPr>
          <w:t>https://news.stanford.edu/2020/02/27/journalism-and-democracy/</w:t>
        </w:r>
      </w:hyperlink>
      <w:r w:rsidRPr="000905E1">
        <w:t xml:space="preserve"> </w:t>
      </w:r>
      <w:r>
        <w:t>(</w:t>
      </w:r>
      <w:r w:rsidRPr="000905E1">
        <w:t>Hamilton also directs the Stanford Journalism Program, is a co-founder of the Stanford Computational Journalism Lab and a senior fellow at the Stanford Institute for Economic Policy Research. Krosnick also directs the Political Psychology Research Group and is a professor, by courtesy, of psychology.</w:t>
      </w:r>
      <w:r>
        <w:t xml:space="preserve">)//Elmer </w:t>
      </w:r>
    </w:p>
    <w:p w14:paraId="3938266F" w14:textId="77777777" w:rsidR="00F0729E" w:rsidRPr="00705AC6" w:rsidRDefault="00F0729E" w:rsidP="00F0729E">
      <w:pPr>
        <w:rPr>
          <w:rStyle w:val="StyleUnderline"/>
        </w:rPr>
      </w:pPr>
      <w:r w:rsidRPr="009C1182">
        <w:rPr>
          <w:rStyle w:val="Emphasis"/>
        </w:rPr>
        <w:t xml:space="preserve">How important is an </w:t>
      </w:r>
      <w:r w:rsidRPr="009C1182">
        <w:rPr>
          <w:rStyle w:val="Emphasis"/>
          <w:highlight w:val="green"/>
        </w:rPr>
        <w:t>objective media for</w:t>
      </w:r>
      <w:r w:rsidRPr="009C1182">
        <w:rPr>
          <w:rStyle w:val="Emphasis"/>
        </w:rPr>
        <w:t xml:space="preserve"> a </w:t>
      </w:r>
      <w:r w:rsidRPr="009C1182">
        <w:rPr>
          <w:rStyle w:val="Emphasis"/>
          <w:highlight w:val="green"/>
        </w:rPr>
        <w:t>functioning democracy</w:t>
      </w:r>
      <w:r w:rsidRPr="00705AC6">
        <w:rPr>
          <w:rStyle w:val="StyleUnderline"/>
        </w:rPr>
        <w:t>? Hamilton: Objectivity was a commercial product that only evolved in the late 1800s with the high costs of printing presses. Newspapers shifted from partisan to nonpartisan in order to attract larger audiences from both parties and to sell these readers’ attention to advertisers.</w:t>
      </w:r>
      <w:r w:rsidRPr="00705AC6">
        <w:rPr>
          <w:sz w:val="16"/>
        </w:rPr>
        <w:t xml:space="preserve"> Fast forward to today’s world of hundreds of cable channels and millions of websites. Each person is </w:t>
      </w:r>
      <w:r w:rsidRPr="00705AC6">
        <w:rPr>
          <w:rStyle w:val="StyleUnderline"/>
        </w:rPr>
        <w:t>better able to find an outlet that reflects their worldview, which can also reinforce their political views and affect their electoral choices</w:t>
      </w:r>
      <w:r w:rsidRPr="00705AC6">
        <w:rPr>
          <w:sz w:val="16"/>
        </w:rPr>
        <w:t xml:space="preserve">. Criticisms of the media can also have political dividends. Historically, </w:t>
      </w:r>
      <w:r w:rsidRPr="00705AC6">
        <w:rPr>
          <w:rStyle w:val="Emphasis"/>
          <w:highlight w:val="green"/>
        </w:rPr>
        <w:t xml:space="preserve">attacks </w:t>
      </w:r>
      <w:r w:rsidRPr="00C321B5">
        <w:rPr>
          <w:rStyle w:val="Emphasis"/>
        </w:rPr>
        <w:t xml:space="preserve">by politicians </w:t>
      </w:r>
      <w:r w:rsidRPr="00705AC6">
        <w:rPr>
          <w:rStyle w:val="Emphasis"/>
          <w:highlight w:val="green"/>
        </w:rPr>
        <w:t xml:space="preserve">on </w:t>
      </w:r>
      <w:r w:rsidRPr="00C321B5">
        <w:rPr>
          <w:rStyle w:val="Emphasis"/>
        </w:rPr>
        <w:t xml:space="preserve">the </w:t>
      </w:r>
      <w:r w:rsidRPr="00705AC6">
        <w:rPr>
          <w:rStyle w:val="Emphasis"/>
          <w:highlight w:val="green"/>
        </w:rPr>
        <w:t xml:space="preserve">credibility </w:t>
      </w:r>
      <w:r w:rsidRPr="00F36261">
        <w:rPr>
          <w:rStyle w:val="Emphasis"/>
          <w:highlight w:val="green"/>
        </w:rPr>
        <w:t>of</w:t>
      </w:r>
      <w:r w:rsidRPr="00C321B5">
        <w:rPr>
          <w:sz w:val="16"/>
        </w:rPr>
        <w:t xml:space="preserve"> </w:t>
      </w:r>
      <w:r w:rsidRPr="00705AC6">
        <w:rPr>
          <w:sz w:val="16"/>
        </w:rPr>
        <w:t xml:space="preserve">the </w:t>
      </w:r>
      <w:r w:rsidRPr="00705AC6">
        <w:rPr>
          <w:rStyle w:val="Emphasis"/>
          <w:highlight w:val="green"/>
        </w:rPr>
        <w:t>media</w:t>
      </w:r>
      <w:r w:rsidRPr="00705AC6">
        <w:rPr>
          <w:sz w:val="16"/>
          <w:highlight w:val="green"/>
        </w:rPr>
        <w:t xml:space="preserve"> </w:t>
      </w:r>
      <w:r w:rsidRPr="00C321B5">
        <w:rPr>
          <w:rStyle w:val="Emphasis"/>
        </w:rPr>
        <w:t xml:space="preserve">have been </w:t>
      </w:r>
      <w:r w:rsidRPr="00705AC6">
        <w:rPr>
          <w:rStyle w:val="Emphasis"/>
          <w:highlight w:val="green"/>
        </w:rPr>
        <w:t>part</w:t>
      </w:r>
      <w:r w:rsidRPr="00705AC6">
        <w:rPr>
          <w:sz w:val="16"/>
          <w:highlight w:val="green"/>
        </w:rPr>
        <w:t xml:space="preserve"> </w:t>
      </w:r>
      <w:r w:rsidRPr="00705AC6">
        <w:rPr>
          <w:rStyle w:val="Emphasis"/>
          <w:highlight w:val="green"/>
        </w:rPr>
        <w:t xml:space="preserve">of </w:t>
      </w:r>
      <w:r w:rsidRPr="00420CBC">
        <w:rPr>
          <w:rStyle w:val="Emphasis"/>
        </w:rPr>
        <w:t>a</w:t>
      </w:r>
      <w:r w:rsidRPr="00705AC6">
        <w:rPr>
          <w:sz w:val="16"/>
        </w:rPr>
        <w:t xml:space="preserve"> conscious </w:t>
      </w:r>
      <w:r w:rsidRPr="00705AC6">
        <w:rPr>
          <w:rStyle w:val="Emphasis"/>
          <w:highlight w:val="green"/>
        </w:rPr>
        <w:t xml:space="preserve">strategy to weaken </w:t>
      </w:r>
      <w:r w:rsidRPr="00C321B5">
        <w:rPr>
          <w:rStyle w:val="Emphasis"/>
          <w:bdr w:val="single" w:sz="18" w:space="0" w:color="auto"/>
        </w:rPr>
        <w:t xml:space="preserve">the </w:t>
      </w:r>
      <w:r w:rsidRPr="00705AC6">
        <w:rPr>
          <w:rStyle w:val="Emphasis"/>
          <w:highlight w:val="green"/>
          <w:bdr w:val="single" w:sz="18" w:space="0" w:color="auto"/>
        </w:rPr>
        <w:t>accountability function of reporters</w:t>
      </w:r>
      <w:r w:rsidRPr="00705AC6">
        <w:rPr>
          <w:sz w:val="16"/>
        </w:rPr>
        <w:t xml:space="preserve">. For example, </w:t>
      </w:r>
      <w:r w:rsidRPr="00705AC6">
        <w:rPr>
          <w:rStyle w:val="StyleUnderline"/>
        </w:rPr>
        <w:t xml:space="preserve">attacks on the media as biased </w:t>
      </w:r>
      <w:r w:rsidRPr="00C321B5">
        <w:rPr>
          <w:rStyle w:val="Emphasis"/>
        </w:rPr>
        <w:t>during</w:t>
      </w:r>
      <w:r w:rsidRPr="00C321B5">
        <w:rPr>
          <w:rStyle w:val="StyleUnderline"/>
        </w:rPr>
        <w:t xml:space="preserve"> President Richard </w:t>
      </w:r>
      <w:r w:rsidRPr="00C321B5">
        <w:rPr>
          <w:rStyle w:val="Emphasis"/>
        </w:rPr>
        <w:t>Nixon’s administration</w:t>
      </w:r>
      <w:r w:rsidRPr="00705AC6">
        <w:rPr>
          <w:rStyle w:val="StyleUnderline"/>
        </w:rPr>
        <w:t>, especially by Vice President Spiro Agnew, were frequent and virulent</w:t>
      </w:r>
      <w:r w:rsidRPr="00705AC6">
        <w:rPr>
          <w:sz w:val="16"/>
        </w:rPr>
        <w:t xml:space="preserve">. Krosnick: </w:t>
      </w:r>
      <w:r w:rsidRPr="00ED5FCB">
        <w:rPr>
          <w:rStyle w:val="Emphasis"/>
        </w:rPr>
        <w:t xml:space="preserve">In recent years, </w:t>
      </w:r>
      <w:r w:rsidRPr="00164D1D">
        <w:rPr>
          <w:rStyle w:val="Emphasis"/>
        </w:rPr>
        <w:t>we have seen</w:t>
      </w:r>
      <w:r w:rsidRPr="00164D1D">
        <w:rPr>
          <w:sz w:val="16"/>
        </w:rPr>
        <w:t xml:space="preserve"> </w:t>
      </w:r>
      <w:r w:rsidRPr="00705AC6">
        <w:rPr>
          <w:sz w:val="16"/>
        </w:rPr>
        <w:t xml:space="preserve">a </w:t>
      </w:r>
      <w:r w:rsidRPr="00164D1D">
        <w:rPr>
          <w:rStyle w:val="Emphasis"/>
        </w:rPr>
        <w:t>collapse of</w:t>
      </w:r>
      <w:r w:rsidRPr="00164D1D">
        <w:rPr>
          <w:sz w:val="16"/>
        </w:rPr>
        <w:t xml:space="preserve"> the </w:t>
      </w:r>
      <w:r w:rsidRPr="00164D1D">
        <w:rPr>
          <w:rStyle w:val="Emphasis"/>
        </w:rPr>
        <w:t>notion that</w:t>
      </w:r>
      <w:r w:rsidRPr="00164D1D">
        <w:rPr>
          <w:sz w:val="16"/>
        </w:rPr>
        <w:t xml:space="preserve"> </w:t>
      </w:r>
      <w:r w:rsidRPr="00164D1D">
        <w:rPr>
          <w:rStyle w:val="Emphasis"/>
        </w:rPr>
        <w:t>politically relevant facts can be discerned by news professionals</w:t>
      </w:r>
      <w:r w:rsidRPr="00164D1D">
        <w:rPr>
          <w:sz w:val="16"/>
        </w:rPr>
        <w:t>,</w:t>
      </w:r>
      <w:r w:rsidRPr="00705AC6">
        <w:rPr>
          <w:sz w:val="16"/>
        </w:rPr>
        <w:t xml:space="preserve"> </w:t>
      </w:r>
      <w:r w:rsidRPr="00705AC6">
        <w:rPr>
          <w:rStyle w:val="Emphasis"/>
          <w:highlight w:val="green"/>
        </w:rPr>
        <w:t>leaving</w:t>
      </w:r>
      <w:r w:rsidRPr="00705AC6">
        <w:rPr>
          <w:sz w:val="16"/>
          <w:highlight w:val="green"/>
        </w:rPr>
        <w:t xml:space="preserve"> </w:t>
      </w:r>
      <w:r w:rsidRPr="00705AC6">
        <w:rPr>
          <w:rStyle w:val="Emphasis"/>
          <w:highlight w:val="green"/>
        </w:rPr>
        <w:t xml:space="preserve">voters uncertain about </w:t>
      </w:r>
      <w:r w:rsidRPr="00164D1D">
        <w:rPr>
          <w:rStyle w:val="Emphasis"/>
        </w:rPr>
        <w:t>whether</w:t>
      </w:r>
      <w:r w:rsidRPr="00164D1D">
        <w:rPr>
          <w:sz w:val="16"/>
        </w:rPr>
        <w:t xml:space="preserve"> </w:t>
      </w:r>
      <w:r w:rsidRPr="00705AC6">
        <w:rPr>
          <w:sz w:val="16"/>
        </w:rPr>
        <w:t xml:space="preserve">the </w:t>
      </w:r>
      <w:r w:rsidRPr="00705AC6">
        <w:rPr>
          <w:rStyle w:val="Emphasis"/>
          <w:highlight w:val="green"/>
        </w:rPr>
        <w:t>messages communicated</w:t>
      </w:r>
      <w:r w:rsidRPr="00705AC6">
        <w:rPr>
          <w:sz w:val="16"/>
          <w:highlight w:val="green"/>
        </w:rPr>
        <w:t xml:space="preserve"> </w:t>
      </w:r>
      <w:r w:rsidRPr="00705AC6">
        <w:rPr>
          <w:sz w:val="16"/>
        </w:rPr>
        <w:t xml:space="preserve">by those professionals </w:t>
      </w:r>
      <w:r w:rsidRPr="00705AC6">
        <w:rPr>
          <w:rStyle w:val="Emphasis"/>
          <w:highlight w:val="green"/>
          <w:bdr w:val="single" w:sz="18" w:space="0" w:color="auto"/>
        </w:rPr>
        <w:t>can be trusted.</w:t>
      </w:r>
      <w:r w:rsidRPr="00705AC6">
        <w:rPr>
          <w:sz w:val="16"/>
          <w:highlight w:val="green"/>
        </w:rPr>
        <w:t xml:space="preserve"> </w:t>
      </w:r>
      <w:r w:rsidRPr="00705AC6">
        <w:rPr>
          <w:sz w:val="16"/>
        </w:rPr>
        <w:t xml:space="preserve">President Trump has played a major role in raising doubts about the veracity of information conveyed by major news organizations. </w:t>
      </w:r>
      <w:r w:rsidRPr="00705AC6">
        <w:rPr>
          <w:rStyle w:val="Emphasis"/>
          <w:highlight w:val="green"/>
        </w:rPr>
        <w:t xml:space="preserve">Social media </w:t>
      </w:r>
      <w:r w:rsidRPr="00164D1D">
        <w:rPr>
          <w:rStyle w:val="Emphasis"/>
        </w:rPr>
        <w:t xml:space="preserve">has </w:t>
      </w:r>
      <w:r w:rsidRPr="00705AC6">
        <w:rPr>
          <w:rStyle w:val="Emphasis"/>
          <w:highlight w:val="green"/>
        </w:rPr>
        <w:t>allowed</w:t>
      </w:r>
      <w:r w:rsidRPr="00705AC6">
        <w:rPr>
          <w:sz w:val="16"/>
          <w:highlight w:val="green"/>
        </w:rPr>
        <w:t xml:space="preserve"> </w:t>
      </w:r>
      <w:r w:rsidRPr="00164D1D">
        <w:rPr>
          <w:rStyle w:val="Emphasis"/>
        </w:rPr>
        <w:t>individuals</w:t>
      </w:r>
      <w:r w:rsidRPr="00164D1D">
        <w:rPr>
          <w:sz w:val="16"/>
        </w:rPr>
        <w:t xml:space="preserve"> </w:t>
      </w:r>
      <w:r w:rsidRPr="00705AC6">
        <w:rPr>
          <w:sz w:val="16"/>
        </w:rPr>
        <w:t xml:space="preserve">and small organizations </w:t>
      </w:r>
      <w:r w:rsidRPr="00164D1D">
        <w:rPr>
          <w:rStyle w:val="Emphasis"/>
        </w:rPr>
        <w:t xml:space="preserve">to </w:t>
      </w:r>
      <w:r w:rsidRPr="00705AC6">
        <w:rPr>
          <w:rStyle w:val="Emphasis"/>
          <w:highlight w:val="green"/>
        </w:rPr>
        <w:t>disseminate messages</w:t>
      </w:r>
      <w:r w:rsidRPr="00705AC6">
        <w:rPr>
          <w:sz w:val="16"/>
          <w:highlight w:val="green"/>
        </w:rPr>
        <w:t xml:space="preserve"> </w:t>
      </w:r>
      <w:r w:rsidRPr="00705AC6">
        <w:rPr>
          <w:sz w:val="16"/>
        </w:rPr>
        <w:t xml:space="preserve">(perhaps accurate, perhaps false) </w:t>
      </w:r>
      <w:r w:rsidRPr="00705AC6">
        <w:rPr>
          <w:rStyle w:val="Emphasis"/>
          <w:highlight w:val="green"/>
          <w:bdr w:val="single" w:sz="18" w:space="0" w:color="auto"/>
        </w:rPr>
        <w:t xml:space="preserve">directly to voters, unmediated by </w:t>
      </w:r>
      <w:r w:rsidRPr="00164D1D">
        <w:rPr>
          <w:rStyle w:val="Emphasis"/>
          <w:bdr w:val="single" w:sz="18" w:space="0" w:color="auto"/>
        </w:rPr>
        <w:t xml:space="preserve">major </w:t>
      </w:r>
      <w:r w:rsidRPr="00705AC6">
        <w:rPr>
          <w:rStyle w:val="Emphasis"/>
          <w:highlight w:val="green"/>
          <w:bdr w:val="single" w:sz="18" w:space="0" w:color="auto"/>
        </w:rPr>
        <w:t>news organizations.</w:t>
      </w:r>
      <w:r w:rsidRPr="00705AC6">
        <w:rPr>
          <w:sz w:val="16"/>
        </w:rPr>
        <w:t xml:space="preserve"> </w:t>
      </w:r>
      <w:r w:rsidRPr="00705AC6">
        <w:rPr>
          <w:rStyle w:val="StyleUnderline"/>
        </w:rPr>
        <w:t xml:space="preserve">And Russia has been accused of disseminating false information via social media, as well. All this means is that voters are forced to identify news sources they trust. And </w:t>
      </w:r>
      <w:r w:rsidRPr="00164D1D">
        <w:rPr>
          <w:rStyle w:val="Emphasis"/>
        </w:rPr>
        <w:t xml:space="preserve">because </w:t>
      </w:r>
      <w:r w:rsidRPr="00705AC6">
        <w:rPr>
          <w:rStyle w:val="Emphasis"/>
          <w:highlight w:val="green"/>
        </w:rPr>
        <w:t xml:space="preserve">different news sources </w:t>
      </w:r>
      <w:r w:rsidRPr="00164D1D">
        <w:rPr>
          <w:rStyle w:val="Emphasis"/>
        </w:rPr>
        <w:t xml:space="preserve">are </w:t>
      </w:r>
      <w:r w:rsidRPr="00705AC6">
        <w:rPr>
          <w:rStyle w:val="Emphasis"/>
          <w:highlight w:val="green"/>
        </w:rPr>
        <w:t>disseminating different messages</w:t>
      </w:r>
      <w:r w:rsidRPr="00705AC6">
        <w:rPr>
          <w:rStyle w:val="StyleUnderline"/>
          <w:highlight w:val="green"/>
        </w:rPr>
        <w:t xml:space="preserve"> </w:t>
      </w:r>
      <w:r w:rsidRPr="00705AC6">
        <w:rPr>
          <w:rStyle w:val="StyleUnderline"/>
        </w:rPr>
        <w:t xml:space="preserve">about the same matters, </w:t>
      </w:r>
      <w:r w:rsidRPr="00705AC6">
        <w:rPr>
          <w:rStyle w:val="Emphasis"/>
          <w:highlight w:val="green"/>
        </w:rPr>
        <w:t xml:space="preserve">voters </w:t>
      </w:r>
      <w:r w:rsidRPr="00164D1D">
        <w:rPr>
          <w:rStyle w:val="Emphasis"/>
        </w:rPr>
        <w:t xml:space="preserve">will </w:t>
      </w:r>
      <w:r w:rsidRPr="00705AC6">
        <w:rPr>
          <w:rStyle w:val="StyleUnderline"/>
        </w:rPr>
        <w:t xml:space="preserve">now </w:t>
      </w:r>
      <w:r w:rsidRPr="00705AC6">
        <w:rPr>
          <w:rStyle w:val="Emphasis"/>
          <w:highlight w:val="green"/>
          <w:bdr w:val="single" w:sz="18" w:space="0" w:color="auto"/>
        </w:rPr>
        <w:t xml:space="preserve">end up with </w:t>
      </w:r>
      <w:r w:rsidRPr="00164D1D">
        <w:rPr>
          <w:rStyle w:val="Emphasis"/>
          <w:bdr w:val="single" w:sz="18" w:space="0" w:color="auto"/>
        </w:rPr>
        <w:t xml:space="preserve">more </w:t>
      </w:r>
      <w:r w:rsidRPr="00705AC6">
        <w:rPr>
          <w:rStyle w:val="Emphasis"/>
          <w:highlight w:val="green"/>
          <w:bdr w:val="single" w:sz="18" w:space="0" w:color="auto"/>
        </w:rPr>
        <w:t>disparate views of reality</w:t>
      </w:r>
      <w:r w:rsidRPr="00705AC6">
        <w:rPr>
          <w:rStyle w:val="StyleUnderline"/>
          <w:highlight w:val="green"/>
        </w:rPr>
        <w:t xml:space="preserve"> </w:t>
      </w:r>
      <w:r w:rsidRPr="00705AC6">
        <w:rPr>
          <w:rStyle w:val="StyleUnderline"/>
        </w:rPr>
        <w:t>than was the case decades ago.</w:t>
      </w:r>
    </w:p>
    <w:p w14:paraId="3A274ECF" w14:textId="77777777" w:rsidR="00F0729E" w:rsidRDefault="00F0729E" w:rsidP="00F0729E">
      <w:pPr>
        <w:pStyle w:val="Heading4"/>
      </w:pPr>
      <w:r>
        <w:t xml:space="preserve">Democracy solves </w:t>
      </w:r>
      <w:r>
        <w:rPr>
          <w:u w:val="single"/>
        </w:rPr>
        <w:t>Nuclear War</w:t>
      </w:r>
      <w:r>
        <w:t>.</w:t>
      </w:r>
    </w:p>
    <w:p w14:paraId="110736EA" w14:textId="77777777" w:rsidR="00F0729E" w:rsidRPr="00970852" w:rsidRDefault="00F0729E" w:rsidP="00F0729E">
      <w:r w:rsidRPr="00970852">
        <w:rPr>
          <w:rStyle w:val="Style13ptBold"/>
        </w:rPr>
        <w:t>Diamond</w:t>
      </w:r>
      <w:r>
        <w:rPr>
          <w:rStyle w:val="Style13ptBold"/>
        </w:rPr>
        <w:t xml:space="preserve"> 19</w:t>
      </w:r>
      <w:r w:rsidRPr="00970852">
        <w:t>, Larry. Ill winds: Saving democracy from Russian rage, Chinese ambition, and American complacency. Penguin Books, 20</w:t>
      </w:r>
      <w:r>
        <w:t>19</w:t>
      </w:r>
      <w:r w:rsidRPr="00970852">
        <w:t>.</w:t>
      </w:r>
      <w:r>
        <w:t xml:space="preserve"> (professor of Sociology and Political Science at Stanford University, PhD in Sociology)//Elmer </w:t>
      </w:r>
    </w:p>
    <w:p w14:paraId="5CD26F12" w14:textId="77777777" w:rsidR="00F0729E" w:rsidRDefault="00F0729E" w:rsidP="00F0729E">
      <w:pPr>
        <w:rPr>
          <w:rStyle w:val="StyleUnderline"/>
        </w:rPr>
      </w:pPr>
      <w:r w:rsidRPr="000905E1">
        <w:rPr>
          <w:sz w:val="16"/>
        </w:rPr>
        <w:t xml:space="preserve">The most obvious response to the ill winds blowing from the world’s autocracies is to help the winds of freedom blowing in the other direction. The democracies of the West cannot save themselves if they do not stand with democrats around the world. This is truer now than ever, for several reasons. </w:t>
      </w:r>
      <w:r w:rsidRPr="00883E3E">
        <w:rPr>
          <w:rStyle w:val="StyleUnderline"/>
        </w:rPr>
        <w:t xml:space="preserve">We live </w:t>
      </w:r>
      <w:r w:rsidRPr="00FF2566">
        <w:rPr>
          <w:rStyle w:val="Emphasis"/>
          <w:highlight w:val="green"/>
        </w:rPr>
        <w:t>in a globalized world</w:t>
      </w:r>
      <w:r w:rsidRPr="00883E3E">
        <w:rPr>
          <w:rStyle w:val="StyleUnderline"/>
        </w:rPr>
        <w:t xml:space="preserve">, one in </w:t>
      </w:r>
      <w:r w:rsidRPr="00FF2566">
        <w:rPr>
          <w:rStyle w:val="Emphasis"/>
          <w:highlight w:val="green"/>
        </w:rPr>
        <w:t>which</w:t>
      </w:r>
      <w:r w:rsidRPr="00FF2566">
        <w:rPr>
          <w:rStyle w:val="StyleUnderline"/>
          <w:highlight w:val="green"/>
        </w:rPr>
        <w:t xml:space="preserve"> </w:t>
      </w:r>
      <w:r w:rsidRPr="00FF2566">
        <w:rPr>
          <w:rStyle w:val="Emphasis"/>
          <w:highlight w:val="green"/>
        </w:rPr>
        <w:t>models</w:t>
      </w:r>
      <w:r w:rsidRPr="00883E3E">
        <w:rPr>
          <w:rStyle w:val="StyleUnderline"/>
        </w:rPr>
        <w:t xml:space="preserve">, trends, and </w:t>
      </w:r>
      <w:r w:rsidRPr="00FF2566">
        <w:rPr>
          <w:rStyle w:val="Emphasis"/>
          <w:highlight w:val="green"/>
        </w:rPr>
        <w:t>ideas</w:t>
      </w:r>
      <w:r w:rsidRPr="00FF2566">
        <w:rPr>
          <w:rStyle w:val="StyleUnderline"/>
          <w:highlight w:val="green"/>
        </w:rPr>
        <w:t xml:space="preserve"> </w:t>
      </w:r>
      <w:r w:rsidRPr="00883E3E">
        <w:rPr>
          <w:rStyle w:val="StyleUnderline"/>
        </w:rPr>
        <w:t xml:space="preserve">cascade </w:t>
      </w:r>
      <w:r w:rsidRPr="00FF2566">
        <w:rPr>
          <w:rStyle w:val="Emphasis"/>
          <w:highlight w:val="green"/>
        </w:rPr>
        <w:t>across borders</w:t>
      </w:r>
      <w:r w:rsidRPr="00883E3E">
        <w:rPr>
          <w:rStyle w:val="StyleUnderline"/>
        </w:rPr>
        <w:t>. Any wind of change may gather quickly and blow with gale force. People everywhere form ideas about how to govern—or simply about which forms of government and sources of power may be irresistible—based on what they see happening elsewhere. We are now immersed in a fierce global contest of ideas, information, and norms. In the digital age, that contest is moving at lightning speed, shaping how people</w:t>
      </w:r>
      <w:r w:rsidRPr="00970852">
        <w:rPr>
          <w:rStyle w:val="StyleUnderline"/>
        </w:rPr>
        <w:t xml:space="preserve"> think about their political systems and the way the world runs.</w:t>
      </w:r>
      <w:r w:rsidRPr="000905E1">
        <w:rPr>
          <w:sz w:val="16"/>
        </w:rPr>
        <w:t xml:space="preserve"> As doubts about and threats to democracy are mounting in the West, this is not a contest that the democracies can afford to lose. Globalization, with its flows of trade and information, raises the stakes for us in another way. </w:t>
      </w:r>
      <w:r w:rsidRPr="00FF2566">
        <w:rPr>
          <w:rStyle w:val="Emphasis"/>
          <w:highlight w:val="green"/>
        </w:rPr>
        <w:t>Authoritarian</w:t>
      </w:r>
      <w:r w:rsidRPr="00FF2566">
        <w:rPr>
          <w:rStyle w:val="StyleUnderline"/>
          <w:highlight w:val="green"/>
        </w:rPr>
        <w:t xml:space="preserve"> </w:t>
      </w:r>
      <w:r w:rsidRPr="00970852">
        <w:rPr>
          <w:rStyle w:val="StyleUnderline"/>
        </w:rPr>
        <w:t xml:space="preserve">and badly </w:t>
      </w:r>
      <w:r w:rsidRPr="00FF2566">
        <w:rPr>
          <w:rStyle w:val="Emphasis"/>
          <w:highlight w:val="green"/>
        </w:rPr>
        <w:t>governed regimes</w:t>
      </w:r>
      <w:r w:rsidRPr="00FF2566">
        <w:rPr>
          <w:rStyle w:val="StyleUnderline"/>
          <w:highlight w:val="green"/>
        </w:rPr>
        <w:t xml:space="preserve"> </w:t>
      </w:r>
      <w:r w:rsidRPr="00970852">
        <w:rPr>
          <w:rStyle w:val="StyleUnderline"/>
        </w:rPr>
        <w:t xml:space="preserve">increasingly </w:t>
      </w:r>
      <w:r w:rsidRPr="00FF2566">
        <w:rPr>
          <w:rStyle w:val="Emphasis"/>
          <w:highlight w:val="green"/>
        </w:rPr>
        <w:t>pose a direct threat to</w:t>
      </w:r>
      <w:r w:rsidRPr="00FF2566">
        <w:rPr>
          <w:rStyle w:val="StyleUnderline"/>
          <w:highlight w:val="green"/>
        </w:rPr>
        <w:t xml:space="preserve"> </w:t>
      </w:r>
      <w:r w:rsidRPr="00970852">
        <w:rPr>
          <w:rStyle w:val="StyleUnderline"/>
        </w:rPr>
        <w:t xml:space="preserve">popular sovereignty and the </w:t>
      </w:r>
      <w:r w:rsidRPr="00FF2566">
        <w:rPr>
          <w:rStyle w:val="Emphasis"/>
          <w:highlight w:val="green"/>
          <w:bdr w:val="single" w:sz="18" w:space="0" w:color="auto"/>
        </w:rPr>
        <w:t>rule of law</w:t>
      </w:r>
      <w:r w:rsidRPr="00FF2566">
        <w:rPr>
          <w:rStyle w:val="StyleUnderline"/>
          <w:highlight w:val="green"/>
        </w:rPr>
        <w:t xml:space="preserve"> </w:t>
      </w:r>
      <w:r w:rsidRPr="00970852">
        <w:rPr>
          <w:rStyle w:val="StyleUnderline"/>
        </w:rPr>
        <w:t>in our own democracies</w:t>
      </w:r>
      <w:r w:rsidRPr="000905E1">
        <w:rPr>
          <w:sz w:val="16"/>
        </w:rPr>
        <w:t xml:space="preserve">.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more fully include and empower their own citizens. They must also support people, groups, and institutions struggling to achieve democratic values elsewhere. </w:t>
      </w:r>
      <w:r w:rsidRPr="00970852">
        <w:rPr>
          <w:rStyle w:val="StyleUnderline"/>
        </w:rPr>
        <w:t xml:space="preserve">The </w:t>
      </w:r>
      <w:r w:rsidRPr="00FF2566">
        <w:rPr>
          <w:rStyle w:val="Emphasis"/>
          <w:highlight w:val="green"/>
        </w:rPr>
        <w:t>best way to counter Russian</w:t>
      </w:r>
      <w:r w:rsidRPr="00FF2566">
        <w:rPr>
          <w:rStyle w:val="StyleUnderline"/>
          <w:highlight w:val="green"/>
        </w:rPr>
        <w:t xml:space="preserve"> </w:t>
      </w:r>
      <w:r w:rsidRPr="00970852">
        <w:rPr>
          <w:rStyle w:val="StyleUnderline"/>
        </w:rPr>
        <w:t xml:space="preserve">rage </w:t>
      </w:r>
      <w:r w:rsidRPr="005F72AF">
        <w:rPr>
          <w:rStyle w:val="Emphasis"/>
        </w:rPr>
        <w:t xml:space="preserve">and </w:t>
      </w:r>
      <w:r w:rsidRPr="00FF2566">
        <w:rPr>
          <w:rStyle w:val="Emphasis"/>
          <w:highlight w:val="green"/>
        </w:rPr>
        <w:t>Chinese ambition</w:t>
      </w:r>
      <w:r w:rsidRPr="00FF2566">
        <w:rPr>
          <w:rStyle w:val="StyleUnderline"/>
          <w:highlight w:val="green"/>
        </w:rPr>
        <w:t xml:space="preserve"> </w:t>
      </w:r>
      <w:r w:rsidRPr="00FF2566">
        <w:rPr>
          <w:rStyle w:val="Emphasis"/>
          <w:highlight w:val="green"/>
        </w:rPr>
        <w:t>is to show</w:t>
      </w:r>
      <w:r w:rsidRPr="00FF2566">
        <w:rPr>
          <w:rStyle w:val="StyleUnderline"/>
          <w:highlight w:val="green"/>
        </w:rPr>
        <w:t xml:space="preserve"> </w:t>
      </w:r>
      <w:r w:rsidRPr="00970852">
        <w:rPr>
          <w:rStyle w:val="StyleUnderline"/>
        </w:rPr>
        <w:t xml:space="preserve">that </w:t>
      </w:r>
      <w:r w:rsidRPr="00FF2566">
        <w:rPr>
          <w:rStyle w:val="Emphasis"/>
          <w:highlight w:val="green"/>
        </w:rPr>
        <w:t xml:space="preserve">Moscow and Beijing </w:t>
      </w:r>
      <w:r w:rsidRPr="005F72AF">
        <w:rPr>
          <w:rStyle w:val="Emphasis"/>
        </w:rPr>
        <w:t xml:space="preserve">are </w:t>
      </w:r>
      <w:r w:rsidRPr="00FF2566">
        <w:rPr>
          <w:rStyle w:val="Emphasis"/>
          <w:highlight w:val="green"/>
        </w:rPr>
        <w:t>on the wrong side of history</w:t>
      </w:r>
      <w:r w:rsidRPr="00970852">
        <w:rPr>
          <w:rStyle w:val="StyleUnderline"/>
        </w:rPr>
        <w:t xml:space="preserve">; </w:t>
      </w:r>
      <w:r w:rsidRPr="005F72AF">
        <w:rPr>
          <w:rStyle w:val="Emphasis"/>
        </w:rPr>
        <w:t>that</w:t>
      </w:r>
      <w:r w:rsidRPr="005F72AF">
        <w:rPr>
          <w:rStyle w:val="StyleUnderline"/>
        </w:rPr>
        <w:t xml:space="preserve"> </w:t>
      </w:r>
      <w:r w:rsidRPr="00FF2566">
        <w:rPr>
          <w:rStyle w:val="Emphasis"/>
          <w:highlight w:val="green"/>
        </w:rPr>
        <w:t>people</w:t>
      </w:r>
      <w:r w:rsidRPr="00FF2566">
        <w:rPr>
          <w:rStyle w:val="StyleUnderline"/>
          <w:highlight w:val="green"/>
        </w:rPr>
        <w:t xml:space="preserve"> </w:t>
      </w:r>
      <w:r w:rsidRPr="00970852">
        <w:rPr>
          <w:rStyle w:val="StyleUnderline"/>
        </w:rPr>
        <w:t xml:space="preserve">everywhere </w:t>
      </w:r>
      <w:r w:rsidRPr="00FF2566">
        <w:rPr>
          <w:rStyle w:val="Emphasis"/>
          <w:highlight w:val="green"/>
        </w:rPr>
        <w:t>yearn to be free</w:t>
      </w:r>
      <w:r w:rsidRPr="00970852">
        <w:rPr>
          <w:rStyle w:val="StyleUnderline"/>
        </w:rPr>
        <w:t xml:space="preserve">; and that they can make freedom work to achieve a more just, sustainable, and prosperous society. </w:t>
      </w:r>
      <w:r w:rsidRPr="00FF2566">
        <w:rPr>
          <w:rStyle w:val="Emphasis"/>
          <w:highlight w:val="green"/>
        </w:rPr>
        <w:t xml:space="preserve">In </w:t>
      </w:r>
      <w:r w:rsidRPr="005F72AF">
        <w:rPr>
          <w:rStyle w:val="Emphasis"/>
        </w:rPr>
        <w:t xml:space="preserve">our </w:t>
      </w:r>
      <w:r w:rsidRPr="00FF2566">
        <w:rPr>
          <w:rStyle w:val="Emphasis"/>
          <w:highlight w:val="green"/>
        </w:rPr>
        <w:t>networked age</w:t>
      </w:r>
      <w:r w:rsidRPr="00970852">
        <w:rPr>
          <w:rStyle w:val="StyleUnderline"/>
        </w:rPr>
        <w:t xml:space="preserve">, both idealism and the harder </w:t>
      </w:r>
      <w:r w:rsidRPr="00FF2566">
        <w:rPr>
          <w:rStyle w:val="Emphasis"/>
          <w:highlight w:val="green"/>
        </w:rPr>
        <w:t>imperatives</w:t>
      </w:r>
      <w:r w:rsidRPr="00FF2566">
        <w:rPr>
          <w:rStyle w:val="StyleUnderline"/>
          <w:highlight w:val="green"/>
        </w:rPr>
        <w:t xml:space="preserve"> </w:t>
      </w:r>
      <w:r w:rsidRPr="00970852">
        <w:rPr>
          <w:rStyle w:val="StyleUnderline"/>
        </w:rPr>
        <w:t xml:space="preserve">of global power and security </w:t>
      </w:r>
      <w:r w:rsidRPr="00FF2566">
        <w:rPr>
          <w:rStyle w:val="Emphasis"/>
          <w:highlight w:val="green"/>
          <w:bdr w:val="single" w:sz="18" w:space="0" w:color="auto"/>
        </w:rPr>
        <w:t>argue for more democracy, not less</w:t>
      </w:r>
      <w:r w:rsidRPr="00970852">
        <w:rPr>
          <w:rStyle w:val="StyleUnderline"/>
        </w:rPr>
        <w:t>.</w:t>
      </w:r>
      <w:r w:rsidRPr="000905E1">
        <w:rPr>
          <w:sz w:val="16"/>
        </w:rPr>
        <w:t xml:space="preserve"> For one thing</w:t>
      </w:r>
      <w:r w:rsidRPr="00FF2566">
        <w:rPr>
          <w:rStyle w:val="Emphasis"/>
          <w:highlight w:val="green"/>
        </w:rPr>
        <w:t>, if we do not worry about</w:t>
      </w:r>
      <w:r w:rsidRPr="000905E1">
        <w:rPr>
          <w:sz w:val="16"/>
        </w:rPr>
        <w:t xml:space="preserve"> the quality of </w:t>
      </w:r>
      <w:r w:rsidRPr="00FF2566">
        <w:rPr>
          <w:rStyle w:val="Emphasis"/>
          <w:highlight w:val="green"/>
        </w:rPr>
        <w:t>governance</w:t>
      </w:r>
      <w:r w:rsidRPr="000905E1">
        <w:rPr>
          <w:sz w:val="16"/>
        </w:rPr>
        <w:t xml:space="preserve"> in lower-income countries, </w:t>
      </w:r>
      <w:r w:rsidRPr="00FF2566">
        <w:rPr>
          <w:rStyle w:val="Emphasis"/>
          <w:highlight w:val="green"/>
        </w:rPr>
        <w:t>we will face</w:t>
      </w:r>
      <w:r w:rsidRPr="00970852">
        <w:rPr>
          <w:rStyle w:val="StyleUnderline"/>
        </w:rPr>
        <w:t xml:space="preserve"> more and more troubled and </w:t>
      </w:r>
      <w:r w:rsidRPr="00FF2566">
        <w:rPr>
          <w:rStyle w:val="Emphasis"/>
          <w:highlight w:val="green"/>
        </w:rPr>
        <w:t>failing states. Famine and genocide</w:t>
      </w:r>
      <w:r w:rsidRPr="00970852">
        <w:rPr>
          <w:rStyle w:val="StyleUnderline"/>
        </w:rPr>
        <w:t xml:space="preserve"> are the curse of authoritarian states, not democratic ones. Outright </w:t>
      </w:r>
      <w:r w:rsidRPr="00FF2566">
        <w:rPr>
          <w:rStyle w:val="Emphasis"/>
          <w:highlight w:val="green"/>
        </w:rPr>
        <w:t>state collapse</w:t>
      </w:r>
      <w:r w:rsidRPr="00970852">
        <w:rPr>
          <w:rStyle w:val="StyleUnderline"/>
        </w:rPr>
        <w:t xml:space="preserve"> is </w:t>
      </w:r>
      <w:r w:rsidRPr="00391DEC">
        <w:rPr>
          <w:rStyle w:val="StyleUnderline"/>
        </w:rPr>
        <w:t xml:space="preserve">the ultimate, bitter fruit of tyranny. When countries like Syria, Libya, and Afghanistan descend into </w:t>
      </w:r>
      <w:r w:rsidRPr="00FF2566">
        <w:rPr>
          <w:rStyle w:val="Emphasis"/>
          <w:highlight w:val="green"/>
        </w:rPr>
        <w:t>civil war</w:t>
      </w:r>
      <w:r w:rsidRPr="00970852">
        <w:rPr>
          <w:rStyle w:val="StyleUnderline"/>
        </w:rPr>
        <w:t xml:space="preserve">; when poor states in Africa cannot generate jobs and improve their citizens’ lives due to rule by corrupt and callous strongmen; when Central American societies are held hostage by brutal gangs and kleptocratic rulers, people flee—and wash up on the shores of the democracies. </w:t>
      </w:r>
      <w:r w:rsidRPr="000905E1">
        <w:rPr>
          <w:sz w:val="16"/>
        </w:rPr>
        <w:t xml:space="preserve">Europe and the United States cannot withstand the rising pressures of immigration unless they work to support better, more stable and accountable government in troubled countries. The world has simply grown too small, too flat, and too fast to wall off rotten states and pretend they are on some other planet. Hard security interests are at stake. As even the Trump administration’s 2017 National Security Strategy makes clear, </w:t>
      </w:r>
      <w:r w:rsidRPr="00970852">
        <w:rPr>
          <w:rStyle w:val="StyleUnderline"/>
        </w:rPr>
        <w:t xml:space="preserve">the </w:t>
      </w:r>
      <w:r w:rsidRPr="00FF2566">
        <w:rPr>
          <w:rStyle w:val="Emphasis"/>
          <w:highlight w:val="green"/>
        </w:rPr>
        <w:t>main threats</w:t>
      </w:r>
      <w:r w:rsidRPr="00970852">
        <w:rPr>
          <w:rStyle w:val="StyleUnderline"/>
        </w:rPr>
        <w:t xml:space="preserve"> </w:t>
      </w:r>
      <w:r w:rsidRPr="00FF2566">
        <w:rPr>
          <w:rStyle w:val="Emphasis"/>
          <w:highlight w:val="green"/>
        </w:rPr>
        <w:t>to</w:t>
      </w:r>
      <w:r w:rsidRPr="00FF2566">
        <w:rPr>
          <w:rStyle w:val="StyleUnderline"/>
          <w:highlight w:val="green"/>
        </w:rPr>
        <w:t xml:space="preserve"> </w:t>
      </w:r>
      <w:r w:rsidRPr="00970852">
        <w:rPr>
          <w:rStyle w:val="StyleUnderline"/>
        </w:rPr>
        <w:t xml:space="preserve">U.S. national </w:t>
      </w:r>
      <w:r w:rsidRPr="00FF2566">
        <w:rPr>
          <w:rStyle w:val="Emphasis"/>
          <w:highlight w:val="green"/>
        </w:rPr>
        <w:t>security</w:t>
      </w:r>
      <w:r w:rsidRPr="00FF2566">
        <w:rPr>
          <w:rStyle w:val="StyleUnderline"/>
          <w:highlight w:val="green"/>
        </w:rPr>
        <w:t xml:space="preserve"> </w:t>
      </w:r>
      <w:r w:rsidRPr="00FF2566">
        <w:rPr>
          <w:rStyle w:val="Emphasis"/>
          <w:highlight w:val="green"/>
          <w:bdr w:val="single" w:sz="18" w:space="0" w:color="auto"/>
        </w:rPr>
        <w:t>all stem from authoritarianism</w:t>
      </w:r>
      <w:r w:rsidRPr="00970852">
        <w:rPr>
          <w:rStyle w:val="StyleUnderline"/>
        </w:rPr>
        <w:t xml:space="preserve">, whether in the form of tyrannies </w:t>
      </w:r>
      <w:r w:rsidRPr="00391DEC">
        <w:rPr>
          <w:rStyle w:val="StyleUnderline"/>
        </w:rPr>
        <w:t xml:space="preserve">from </w:t>
      </w:r>
      <w:r w:rsidRPr="00FF2566">
        <w:rPr>
          <w:rStyle w:val="Emphasis"/>
          <w:highlight w:val="green"/>
        </w:rPr>
        <w:t>Russia</w:t>
      </w:r>
      <w:r w:rsidRPr="00970852">
        <w:rPr>
          <w:rStyle w:val="StyleUnderline"/>
        </w:rPr>
        <w:t xml:space="preserve"> and </w:t>
      </w:r>
      <w:r w:rsidRPr="00FF2566">
        <w:rPr>
          <w:rStyle w:val="Emphasis"/>
          <w:highlight w:val="green"/>
        </w:rPr>
        <w:t>China</w:t>
      </w:r>
      <w:r w:rsidRPr="00970852">
        <w:rPr>
          <w:rStyle w:val="StyleUnderline"/>
        </w:rPr>
        <w:t xml:space="preserve"> to </w:t>
      </w:r>
      <w:r w:rsidRPr="00FF2566">
        <w:rPr>
          <w:rStyle w:val="Emphasis"/>
          <w:highlight w:val="green"/>
        </w:rPr>
        <w:t>Iran</w:t>
      </w:r>
      <w:r w:rsidRPr="00FF2566">
        <w:rPr>
          <w:rStyle w:val="StyleUnderline"/>
          <w:highlight w:val="green"/>
        </w:rPr>
        <w:t xml:space="preserve"> </w:t>
      </w:r>
      <w:r w:rsidRPr="00391DEC">
        <w:rPr>
          <w:rStyle w:val="StyleUnderline"/>
        </w:rPr>
        <w:t xml:space="preserve">and </w:t>
      </w:r>
      <w:r w:rsidRPr="00FF2566">
        <w:rPr>
          <w:rStyle w:val="Emphasis"/>
          <w:highlight w:val="green"/>
        </w:rPr>
        <w:t>North Korea</w:t>
      </w:r>
      <w:r w:rsidRPr="00FF2566">
        <w:rPr>
          <w:rStyle w:val="StyleUnderline"/>
          <w:highlight w:val="green"/>
        </w:rPr>
        <w:t xml:space="preserve"> </w:t>
      </w:r>
      <w:r w:rsidRPr="00391DEC">
        <w:rPr>
          <w:rStyle w:val="StyleUnderline"/>
        </w:rPr>
        <w:t>or in the guise of antidemocratic terrorist movements such as ISIS.1 By supporting the development of democracy around the world, we can deny these authoritarian adversaries the geopolitical running room they seek.</w:t>
      </w:r>
      <w:r w:rsidRPr="000905E1">
        <w:rPr>
          <w:sz w:val="16"/>
        </w:rPr>
        <w:t xml:space="preserve"> Just as Russia, China, and Iran are trying to undermine democracies to bend other countries to their will, so too can we contain these autocrats’ ambitions by helping other countries build effective, resilient democracies that can withstand the dictators’ malevolence. Of course, democratically elected governments with open societies will not support the American line on every issue. But no free society wants to mortgage its future to another country. </w:t>
      </w:r>
      <w:r w:rsidRPr="00391DEC">
        <w:rPr>
          <w:rStyle w:val="StyleUnderline"/>
        </w:rPr>
        <w:t>The American national interest would best be secured by a pluralistic world of free countries—one in which autocrats can no longer use corruption and coercion to gobble up resources, alliances, and territory.</w:t>
      </w:r>
      <w:r w:rsidRPr="000905E1">
        <w:rPr>
          <w:sz w:val="16"/>
        </w:rPr>
        <w:t xml:space="preserve"> If you look back over our history to see who has posed a threat to the United States and our allies, it has always been authoritarian regimes and empires. </w:t>
      </w:r>
      <w:r w:rsidRPr="00391DEC">
        <w:rPr>
          <w:rStyle w:val="StyleUnderline"/>
        </w:rPr>
        <w:t xml:space="preserve">As political scientists have long noted, no two democracies have ever gone to war with each other—ever. It is </w:t>
      </w:r>
      <w:r w:rsidRPr="00FF2566">
        <w:rPr>
          <w:rStyle w:val="Emphasis"/>
          <w:highlight w:val="green"/>
        </w:rPr>
        <w:t>not</w:t>
      </w:r>
      <w:r w:rsidRPr="00FF2566">
        <w:rPr>
          <w:rStyle w:val="StyleUnderline"/>
          <w:highlight w:val="green"/>
        </w:rPr>
        <w:t xml:space="preserve"> </w:t>
      </w:r>
      <w:r w:rsidRPr="00391DEC">
        <w:rPr>
          <w:rStyle w:val="StyleUnderline"/>
        </w:rPr>
        <w:t xml:space="preserve">the </w:t>
      </w:r>
      <w:r w:rsidRPr="00FF2566">
        <w:rPr>
          <w:rStyle w:val="Emphasis"/>
          <w:highlight w:val="green"/>
        </w:rPr>
        <w:t>democracies</w:t>
      </w:r>
      <w:r w:rsidRPr="00FF2566">
        <w:rPr>
          <w:rStyle w:val="StyleUnderline"/>
          <w:highlight w:val="green"/>
        </w:rPr>
        <w:t xml:space="preserve"> </w:t>
      </w:r>
      <w:r w:rsidRPr="00391DEC">
        <w:rPr>
          <w:rStyle w:val="StyleUnderline"/>
        </w:rPr>
        <w:t xml:space="preserve">of the world that are </w:t>
      </w:r>
      <w:r w:rsidRPr="00FF2566">
        <w:rPr>
          <w:rStyle w:val="Emphasis"/>
          <w:highlight w:val="green"/>
        </w:rPr>
        <w:t>supporting</w:t>
      </w:r>
      <w:r w:rsidRPr="00FF2566">
        <w:rPr>
          <w:rStyle w:val="StyleUnderline"/>
          <w:highlight w:val="green"/>
        </w:rPr>
        <w:t xml:space="preserve"> </w:t>
      </w:r>
      <w:r w:rsidRPr="00391DEC">
        <w:rPr>
          <w:rStyle w:val="StyleUnderline"/>
        </w:rPr>
        <w:t xml:space="preserve">international </w:t>
      </w:r>
      <w:r w:rsidRPr="00FF2566">
        <w:rPr>
          <w:rStyle w:val="Emphasis"/>
          <w:highlight w:val="green"/>
        </w:rPr>
        <w:t>terrorism</w:t>
      </w:r>
      <w:r w:rsidRPr="00391DEC">
        <w:rPr>
          <w:rStyle w:val="StyleUnderline"/>
        </w:rPr>
        <w:t xml:space="preserve">, proliferating </w:t>
      </w:r>
      <w:r w:rsidRPr="00FF2566">
        <w:rPr>
          <w:rStyle w:val="Emphasis"/>
          <w:highlight w:val="green"/>
        </w:rPr>
        <w:t>w</w:t>
      </w:r>
      <w:r w:rsidRPr="00391DEC">
        <w:rPr>
          <w:rStyle w:val="StyleUnderline"/>
        </w:rPr>
        <w:t xml:space="preserve">eapons of </w:t>
      </w:r>
      <w:r w:rsidRPr="00FF2566">
        <w:rPr>
          <w:rStyle w:val="Emphasis"/>
          <w:highlight w:val="green"/>
        </w:rPr>
        <w:t>m</w:t>
      </w:r>
      <w:r w:rsidRPr="00391DEC">
        <w:rPr>
          <w:rStyle w:val="StyleUnderline"/>
        </w:rPr>
        <w:t xml:space="preserve">ass </w:t>
      </w:r>
      <w:r w:rsidRPr="00FF2566">
        <w:rPr>
          <w:rStyle w:val="Emphasis"/>
          <w:highlight w:val="green"/>
        </w:rPr>
        <w:t>d</w:t>
      </w:r>
      <w:r w:rsidRPr="00391DEC">
        <w:rPr>
          <w:rStyle w:val="StyleUnderline"/>
        </w:rPr>
        <w:t>estruction, or threatening the territory of their neighbor</w:t>
      </w:r>
      <w:r w:rsidRPr="00970852">
        <w:rPr>
          <w:rStyle w:val="StyleUnderline"/>
        </w:rPr>
        <w:t>s.</w:t>
      </w:r>
    </w:p>
    <w:p w14:paraId="0FFBEAFF" w14:textId="77777777" w:rsidR="00F0729E" w:rsidRDefault="00F0729E" w:rsidP="00F0729E">
      <w:pPr>
        <w:pStyle w:val="Heading4"/>
      </w:pPr>
      <w:r>
        <w:t xml:space="preserve">Nuke war causes extinction AND outweighs </w:t>
      </w:r>
      <w:r w:rsidRPr="00C339DB">
        <w:rPr>
          <w:u w:val="single"/>
        </w:rPr>
        <w:t>other</w:t>
      </w:r>
      <w:r>
        <w:t xml:space="preserve"> existential risks</w:t>
      </w:r>
    </w:p>
    <w:p w14:paraId="4E72E9DD" w14:textId="77777777" w:rsidR="00F0729E" w:rsidRPr="00E530E8" w:rsidRDefault="00F0729E" w:rsidP="00F0729E">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5" w:history="1">
        <w:r w:rsidRPr="00791635">
          <w:rPr>
            <w:rStyle w:val="Hyperlink"/>
          </w:rPr>
          <w:t>http://www.reachingcriticalwill.org/images/documents/Disarmament-fora/OEWG/2016/Documents/NGO13.pdf</w:t>
        </w:r>
      </w:hyperlink>
      <w:r>
        <w:t xml:space="preserve"> //Re-cut by Elmer</w:t>
      </w:r>
    </w:p>
    <w:p w14:paraId="2982AA17" w14:textId="77777777" w:rsidR="00F0729E" w:rsidRDefault="00F0729E" w:rsidP="00F0729E">
      <w:pPr>
        <w:rPr>
          <w:sz w:val="16"/>
        </w:rPr>
      </w:pPr>
      <w:r w:rsidRPr="00055D8B">
        <w:rPr>
          <w:sz w:val="16"/>
        </w:rPr>
        <w:t xml:space="preserve">Consequences human survival 12. </w:t>
      </w:r>
      <w:r w:rsidRPr="003C713A">
        <w:rPr>
          <w:rStyle w:val="StyleUnderline"/>
          <w:highlight w:val="green"/>
        </w:rPr>
        <w:t>Even if the 'other'</w:t>
      </w:r>
      <w:r w:rsidRPr="00055D8B">
        <w:rPr>
          <w:rStyle w:val="StyleUnderline"/>
        </w:rPr>
        <w:t xml:space="preserve"> side </w:t>
      </w:r>
      <w:r w:rsidRPr="003C713A">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3C713A">
        <w:rPr>
          <w:rStyle w:val="StyleUnderline"/>
          <w:highlight w:val="green"/>
        </w:rPr>
        <w:t>will still make</w:t>
      </w:r>
      <w:r w:rsidRPr="00391E10">
        <w:rPr>
          <w:sz w:val="16"/>
        </w:rPr>
        <w:t xml:space="preserve"> 'our' country (and </w:t>
      </w:r>
      <w:r w:rsidRPr="00391E10">
        <w:rPr>
          <w:rStyle w:val="StyleUnderline"/>
        </w:rPr>
        <w:t xml:space="preserve">the rest of </w:t>
      </w:r>
      <w:r w:rsidRPr="003C713A">
        <w:rPr>
          <w:rStyle w:val="StyleUnderline"/>
          <w:highlight w:val="green"/>
        </w:rPr>
        <w:t>the world</w:t>
      </w:r>
      <w:r w:rsidRPr="00391E10">
        <w:rPr>
          <w:sz w:val="16"/>
        </w:rPr>
        <w:t xml:space="preserve">) </w:t>
      </w:r>
      <w:r w:rsidRPr="003C713A">
        <w:rPr>
          <w:rStyle w:val="Emphasis"/>
          <w:highlight w:val="green"/>
        </w:rPr>
        <w:t>uninhabitable</w:t>
      </w:r>
      <w:r w:rsidRPr="00391E10">
        <w:rPr>
          <w:sz w:val="16"/>
        </w:rPr>
        <w:t xml:space="preserve">, potentially </w:t>
      </w:r>
      <w:r w:rsidRPr="003C713A">
        <w:rPr>
          <w:rStyle w:val="StyleUnderline"/>
          <w:highlight w:val="green"/>
        </w:rPr>
        <w:t>inducing global famine lasting</w:t>
      </w:r>
      <w:r w:rsidRPr="00391E10">
        <w:rPr>
          <w:sz w:val="16"/>
        </w:rPr>
        <w:t xml:space="preserve"> up to </w:t>
      </w:r>
      <w:r w:rsidRPr="003C713A">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3C713A">
        <w:rPr>
          <w:highlight w:val="green"/>
          <w:u w:val="single"/>
        </w:rPr>
        <w:t xml:space="preserve">A nuclear war </w:t>
      </w:r>
      <w:r w:rsidRPr="00391E10">
        <w:rPr>
          <w:u w:val="single"/>
        </w:rPr>
        <w:t xml:space="preserve">between Russia and the United States, even after the arsenal reductions planned under New START, </w:t>
      </w:r>
      <w:r w:rsidRPr="003C713A">
        <w:rPr>
          <w:highlight w:val="green"/>
          <w:u w:val="single"/>
        </w:rPr>
        <w:t>could produce a nuclear winter</w:t>
      </w:r>
      <w:r w:rsidRPr="00391E10">
        <w:rPr>
          <w:sz w:val="16"/>
        </w:rPr>
        <w:t xml:space="preserve">. Hence, an attack by either side could be suicidal, </w:t>
      </w:r>
      <w:r w:rsidRPr="003C713A">
        <w:rPr>
          <w:rStyle w:val="StyleUnderline"/>
          <w:highlight w:val="green"/>
        </w:rPr>
        <w:t xml:space="preserve">resulting in </w:t>
      </w:r>
      <w:r w:rsidRPr="003C713A">
        <w:rPr>
          <w:rStyle w:val="Emphasis"/>
          <w:highlight w:val="green"/>
        </w:rPr>
        <w:t>self assured destruction</w:t>
      </w:r>
      <w:r w:rsidRPr="003C713A">
        <w:rPr>
          <w:rStyle w:val="StyleUnderline"/>
          <w:highlight w:val="green"/>
        </w:rPr>
        <w:t xml:space="preserve">. </w:t>
      </w:r>
      <w:r w:rsidRPr="00391E10">
        <w:rPr>
          <w:rStyle w:val="StyleUnderline"/>
        </w:rPr>
        <w:t xml:space="preserve">Even </w:t>
      </w:r>
      <w:r w:rsidRPr="003C713A">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3C713A">
        <w:rPr>
          <w:rStyle w:val="StyleUnderline"/>
          <w:highlight w:val="green"/>
        </w:rPr>
        <w:t>produce</w:t>
      </w:r>
      <w:r w:rsidRPr="00391E10">
        <w:rPr>
          <w:rStyle w:val="StyleUnderline"/>
        </w:rPr>
        <w:t xml:space="preserve"> so much </w:t>
      </w:r>
      <w:r w:rsidRPr="003C713A">
        <w:rPr>
          <w:rStyle w:val="StyleUnderline"/>
          <w:highlight w:val="green"/>
        </w:rPr>
        <w:t>smoke</w:t>
      </w:r>
      <w:r w:rsidRPr="00391E10">
        <w:rPr>
          <w:rStyle w:val="StyleUnderline"/>
        </w:rPr>
        <w:t xml:space="preserve"> that temperatures would fall below those </w:t>
      </w:r>
      <w:r w:rsidRPr="003C713A">
        <w:rPr>
          <w:rStyle w:val="StyleUnderline"/>
          <w:highlight w:val="green"/>
        </w:rPr>
        <w:t xml:space="preserve">of the </w:t>
      </w:r>
      <w:r w:rsidRPr="00391E10">
        <w:rPr>
          <w:rStyle w:val="StyleUnderline"/>
        </w:rPr>
        <w:t xml:space="preserve">Little </w:t>
      </w:r>
      <w:r w:rsidRPr="003C713A">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3C713A">
        <w:rPr>
          <w:rStyle w:val="StyleUnderline"/>
          <w:highlight w:val="green"/>
        </w:rPr>
        <w:t xml:space="preserve">allowing </w:t>
      </w:r>
      <w:r w:rsidRPr="00391E10">
        <w:rPr>
          <w:rStyle w:val="StyleUnderline"/>
        </w:rPr>
        <w:t xml:space="preserve">more </w:t>
      </w:r>
      <w:r w:rsidRPr="003C713A">
        <w:rPr>
          <w:rStyle w:val="Emphasis"/>
          <w:highlight w:val="green"/>
        </w:rPr>
        <w:t>ultraviolet</w:t>
      </w:r>
      <w:r w:rsidRPr="00391E10">
        <w:rPr>
          <w:rStyle w:val="StyleUnderline"/>
        </w:rPr>
        <w:t xml:space="preserve"> </w:t>
      </w:r>
      <w:r w:rsidRPr="003C713A">
        <w:rPr>
          <w:rStyle w:val="StyleUnderline"/>
          <w:highlight w:val="green"/>
        </w:rPr>
        <w:t>radiation</w:t>
      </w:r>
      <w:r w:rsidRPr="00391E10">
        <w:rPr>
          <w:sz w:val="16"/>
        </w:rPr>
        <w:t xml:space="preserve"> to reach Earth's surface. </w:t>
      </w:r>
      <w:r w:rsidRPr="00391E10">
        <w:rPr>
          <w:rStyle w:val="Emphasis"/>
        </w:rPr>
        <w:t xml:space="preserve">Recent </w:t>
      </w:r>
      <w:r w:rsidRPr="003C713A">
        <w:rPr>
          <w:rStyle w:val="Emphasis"/>
          <w:highlight w:val="green"/>
        </w:rPr>
        <w:t>studies</w:t>
      </w:r>
      <w:r w:rsidRPr="003C713A">
        <w:rPr>
          <w:rStyle w:val="StyleUnderline"/>
          <w:highlight w:val="green"/>
        </w:rPr>
        <w:t xml:space="preserve"> predict </w:t>
      </w:r>
      <w:r w:rsidRPr="00391E10">
        <w:rPr>
          <w:rStyle w:val="StyleUnderline"/>
        </w:rPr>
        <w:t xml:space="preserve">that </w:t>
      </w:r>
      <w:r w:rsidRPr="003C713A">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3C713A">
        <w:rPr>
          <w:rStyle w:val="StyleUnderline"/>
          <w:highlight w:val="green"/>
        </w:rPr>
        <w:t>would decline</w:t>
      </w:r>
      <w:r w:rsidRPr="00391E10">
        <w:rPr>
          <w:u w:val="single"/>
        </w:rPr>
        <w:t xml:space="preserve"> </w:t>
      </w:r>
      <w:r w:rsidRPr="003C713A">
        <w:rPr>
          <w:highlight w:val="green"/>
          <w:u w:val="single"/>
        </w:rPr>
        <w:t xml:space="preserve">by </w:t>
      </w:r>
      <w:r w:rsidRPr="00391E10">
        <w:rPr>
          <w:u w:val="single"/>
        </w:rPr>
        <w:t xml:space="preserve">about </w:t>
      </w:r>
      <w:r w:rsidRPr="003C713A">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3C713A">
        <w:rPr>
          <w:rStyle w:val="StyleUnderline"/>
          <w:highlight w:val="green"/>
        </w:rPr>
        <w:t>cause the deaths of</w:t>
      </w:r>
      <w:r w:rsidRPr="00391E10">
        <w:rPr>
          <w:rStyle w:val="StyleUnderline"/>
        </w:rPr>
        <w:t xml:space="preserve"> most/nearly all/</w:t>
      </w:r>
      <w:r w:rsidRPr="003C713A">
        <w:rPr>
          <w:rStyle w:val="Emphasis"/>
          <w:highlight w:val="green"/>
        </w:rPr>
        <w:t>all humans</w:t>
      </w:r>
      <w:r w:rsidRPr="00391E10">
        <w:rPr>
          <w:rStyle w:val="StyleUnderline"/>
        </w:rPr>
        <w:t xml:space="preserve"> (</w:t>
      </w:r>
      <w:r w:rsidRPr="003C713A">
        <w:rPr>
          <w:rStyle w:val="StyleUnderline"/>
          <w:highlight w:val="green"/>
        </w:rPr>
        <w:t>and</w:t>
      </w:r>
      <w:r w:rsidRPr="00391E10">
        <w:rPr>
          <w:rStyle w:val="StyleUnderline"/>
        </w:rPr>
        <w:t xml:space="preserve"> severely impact/extinguish </w:t>
      </w:r>
      <w:r w:rsidRPr="003C713A">
        <w:rPr>
          <w:rStyle w:val="Emphasis"/>
          <w:highlight w:val="green"/>
        </w:rPr>
        <w:t>other species</w:t>
      </w:r>
      <w:r w:rsidRPr="00391E10">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3C713A">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3C713A">
        <w:rPr>
          <w:rStyle w:val="Emphasis"/>
          <w:highlight w:val="green"/>
        </w:rPr>
        <w:t xml:space="preserve">threatens human survival with </w:t>
      </w:r>
      <w:r w:rsidRPr="001D3464">
        <w:rPr>
          <w:rStyle w:val="Emphasis"/>
        </w:rPr>
        <w:t xml:space="preserve">an </w:t>
      </w:r>
      <w:r w:rsidRPr="003C713A">
        <w:rPr>
          <w:rStyle w:val="Emphasis"/>
          <w:highlight w:val="green"/>
        </w:rPr>
        <w:t xml:space="preserve">immediacy that </w:t>
      </w:r>
      <w:r w:rsidRPr="001D3464">
        <w:rPr>
          <w:rStyle w:val="Emphasis"/>
        </w:rPr>
        <w:t xml:space="preserve">even </w:t>
      </w:r>
      <w:r w:rsidRPr="003C713A">
        <w:rPr>
          <w:rStyle w:val="Emphasis"/>
          <w:highlight w:val="green"/>
        </w:rPr>
        <w:t>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14C3EFED" w14:textId="77777777" w:rsidR="00F0729E" w:rsidRPr="0019145B" w:rsidRDefault="00F0729E" w:rsidP="00F0729E">
      <w:pPr>
        <w:pStyle w:val="Heading4"/>
      </w:pPr>
      <w:r>
        <w:t xml:space="preserve">Democratic Peace Theory is </w:t>
      </w:r>
      <w:r>
        <w:rPr>
          <w:u w:val="single"/>
        </w:rPr>
        <w:t>robustly valid</w:t>
      </w:r>
      <w:r>
        <w:t>.</w:t>
      </w:r>
    </w:p>
    <w:p w14:paraId="3BD81A16" w14:textId="77777777" w:rsidR="00F0729E" w:rsidRPr="00464409" w:rsidRDefault="00F0729E" w:rsidP="00F0729E">
      <w:r w:rsidRPr="00464409">
        <w:rPr>
          <w:rStyle w:val="Style13ptBold"/>
        </w:rPr>
        <w:t>Bingham 12</w:t>
      </w:r>
      <w:r>
        <w:t xml:space="preserve"> </w:t>
      </w:r>
      <w:r w:rsidRPr="00464409">
        <w:t>James Bingham. Jun 1 2012. How Accurate is Democratic Peace Theory? https://www.e-ir.info/2012/06/01/how-accurate-is-democratic-peace-theory/?fbclid=IwAR1-4lj6dJSRGPYsKrJq6Jv_2TY_NjrmxYHfP93Y2Lq1JX_ipfByeGOQ3aE</w:t>
      </w:r>
    </w:p>
    <w:p w14:paraId="6C6D804D" w14:textId="77777777" w:rsidR="00F0729E" w:rsidRPr="00E403C3" w:rsidRDefault="00F0729E" w:rsidP="00F0729E">
      <w:pPr>
        <w:rPr>
          <w:sz w:val="16"/>
        </w:rPr>
      </w:pPr>
      <w:r w:rsidRPr="00007C02">
        <w:rPr>
          <w:sz w:val="16"/>
        </w:rPr>
        <w:t>Democratic peace theory is reliant on the ideology of liberalism. The liberal ideology of civil liberties such as personal and political freedoms, democracy and economic growth, are paired with the concepts of democratic institutions and fairly elected governments that have been selected from a choice of political groups. A liberal democracy can therefore be defined as ‘a state that instantiates liberal ideas, one where liberalism is the dominant ideology and citizens have leverage over war decisions.’</w:t>
      </w:r>
      <w:hyperlink r:id="rId16" w:anchor="_ftn9" w:history="1">
        <w:r w:rsidRPr="00007C02">
          <w:rPr>
            <w:rStyle w:val="Hyperlink"/>
            <w:sz w:val="16"/>
          </w:rPr>
          <w:t>[9]</w:t>
        </w:r>
      </w:hyperlink>
      <w:r w:rsidRPr="00007C02">
        <w:rPr>
          <w:sz w:val="16"/>
        </w:rPr>
        <w:t xml:space="preserve"> </w:t>
      </w:r>
      <w:r w:rsidRPr="00007C02">
        <w:rPr>
          <w:rStyle w:val="StyleUnderline"/>
        </w:rPr>
        <w:t xml:space="preserve">Democratic peace is the theory that liberal </w:t>
      </w:r>
      <w:r w:rsidRPr="00007C02">
        <w:rPr>
          <w:rStyle w:val="StyleUnderline"/>
          <w:highlight w:val="green"/>
        </w:rPr>
        <w:t xml:space="preserve">democracies </w:t>
      </w:r>
      <w:r w:rsidRPr="001D3464">
        <w:rPr>
          <w:rStyle w:val="StyleUnderline"/>
        </w:rPr>
        <w:t xml:space="preserve">are </w:t>
      </w:r>
      <w:r w:rsidRPr="00007C02">
        <w:rPr>
          <w:rStyle w:val="StyleUnderline"/>
          <w:highlight w:val="green"/>
        </w:rPr>
        <w:t>less likely to go to war</w:t>
      </w:r>
      <w:r w:rsidRPr="00007C02">
        <w:rPr>
          <w:rStyle w:val="StyleUnderline"/>
        </w:rPr>
        <w:t xml:space="preserve"> with one another as with other forms of government, specifically </w:t>
      </w:r>
      <w:r w:rsidRPr="00383C5B">
        <w:rPr>
          <w:rStyle w:val="Emphasis"/>
        </w:rPr>
        <w:t>due to</w:t>
      </w:r>
      <w:r w:rsidRPr="00383C5B">
        <w:rPr>
          <w:rStyle w:val="StyleUnderline"/>
        </w:rPr>
        <w:t xml:space="preserve"> </w:t>
      </w:r>
      <w:r w:rsidRPr="00007C02">
        <w:rPr>
          <w:rStyle w:val="StyleUnderline"/>
        </w:rPr>
        <w:t xml:space="preserve">the </w:t>
      </w:r>
      <w:r w:rsidRPr="00464409">
        <w:rPr>
          <w:rStyle w:val="Emphasis"/>
          <w:highlight w:val="green"/>
          <w:bdr w:val="single" w:sz="18" w:space="0" w:color="auto"/>
        </w:rPr>
        <w:t>nature of liberal political ideology</w:t>
      </w:r>
      <w:r w:rsidRPr="00464409">
        <w:rPr>
          <w:rStyle w:val="StyleUnderline"/>
          <w:highlight w:val="green"/>
        </w:rPr>
        <w:t xml:space="preserve"> </w:t>
      </w:r>
      <w:r w:rsidRPr="00464409">
        <w:rPr>
          <w:rStyle w:val="Emphasis"/>
          <w:highlight w:val="green"/>
        </w:rPr>
        <w:t>and</w:t>
      </w:r>
      <w:r w:rsidRPr="00464409">
        <w:rPr>
          <w:rStyle w:val="StyleUnderline"/>
          <w:highlight w:val="green"/>
        </w:rPr>
        <w:t xml:space="preserve"> </w:t>
      </w:r>
      <w:r w:rsidRPr="00464409">
        <w:rPr>
          <w:rStyle w:val="StyleUnderline"/>
        </w:rPr>
        <w:t xml:space="preserve">the </w:t>
      </w:r>
      <w:r w:rsidRPr="00464409">
        <w:rPr>
          <w:rStyle w:val="Emphasis"/>
          <w:highlight w:val="green"/>
        </w:rPr>
        <w:t>pacifying influence of democracy</w:t>
      </w:r>
      <w:r w:rsidRPr="00464409">
        <w:rPr>
          <w:rStyle w:val="StyleUnderline"/>
        </w:rPr>
        <w:t xml:space="preserve">. </w:t>
      </w:r>
      <w:r w:rsidRPr="00464409">
        <w:rPr>
          <w:sz w:val="16"/>
        </w:rPr>
        <w:t xml:space="preserve">The premise of the theory is that liberals believe that individuals, regardless of government, are fundamentally the same; that going to war against a </w:t>
      </w:r>
      <w:r w:rsidRPr="00464409">
        <w:rPr>
          <w:rStyle w:val="StyleUnderline"/>
        </w:rPr>
        <w:t>fellow liberal democracy would be harmful to one’s own well-being due to the damage to the peace necessary for liberal democracies to economically exist in</w:t>
      </w:r>
      <w:r w:rsidRPr="00464409">
        <w:rPr>
          <w:sz w:val="16"/>
        </w:rPr>
        <w:t xml:space="preserve">. Peace is to be maintained through political negotiation and war only used against illiberal and undemocratic states in order to maintain the peaceful status quo. </w:t>
      </w:r>
      <w:r w:rsidRPr="00464409">
        <w:rPr>
          <w:rStyle w:val="StyleUnderline"/>
        </w:rPr>
        <w:t>Peace is a prerequisite for self-determination and material gain, key liberal concepts, and hence it is argued, by proponents of the theory, that liberal democracies are less likely to break this peace unless to restore their own liberal status – war against another liberal</w:t>
      </w:r>
      <w:r w:rsidRPr="00464409">
        <w:rPr>
          <w:sz w:val="16"/>
        </w:rPr>
        <w:t xml:space="preserve"> democracy therefore would unnecessarily break the peace necessary for liberalism to exist. </w:t>
      </w:r>
      <w:r w:rsidRPr="00464409">
        <w:rPr>
          <w:rStyle w:val="StyleUnderline"/>
        </w:rPr>
        <w:t>Relations between liberal and illiberal states may be less stable, but the</w:t>
      </w:r>
      <w:r w:rsidRPr="00007C02">
        <w:rPr>
          <w:rStyle w:val="StyleUnderline"/>
        </w:rPr>
        <w:t xml:space="preserve"> democratic peace theory argues that as long as both are free democracies, then war is more likely to be avoided than when a liberal democracy is confronted with a non-democratic state.</w:t>
      </w:r>
      <w:r>
        <w:rPr>
          <w:rStyle w:val="StyleUnderline"/>
        </w:rPr>
        <w:t xml:space="preserve"> </w:t>
      </w:r>
      <w:r w:rsidRPr="00007C02">
        <w:rPr>
          <w:sz w:val="16"/>
        </w:rPr>
        <w:t xml:space="preserve">Two strands of thought surrounding the theory exist in parallel; structural and normative theories. The structural side of the democratic peace theory is concerned with how liberal institutions within a state encourage and participate in free debate, in theory removing the capacity of leaders to follow ambitions outside of the public interest. </w:t>
      </w:r>
      <w:r w:rsidRPr="00007C02">
        <w:rPr>
          <w:rStyle w:val="StyleUnderline"/>
        </w:rPr>
        <w:t xml:space="preserve">The </w:t>
      </w:r>
      <w:r w:rsidRPr="00007C02">
        <w:rPr>
          <w:rStyle w:val="StyleUnderline"/>
          <w:highlight w:val="green"/>
        </w:rPr>
        <w:t>decision to</w:t>
      </w:r>
      <w:r w:rsidRPr="00007C02">
        <w:rPr>
          <w:rStyle w:val="StyleUnderline"/>
        </w:rPr>
        <w:t xml:space="preserve"> </w:t>
      </w:r>
      <w:r w:rsidRPr="00383C5B">
        <w:rPr>
          <w:rStyle w:val="StyleUnderline"/>
          <w:highlight w:val="green"/>
        </w:rPr>
        <w:t>go to war</w:t>
      </w:r>
      <w:r w:rsidRPr="00007C02">
        <w:rPr>
          <w:rStyle w:val="StyleUnderline"/>
        </w:rPr>
        <w:t xml:space="preserve"> taken within a liberal democracy </w:t>
      </w:r>
      <w:r w:rsidRPr="00007C02">
        <w:rPr>
          <w:rStyle w:val="StyleUnderline"/>
          <w:highlight w:val="green"/>
        </w:rPr>
        <w:t>must</w:t>
      </w:r>
      <w:r w:rsidRPr="00007C02">
        <w:rPr>
          <w:rStyle w:val="StyleUnderline"/>
        </w:rPr>
        <w:t xml:space="preserve"> first </w:t>
      </w:r>
      <w:r w:rsidRPr="00C414B6">
        <w:rPr>
          <w:rStyle w:val="Emphasis"/>
          <w:highlight w:val="green"/>
          <w:bdr w:val="single" w:sz="18" w:space="0" w:color="auto"/>
        </w:rPr>
        <w:t>pass through several constitutional institutions</w:t>
      </w:r>
      <w:r w:rsidRPr="00C414B6">
        <w:rPr>
          <w:rStyle w:val="Emphasis"/>
          <w:bdr w:val="single" w:sz="18" w:space="0" w:color="auto"/>
        </w:rPr>
        <w:t xml:space="preserve"> </w:t>
      </w:r>
      <w:r w:rsidRPr="00007C02">
        <w:rPr>
          <w:rStyle w:val="StyleUnderline"/>
        </w:rPr>
        <w:t>that place constraints on the ability to take quick, single-minded decisions. Hence, the liberal democracy is deemed rational and (in theory) allows the public to effectively control the decision to go to war.</w:t>
      </w:r>
      <w:r>
        <w:rPr>
          <w:rStyle w:val="StyleUnderline"/>
        </w:rPr>
        <w:t xml:space="preserve"> </w:t>
      </w:r>
      <w:r w:rsidRPr="00007C02">
        <w:rPr>
          <w:sz w:val="16"/>
        </w:rPr>
        <w:t>The second strand is more abstract; – the normative side of the democratic peace theory argues that it is the liberal ideology that prevents wars between liberal democratic states. Wars against fellow liberal states would be unjust and disrupt the peace that liberal democracies regard as essential to individual development. The importance of perception in highlighted here; states may not regard another state as either liberal or democratic and hence their attitude towards such a state is altered, often towards a more aggressive stance. An example of this is the War of 1812, fought when ‘almost no Americans considered England a democracy.’</w:t>
      </w:r>
      <w:hyperlink r:id="rId17" w:anchor="_ftn10" w:history="1">
        <w:r w:rsidRPr="00007C02">
          <w:rPr>
            <w:rStyle w:val="Hyperlink"/>
            <w:sz w:val="16"/>
          </w:rPr>
          <w:t>[10]</w:t>
        </w:r>
      </w:hyperlink>
      <w:r w:rsidRPr="00007C02">
        <w:rPr>
          <w:sz w:val="16"/>
        </w:rPr>
        <w:t xml:space="preserve"> These two strands of the democratic peace theory work in tandem (a ‘synergy’</w:t>
      </w:r>
      <w:hyperlink r:id="rId18" w:anchor="_ftn11" w:history="1">
        <w:r w:rsidRPr="00007C02">
          <w:rPr>
            <w:rStyle w:val="Hyperlink"/>
            <w:sz w:val="16"/>
          </w:rPr>
          <w:t>[11]</w:t>
        </w:r>
      </w:hyperlink>
      <w:r w:rsidRPr="00007C02">
        <w:rPr>
          <w:sz w:val="16"/>
        </w:rPr>
        <w:t xml:space="preserve">) to influence foreign policy decisions; – it is the democratic constraints and ideological pressures that contribute to leaders’ unwillingness to go to war with fellow liberal democracies. There are many supporting arguments in favour of the democratic peace theory, drawing from multiple academic areas. </w:t>
      </w:r>
      <w:r w:rsidRPr="00007C02">
        <w:rPr>
          <w:rStyle w:val="StyleUnderline"/>
        </w:rPr>
        <w:t xml:space="preserve">The use of </w:t>
      </w:r>
      <w:r w:rsidRPr="00007C02">
        <w:rPr>
          <w:rStyle w:val="Emphasis"/>
          <w:highlight w:val="green"/>
        </w:rPr>
        <w:t>statistical analysis</w:t>
      </w:r>
      <w:r w:rsidRPr="00007C02">
        <w:rPr>
          <w:rStyle w:val="StyleUnderline"/>
        </w:rPr>
        <w:t xml:space="preserve"> by proponents of the theory has </w:t>
      </w:r>
      <w:r w:rsidRPr="00007C02">
        <w:rPr>
          <w:rStyle w:val="StyleUnderline"/>
          <w:highlight w:val="green"/>
        </w:rPr>
        <w:t>indicated</w:t>
      </w:r>
      <w:r w:rsidRPr="00007C02">
        <w:rPr>
          <w:rStyle w:val="StyleUnderline"/>
        </w:rPr>
        <w:t xml:space="preserve"> that </w:t>
      </w:r>
      <w:r w:rsidRPr="00383C5B">
        <w:rPr>
          <w:rStyle w:val="StyleUnderline"/>
        </w:rPr>
        <w:t>historically</w:t>
      </w:r>
      <w:r w:rsidRPr="00007C02">
        <w:rPr>
          <w:rStyle w:val="StyleUnderline"/>
        </w:rPr>
        <w:t xml:space="preserve">, </w:t>
      </w:r>
      <w:r w:rsidRPr="00383C5B">
        <w:rPr>
          <w:rStyle w:val="Emphasis"/>
        </w:rPr>
        <w:t xml:space="preserve">there have been </w:t>
      </w:r>
      <w:r w:rsidRPr="00007C02">
        <w:rPr>
          <w:rStyle w:val="Emphasis"/>
          <w:highlight w:val="green"/>
        </w:rPr>
        <w:t>fewer wars between liberal democracies</w:t>
      </w:r>
      <w:r w:rsidRPr="00007C02">
        <w:rPr>
          <w:rStyle w:val="StyleUnderline"/>
        </w:rPr>
        <w:t xml:space="preserve"> than between different types of governments</w:t>
      </w:r>
      <w:r w:rsidRPr="00007C02">
        <w:rPr>
          <w:sz w:val="16"/>
        </w:rPr>
        <w:t>. The academic Bremer states; ‘</w:t>
      </w:r>
      <w:r w:rsidRPr="00007C02">
        <w:rPr>
          <w:rStyle w:val="StyleUnderline"/>
          <w:highlight w:val="green"/>
        </w:rPr>
        <w:t xml:space="preserve">even after </w:t>
      </w:r>
      <w:r w:rsidRPr="00C414B6">
        <w:rPr>
          <w:rStyle w:val="Emphasis"/>
          <w:highlight w:val="green"/>
          <w:bdr w:val="single" w:sz="18" w:space="0" w:color="auto"/>
        </w:rPr>
        <w:t>controlling for a large number of factors</w:t>
      </w:r>
      <w:r w:rsidRPr="00007C02">
        <w:rPr>
          <w:rStyle w:val="StyleUnderline"/>
        </w:rPr>
        <w:t>… democracy’s conflict-reducing effect remains strong</w:t>
      </w:r>
      <w:r w:rsidRPr="00007C02">
        <w:rPr>
          <w:sz w:val="16"/>
        </w:rPr>
        <w:t>.’</w:t>
      </w:r>
      <w:hyperlink r:id="rId19" w:anchor="_ftn12" w:history="1">
        <w:r w:rsidRPr="00007C02">
          <w:rPr>
            <w:rStyle w:val="Hyperlink"/>
            <w:sz w:val="16"/>
          </w:rPr>
          <w:t>[12]</w:t>
        </w:r>
      </w:hyperlink>
      <w:r w:rsidRPr="00007C02">
        <w:rPr>
          <w:sz w:val="16"/>
        </w:rPr>
        <w:t xml:space="preserve"> This statistical analysis took into account the possible influences of factors such as </w:t>
      </w:r>
      <w:r w:rsidRPr="00007C02">
        <w:rPr>
          <w:rStyle w:val="StyleUnderline"/>
          <w:highlight w:val="green"/>
        </w:rPr>
        <w:t>alliance structures</w:t>
      </w:r>
      <w:r w:rsidRPr="00007C02">
        <w:rPr>
          <w:rStyle w:val="StyleUnderline"/>
        </w:rPr>
        <w:t xml:space="preserve">, economic </w:t>
      </w:r>
      <w:r w:rsidRPr="00007C02">
        <w:rPr>
          <w:rStyle w:val="StyleUnderline"/>
          <w:highlight w:val="green"/>
        </w:rPr>
        <w:t>wealth</w:t>
      </w:r>
      <w:r w:rsidRPr="00007C02">
        <w:rPr>
          <w:rStyle w:val="StyleUnderline"/>
        </w:rPr>
        <w:t xml:space="preserve"> and political </w:t>
      </w:r>
      <w:r w:rsidRPr="00007C02">
        <w:rPr>
          <w:rStyle w:val="StyleUnderline"/>
          <w:highlight w:val="green"/>
        </w:rPr>
        <w:t>stability</w:t>
      </w:r>
      <w:r w:rsidRPr="00007C02">
        <w:rPr>
          <w:sz w:val="16"/>
        </w:rPr>
        <w:t xml:space="preserve"> to produce a </w:t>
      </w:r>
      <w:r w:rsidRPr="00007C02">
        <w:rPr>
          <w:rStyle w:val="Emphasis"/>
        </w:rPr>
        <w:t>comprehensive statistical analysis</w:t>
      </w:r>
      <w:r w:rsidRPr="00007C02">
        <w:rPr>
          <w:sz w:val="16"/>
        </w:rPr>
        <w:t xml:space="preserve"> of the ‘conflict-proneness’</w:t>
      </w:r>
      <w:hyperlink r:id="rId20" w:anchor="_ftn13" w:history="1">
        <w:r w:rsidRPr="00007C02">
          <w:rPr>
            <w:rStyle w:val="Hyperlink"/>
            <w:sz w:val="16"/>
          </w:rPr>
          <w:t>[13]</w:t>
        </w:r>
      </w:hyperlink>
      <w:r w:rsidRPr="00007C02">
        <w:rPr>
          <w:sz w:val="16"/>
        </w:rPr>
        <w:t xml:space="preserve"> of democratic governments. Democracies have made up a small percentage of the total number of state powers on the world stage until relatively recently, hence although the total number of military engagements between democratic state has increased, this has to be tempered with the knowledge that as the number of engagements has increased, the frequency of such engagements has not kept up to speed with the increasing number of democracies. Hence, it is argued that this disparity between the expected number of inter-democratic engagements and the rising number of democratic states is accounted for by the democratic peace theory. Arguments against this research have focused on the argument that much of the evidence used to support the statistical analyses was taken from the Cold-War era. As argued by opponents to the theory such as Farber &amp; Gowa</w:t>
      </w:r>
      <w:hyperlink r:id="rId21" w:anchor="_ftn14" w:history="1">
        <w:r w:rsidRPr="00007C02">
          <w:rPr>
            <w:rStyle w:val="Hyperlink"/>
            <w:sz w:val="16"/>
          </w:rPr>
          <w:t>[14]</w:t>
        </w:r>
      </w:hyperlink>
      <w:r w:rsidRPr="00007C02">
        <w:rPr>
          <w:sz w:val="16"/>
        </w:rPr>
        <w:t>, democracies only avoided confrontation in order to oppose the larger threat of the Soviet Union and the spread of authoritarianism, hence skewing the data in favour of the democratic peace theory. The counter-argument made is that through multi-variable analysis of historical statistical data</w:t>
      </w:r>
      <w:hyperlink r:id="rId22" w:anchor="_ftn15" w:history="1">
        <w:r w:rsidRPr="00007C02">
          <w:rPr>
            <w:rStyle w:val="Hyperlink"/>
            <w:sz w:val="16"/>
          </w:rPr>
          <w:t>[15]</w:t>
        </w:r>
      </w:hyperlink>
      <w:r w:rsidRPr="00007C02">
        <w:rPr>
          <w:sz w:val="16"/>
        </w:rPr>
        <w:t xml:space="preserve">, this can be ruled out as an influencing factor as the political environment has been accommodated for in research; this is problematic, as translating complex political context into quantitative measurements is inherently open to different interpretations. </w:t>
      </w:r>
      <w:r w:rsidRPr="00007C02">
        <w:rPr>
          <w:rStyle w:val="StyleUnderline"/>
        </w:rPr>
        <w:t>However, the work of Bremer</w:t>
      </w:r>
      <w:hyperlink r:id="rId23" w:anchor="_ftn16" w:history="1">
        <w:r w:rsidRPr="00007C02">
          <w:rPr>
            <w:rStyle w:val="StyleUnderline"/>
          </w:rPr>
          <w:t>[16]</w:t>
        </w:r>
      </w:hyperlink>
      <w:r>
        <w:rPr>
          <w:rStyle w:val="StyleUnderline"/>
        </w:rPr>
        <w:t xml:space="preserve"> </w:t>
      </w:r>
      <w:r w:rsidRPr="00007C02">
        <w:rPr>
          <w:rStyle w:val="StyleUnderline"/>
        </w:rPr>
        <w:t>and Maoz &amp; Russett</w:t>
      </w:r>
      <w:hyperlink r:id="rId24" w:anchor="_ftn17" w:history="1">
        <w:r w:rsidRPr="00007C02">
          <w:rPr>
            <w:rStyle w:val="StyleUnderline"/>
          </w:rPr>
          <w:t>[17]</w:t>
        </w:r>
      </w:hyperlink>
      <w:r>
        <w:rPr>
          <w:rStyle w:val="StyleUnderline"/>
        </w:rPr>
        <w:t xml:space="preserve"> </w:t>
      </w:r>
      <w:r w:rsidRPr="00007C02">
        <w:rPr>
          <w:rStyle w:val="StyleUnderline"/>
        </w:rPr>
        <w:t>‘convincingly demonstrates’</w:t>
      </w:r>
      <w:hyperlink r:id="rId25" w:anchor="_ftn18" w:history="1">
        <w:r w:rsidRPr="00007C02">
          <w:rPr>
            <w:rStyle w:val="StyleUnderline"/>
          </w:rPr>
          <w:t>[18]</w:t>
        </w:r>
      </w:hyperlink>
      <w:r>
        <w:rPr>
          <w:rStyle w:val="StyleUnderline"/>
        </w:rPr>
        <w:t xml:space="preserve"> </w:t>
      </w:r>
      <w:r w:rsidRPr="00007C02">
        <w:rPr>
          <w:rStyle w:val="StyleUnderline"/>
        </w:rPr>
        <w:t>the ‘</w:t>
      </w:r>
      <w:r w:rsidRPr="00C414B6">
        <w:rPr>
          <w:rStyle w:val="StyleUnderline"/>
        </w:rPr>
        <w:t>tendency for democratic pairs of states to be less likely than other pairs to become involved in serious, militarised disputes.’</w:t>
      </w:r>
      <w:hyperlink r:id="rId26" w:anchor="_ftn19" w:history="1">
        <w:r w:rsidRPr="00C414B6">
          <w:rPr>
            <w:rStyle w:val="StyleUnderline"/>
          </w:rPr>
          <w:t>[19]</w:t>
        </w:r>
      </w:hyperlink>
      <w:r w:rsidRPr="00C414B6">
        <w:rPr>
          <w:rStyle w:val="StyleUnderline"/>
        </w:rPr>
        <w:t xml:space="preserve"> </w:t>
      </w:r>
      <w:r w:rsidRPr="00C414B6">
        <w:rPr>
          <w:sz w:val="16"/>
        </w:rPr>
        <w:t xml:space="preserve">Another source of support for the democratic peace theory has come from the theoretical base argued for by Bueno de Mequita; that going to war affects the chances of a democratic government’s leader being re-elected. </w:t>
      </w:r>
      <w:r w:rsidRPr="00C414B6">
        <w:rPr>
          <w:rStyle w:val="Emphasis"/>
        </w:rPr>
        <w:t>The premise of this argument</w:t>
      </w:r>
      <w:r w:rsidRPr="00007C02">
        <w:rPr>
          <w:rStyle w:val="Emphasis"/>
        </w:rPr>
        <w:t xml:space="preserve"> is that the </w:t>
      </w:r>
      <w:r w:rsidRPr="00007C02">
        <w:rPr>
          <w:rStyle w:val="Emphasis"/>
          <w:highlight w:val="green"/>
        </w:rPr>
        <w:t>probability of</w:t>
      </w:r>
      <w:r w:rsidRPr="00007C02">
        <w:rPr>
          <w:rStyle w:val="Emphasis"/>
        </w:rPr>
        <w:t xml:space="preserve"> a liberal </w:t>
      </w:r>
      <w:r w:rsidRPr="00007C02">
        <w:rPr>
          <w:rStyle w:val="Emphasis"/>
          <w:highlight w:val="green"/>
        </w:rPr>
        <w:t>democratic leader</w:t>
      </w:r>
      <w:r w:rsidRPr="00007C02">
        <w:rPr>
          <w:rStyle w:val="Emphasis"/>
        </w:rPr>
        <w:t xml:space="preserve"> </w:t>
      </w:r>
      <w:r w:rsidRPr="00007C02">
        <w:rPr>
          <w:rStyle w:val="Emphasis"/>
          <w:highlight w:val="green"/>
        </w:rPr>
        <w:t>falling from power</w:t>
      </w:r>
      <w:r w:rsidRPr="00007C02">
        <w:rPr>
          <w:rStyle w:val="Emphasis"/>
        </w:rPr>
        <w:t xml:space="preserve"> </w:t>
      </w:r>
      <w:r w:rsidRPr="00007C02">
        <w:rPr>
          <w:rStyle w:val="Emphasis"/>
          <w:highlight w:val="green"/>
        </w:rPr>
        <w:t>in the wake of a war</w:t>
      </w:r>
      <w:r w:rsidRPr="00007C02">
        <w:rPr>
          <w:rStyle w:val="Emphasis"/>
        </w:rPr>
        <w:t xml:space="preserve"> is </w:t>
      </w:r>
      <w:r w:rsidRPr="00007C02">
        <w:rPr>
          <w:rStyle w:val="Emphasis"/>
          <w:highlight w:val="green"/>
        </w:rPr>
        <w:t>significantly higher</w:t>
      </w:r>
      <w:r w:rsidRPr="00007C02">
        <w:rPr>
          <w:rStyle w:val="Emphasis"/>
        </w:rPr>
        <w:t xml:space="preserve"> than in other forms of government, namely authoritarian or single-party states</w:t>
      </w:r>
      <w:r w:rsidRPr="00007C02">
        <w:rPr>
          <w:sz w:val="16"/>
        </w:rPr>
        <w:t>. As Bueno de Mequita puts it, leaders ‘desire to remain in office.’</w:t>
      </w:r>
      <w:hyperlink r:id="rId27" w:anchor="_ftn20" w:history="1">
        <w:r w:rsidRPr="00007C02">
          <w:rPr>
            <w:rStyle w:val="Hyperlink"/>
            <w:sz w:val="16"/>
          </w:rPr>
          <w:t>[20]</w:t>
        </w:r>
      </w:hyperlink>
      <w:r w:rsidRPr="00007C02">
        <w:rPr>
          <w:sz w:val="16"/>
        </w:rPr>
        <w:t xml:space="preserve"> The related argument </w:t>
      </w:r>
      <w:r w:rsidRPr="00C414B6">
        <w:rPr>
          <w:sz w:val="16"/>
        </w:rPr>
        <w:t>made by Lake</w:t>
      </w:r>
      <w:hyperlink r:id="rId28" w:anchor="_ftn21" w:history="1">
        <w:r w:rsidRPr="00C414B6">
          <w:rPr>
            <w:rStyle w:val="Hyperlink"/>
            <w:sz w:val="16"/>
          </w:rPr>
          <w:t>[21]</w:t>
        </w:r>
      </w:hyperlink>
      <w:r w:rsidRPr="00C414B6">
        <w:rPr>
          <w:sz w:val="16"/>
        </w:rPr>
        <w:t xml:space="preserve"> is that due to the relative economic wealth and </w:t>
      </w:r>
      <w:r w:rsidRPr="00C414B6">
        <w:rPr>
          <w:rStyle w:val="StyleUnderline"/>
        </w:rPr>
        <w:t>political stability in most democracies, such states are able to allocate more resources to national security;</w:t>
      </w:r>
      <w:r w:rsidRPr="00C414B6">
        <w:rPr>
          <w:sz w:val="16"/>
        </w:rPr>
        <w:t xml:space="preserve"> hence most democracies form ‘formidable targets’</w:t>
      </w:r>
      <w:hyperlink r:id="rId29" w:anchor="_ftn22" w:history="1">
        <w:r w:rsidRPr="00C414B6">
          <w:rPr>
            <w:rStyle w:val="Hyperlink"/>
            <w:sz w:val="16"/>
          </w:rPr>
          <w:t>[22]</w:t>
        </w:r>
      </w:hyperlink>
      <w:r w:rsidRPr="00C414B6">
        <w:rPr>
          <w:sz w:val="16"/>
        </w:rPr>
        <w:t xml:space="preserve"> in the eyes of democratic leaders, targets viewed as too strong to go to war against for fear of a costly military engagement and the associated negative impact on the personal political success of the state’s leaders. Hence, as Silverson</w:t>
      </w:r>
      <w:hyperlink r:id="rId30" w:anchor="_ftn23" w:history="1">
        <w:r w:rsidRPr="00C414B6">
          <w:rPr>
            <w:rStyle w:val="Hyperlink"/>
            <w:sz w:val="16"/>
          </w:rPr>
          <w:t>[23]</w:t>
        </w:r>
      </w:hyperlink>
      <w:r w:rsidRPr="00C414B6">
        <w:rPr>
          <w:sz w:val="16"/>
        </w:rPr>
        <w:t xml:space="preserve"> argues, democracies have tended to go to war against states that they have a high probability of beating militarily; such states tend to be an alternative form of government. A recent example would be the 2003 US/British invasion of Iraq. Opponents to the theory state that although this may be theoretically true, the theory fails to take into account intra-state influences, such as religious divisions. An example of this is the 2006 conflict between Israel and the democratically-elected (but by no means liberal) Hamas government of Gaza; the Palestinian-Israeli conflict’s religious undertones were a key factor in determining the outbreak of conflict, despite the fact that both governments were democratically elected. Therefore, it must be remember that the leaders of democracies are elected by the people of that state; this may mean that a particularly hawkish and war-mongering electorate may install a leader that is more likely to use military force to pursue policy aims in order to satisfy their voter base. The democratic peace theory cannot be viewed as a template for guiding political action; simply because two states are lib</w:t>
      </w:r>
      <w:r w:rsidRPr="00007C02">
        <w:rPr>
          <w:sz w:val="16"/>
        </w:rPr>
        <w:t xml:space="preserve">eral democracies by no means rules out the possibility of war between them. </w:t>
      </w:r>
      <w:r w:rsidRPr="00007C02">
        <w:rPr>
          <w:rStyle w:val="StyleUnderline"/>
        </w:rPr>
        <w:t xml:space="preserve">However, due to the </w:t>
      </w:r>
      <w:r w:rsidRPr="00007C02">
        <w:rPr>
          <w:rStyle w:val="StyleUnderline"/>
          <w:highlight w:val="green"/>
        </w:rPr>
        <w:t xml:space="preserve">normative </w:t>
      </w:r>
      <w:r w:rsidRPr="00C414B6">
        <w:rPr>
          <w:rStyle w:val="StyleUnderline"/>
        </w:rPr>
        <w:t>influence on liberal democracies (the</w:t>
      </w:r>
      <w:r w:rsidRPr="00007C02">
        <w:rPr>
          <w:rStyle w:val="StyleUnderline"/>
        </w:rPr>
        <w:t xml:space="preserve"> </w:t>
      </w:r>
      <w:r w:rsidRPr="00007C02">
        <w:rPr>
          <w:rStyle w:val="StyleUnderline"/>
          <w:highlight w:val="green"/>
        </w:rPr>
        <w:t>liberal ideologie</w:t>
      </w:r>
      <w:r w:rsidRPr="00007C02">
        <w:rPr>
          <w:rStyle w:val="StyleUnderline"/>
        </w:rPr>
        <w:t xml:space="preserve">s, as stated previously, that </w:t>
      </w:r>
      <w:r w:rsidRPr="00007C02">
        <w:rPr>
          <w:rStyle w:val="StyleUnderline"/>
          <w:highlight w:val="green"/>
        </w:rPr>
        <w:t>guide and shape both foreign policy</w:t>
      </w:r>
      <w:r w:rsidRPr="00007C02">
        <w:rPr>
          <w:rStyle w:val="StyleUnderline"/>
        </w:rPr>
        <w:t xml:space="preserve"> and the state’s outlook towards the rest of the world), liberal democracies are theoretically </w:t>
      </w:r>
      <w:r w:rsidRPr="00007C02">
        <w:rPr>
          <w:rStyle w:val="StyleUnderline"/>
          <w:highlight w:val="green"/>
        </w:rPr>
        <w:t>less likely to</w:t>
      </w:r>
      <w:r w:rsidRPr="00007C02">
        <w:rPr>
          <w:rStyle w:val="StyleUnderline"/>
        </w:rPr>
        <w:t xml:space="preserve"> go to </w:t>
      </w:r>
      <w:r w:rsidRPr="00007C02">
        <w:rPr>
          <w:rStyle w:val="StyleUnderline"/>
          <w:highlight w:val="green"/>
        </w:rPr>
        <w:t>war</w:t>
      </w:r>
      <w:r w:rsidRPr="00007C02">
        <w:rPr>
          <w:rStyle w:val="StyleUnderline"/>
        </w:rPr>
        <w:t xml:space="preserve"> with one another</w:t>
      </w:r>
      <w:r w:rsidRPr="00007C02">
        <w:rPr>
          <w:sz w:val="16"/>
        </w:rPr>
        <w:t>. Indeed it is this normative theory, rooted in the idea that liberals are not inclined to go to war with fellow liberals, that has become the focal point of many researchers. Chan, for example, states; ‘normative explanations of the democratic peace theory have been shown to be persuasive than structural ones.’</w:t>
      </w:r>
      <w:hyperlink r:id="rId31" w:anchor="_ftn24" w:history="1">
        <w:r w:rsidRPr="00007C02">
          <w:rPr>
            <w:rStyle w:val="Hyperlink"/>
            <w:sz w:val="16"/>
          </w:rPr>
          <w:t>[24]</w:t>
        </w:r>
      </w:hyperlink>
      <w:r w:rsidRPr="00007C02">
        <w:rPr>
          <w:sz w:val="16"/>
        </w:rPr>
        <w:t xml:space="preserve"> The theory can be falsified; the focus of many supporters of the theory has been the ability to classify conflicts and states, (although there has been debate over the dividing lines of terminology), into conflicts between democracies and conflicts not between democracies. ‘…well developed theoretical bases reinforce a lengthy list of systematic empirical analyses in support of that proposition [democratic peace theory]’</w:t>
      </w:r>
      <w:hyperlink r:id="rId32" w:anchor="_ftn25" w:history="1">
        <w:r w:rsidRPr="00007C02">
          <w:rPr>
            <w:rStyle w:val="Hyperlink"/>
            <w:sz w:val="16"/>
          </w:rPr>
          <w:t>[25]</w:t>
        </w:r>
      </w:hyperlink>
      <w:r w:rsidRPr="00007C02">
        <w:rPr>
          <w:sz w:val="16"/>
        </w:rPr>
        <w:t xml:space="preserve">; </w:t>
      </w:r>
      <w:r w:rsidRPr="00007C02">
        <w:rPr>
          <w:rStyle w:val="Emphasis"/>
        </w:rPr>
        <w:t xml:space="preserve">Ray, having formulated an </w:t>
      </w:r>
      <w:r w:rsidRPr="00007C02">
        <w:rPr>
          <w:rStyle w:val="Emphasis"/>
          <w:highlight w:val="green"/>
        </w:rPr>
        <w:t>extensive and thorough analysis</w:t>
      </w:r>
      <w:r w:rsidRPr="00007C02">
        <w:rPr>
          <w:rStyle w:val="Emphasis"/>
        </w:rPr>
        <w:t xml:space="preserve"> of the democratic peace theory, states that when viewed holistically the </w:t>
      </w:r>
      <w:r w:rsidRPr="00C414B6">
        <w:rPr>
          <w:rStyle w:val="Emphasis"/>
          <w:highlight w:val="green"/>
        </w:rPr>
        <w:t xml:space="preserve">balance </w:t>
      </w:r>
      <w:r w:rsidRPr="00007C02">
        <w:rPr>
          <w:rStyle w:val="Emphasis"/>
          <w:highlight w:val="green"/>
        </w:rPr>
        <w:t>tips in favour of support for the theory.</w:t>
      </w:r>
      <w:r w:rsidRPr="00007C02">
        <w:rPr>
          <w:rStyle w:val="Emphasis"/>
        </w:rPr>
        <w:t xml:space="preserve"> </w:t>
      </w:r>
      <w:r w:rsidRPr="00007C02">
        <w:rPr>
          <w:sz w:val="16"/>
        </w:rPr>
        <w:t xml:space="preserve">Indeed, when analysed through the multiple analytical lenses that Ray cites, credible counter-arguments emerge to the democratic peace theory. However, despite the relative strength of these arguments, proponents of the theory have sufficiently defended their academic position; the democratic peace theory is far from a clear-cut scientific theory, however when asked ‘is peace between democracies more likely than peace between differing political leaderships?’ the answer must be given as a conditional yes. </w:t>
      </w:r>
    </w:p>
    <w:p w14:paraId="3FE000A9" w14:textId="77777777" w:rsidR="00F0729E" w:rsidRDefault="00F0729E" w:rsidP="00F0729E">
      <w:pPr>
        <w:pStyle w:val="Heading3"/>
      </w:pPr>
      <w:r>
        <w:t>Framework</w:t>
      </w:r>
    </w:p>
    <w:p w14:paraId="0F862272" w14:textId="77777777" w:rsidR="00F0729E" w:rsidRPr="00A3034A" w:rsidRDefault="00F0729E" w:rsidP="00F0729E">
      <w:pPr>
        <w:pStyle w:val="Heading4"/>
        <w:rPr>
          <w:bCs w:val="0"/>
          <w:u w:val="single"/>
        </w:rPr>
      </w:pPr>
      <w:r w:rsidRPr="00A3034A">
        <w:t xml:space="preserve">1 – 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27E43B18" w14:textId="77777777" w:rsidR="00F0729E" w:rsidRPr="00A3034A" w:rsidRDefault="00F0729E" w:rsidP="00F0729E">
      <w:pPr>
        <w:rPr>
          <w:rStyle w:val="Style13ptBold"/>
        </w:rPr>
      </w:pPr>
      <w:r w:rsidRPr="00A3034A">
        <w:rPr>
          <w:rStyle w:val="Style13ptBold"/>
        </w:rPr>
        <w:t>Blum et al. 18</w:t>
      </w:r>
    </w:p>
    <w:p w14:paraId="79BBCCB9" w14:textId="77777777" w:rsidR="00F0729E" w:rsidRPr="00A3034A" w:rsidRDefault="00F0729E" w:rsidP="00F0729E">
      <w:pPr>
        <w:rPr>
          <w:rFonts w:asciiTheme="minorHAnsi" w:hAnsiTheme="minorHAnsi" w:cstheme="minorHAnsi"/>
          <w:sz w:val="16"/>
          <w:szCs w:val="16"/>
        </w:rPr>
      </w:pPr>
      <w:r w:rsidRPr="00A3034A">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3"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34A9E093" w14:textId="77777777" w:rsidR="00F0729E" w:rsidRDefault="00F0729E" w:rsidP="00F0729E">
      <w:pPr>
        <w:rPr>
          <w:rFonts w:asciiTheme="minorHAnsi" w:hAnsiTheme="minorHAnsi" w:cstheme="minorHAnsi"/>
          <w:sz w:val="10"/>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5A595D">
        <w:rPr>
          <w:rFonts w:asciiTheme="minorHAnsi" w:hAnsiTheme="minorHAnsi" w:cstheme="minorHAnsi"/>
          <w:sz w:val="10"/>
        </w:rPr>
        <w:t xml:space="preserve"> one of the three </w:t>
      </w:r>
      <w:r w:rsidRPr="00A3034A">
        <w:rPr>
          <w:rFonts w:asciiTheme="minorHAnsi" w:hAnsiTheme="minorHAnsi" w:cstheme="minorHAnsi"/>
          <w:u w:val="single"/>
        </w:rPr>
        <w:t>primary reward functions</w:t>
      </w:r>
      <w:r w:rsidRPr="005A595D">
        <w:rPr>
          <w:rFonts w:asciiTheme="minorHAnsi" w:hAnsiTheme="minorHAnsi" w:cstheme="minorHAnsi"/>
          <w:sz w:val="10"/>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5A595D">
        <w:rPr>
          <w:rFonts w:asciiTheme="minorHAnsi" w:hAnsiTheme="minorHAnsi" w:cstheme="minorHAnsi"/>
          <w:sz w:val="10"/>
        </w:rPr>
        <w:t xml:space="preserve"> As homeostasis explains the </w:t>
      </w:r>
      <w:r w:rsidRPr="00A3034A">
        <w:rPr>
          <w:rFonts w:asciiTheme="minorHAnsi" w:hAnsiTheme="minorHAnsi" w:cstheme="minorHAnsi"/>
          <w:u w:val="single"/>
        </w:rPr>
        <w:t>functions of</w:t>
      </w:r>
      <w:r w:rsidRPr="005A595D">
        <w:rPr>
          <w:rFonts w:asciiTheme="minorHAnsi" w:hAnsiTheme="minorHAnsi" w:cstheme="minorHAnsi"/>
          <w:sz w:val="10"/>
        </w:rPr>
        <w:t xml:space="preserve"> only a limited number of </w:t>
      </w:r>
      <w:r w:rsidRPr="00A3034A">
        <w:rPr>
          <w:rFonts w:asciiTheme="minorHAnsi" w:hAnsiTheme="minorHAnsi" w:cstheme="minorHAnsi"/>
          <w:u w:val="single"/>
        </w:rPr>
        <w:t>rewards, the</w:t>
      </w:r>
      <w:r w:rsidRPr="005A595D">
        <w:rPr>
          <w:rFonts w:asciiTheme="minorHAnsi" w:hAnsiTheme="minorHAnsi" w:cstheme="minorHAnsi"/>
          <w:sz w:val="10"/>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5A595D">
        <w:rPr>
          <w:rFonts w:asciiTheme="minorHAnsi" w:hAnsiTheme="minorHAnsi" w:cstheme="minorHAnsi"/>
          <w:sz w:val="10"/>
        </w:rPr>
        <w:t xml:space="preserve"> may be </w:t>
      </w:r>
      <w:r w:rsidRPr="00A3034A">
        <w:rPr>
          <w:rFonts w:asciiTheme="minorHAnsi" w:hAnsiTheme="minorHAnsi" w:cstheme="minorHAnsi"/>
          <w:highlight w:val="green"/>
          <w:u w:val="single"/>
        </w:rPr>
        <w:t>due to pleasure.</w:t>
      </w:r>
      <w:r w:rsidRPr="005A595D">
        <w:rPr>
          <w:rFonts w:asciiTheme="minorHAnsi" w:hAnsiTheme="minorHAnsi" w:cstheme="minorHAnsi"/>
          <w:sz w:val="10"/>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5A595D">
        <w:rPr>
          <w:rFonts w:asciiTheme="minorHAnsi" w:hAnsiTheme="minorHAnsi" w:cstheme="minorHAnsi"/>
          <w:sz w:val="10"/>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5A595D">
        <w:rPr>
          <w:rFonts w:asciiTheme="minorHAnsi" w:hAnsiTheme="minorHAnsi" w:cstheme="minorHAnsi"/>
          <w:sz w:val="10"/>
        </w:rPr>
        <w:t xml:space="preserve"> most </w:t>
      </w:r>
      <w:r w:rsidRPr="00A3034A">
        <w:rPr>
          <w:rFonts w:asciiTheme="minorHAnsi" w:hAnsiTheme="minorHAnsi" w:cstheme="minorHAnsi"/>
          <w:u w:val="single"/>
        </w:rPr>
        <w:t>rewards and exert intense efforts to obtain them</w:t>
      </w:r>
      <w:r w:rsidRPr="005A595D">
        <w:rPr>
          <w:rFonts w:asciiTheme="minorHAnsi" w:hAnsiTheme="minorHAnsi" w:cstheme="minorHAnsi"/>
          <w:sz w:val="10"/>
        </w:rPr>
        <w:t xml:space="preserve">, just </w:t>
      </w:r>
      <w:r w:rsidRPr="00A3034A">
        <w:rPr>
          <w:rFonts w:asciiTheme="minorHAnsi" w:hAnsiTheme="minorHAnsi" w:cstheme="minorHAnsi"/>
          <w:u w:val="single"/>
        </w:rPr>
        <w:t>because they are enjoyable</w:t>
      </w:r>
      <w:r w:rsidRPr="005A595D">
        <w:rPr>
          <w:rFonts w:asciiTheme="minorHAnsi" w:hAnsiTheme="minorHAnsi" w:cstheme="min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5A595D">
        <w:rPr>
          <w:rFonts w:asciiTheme="minorHAnsi" w:hAnsiTheme="minorHAnsi" w:cstheme="minorHAnsi"/>
          <w:sz w:val="10"/>
        </w:rPr>
        <w:t xml:space="preserve"> [14]. </w:t>
      </w:r>
      <w:r w:rsidRPr="00A3034A">
        <w:rPr>
          <w:rFonts w:asciiTheme="minorHAnsi" w:hAnsiTheme="minorHAnsi" w:cstheme="minorHAnsi"/>
          <w:u w:val="single"/>
        </w:rPr>
        <w:t>Pleasure as a hallmark of reward is sufficient for defining a reward</w:t>
      </w:r>
      <w:r w:rsidRPr="005A595D">
        <w:rPr>
          <w:rFonts w:asciiTheme="minorHAnsi" w:hAnsiTheme="minorHAnsi" w:cstheme="minorHAnsi"/>
          <w:sz w:val="10"/>
        </w:rPr>
        <w:t xml:space="preserve">, but it may not be necessary. </w:t>
      </w:r>
      <w:r w:rsidRPr="00A3034A">
        <w:rPr>
          <w:rFonts w:asciiTheme="minorHAnsi" w:hAnsiTheme="minorHAnsi" w:cstheme="minorHAnsi"/>
          <w:u w:val="single"/>
        </w:rPr>
        <w:t>A reward may generate positive</w:t>
      </w:r>
      <w:r w:rsidRPr="005A595D">
        <w:rPr>
          <w:rFonts w:asciiTheme="minorHAnsi" w:hAnsiTheme="minorHAnsi" w:cstheme="minorHAnsi"/>
          <w:sz w:val="10"/>
        </w:rPr>
        <w:t xml:space="preserve"> learning and approach </w:t>
      </w:r>
      <w:r w:rsidRPr="00A3034A">
        <w:rPr>
          <w:rFonts w:asciiTheme="minorHAnsi" w:hAnsiTheme="minorHAnsi" w:cstheme="minorHAnsi"/>
          <w:u w:val="single"/>
        </w:rPr>
        <w:t>behavior</w:t>
      </w:r>
      <w:r w:rsidRPr="005A595D">
        <w:rPr>
          <w:rFonts w:asciiTheme="minorHAnsi" w:hAnsiTheme="minorHAnsi" w:cstheme="minorHAnsi"/>
          <w:sz w:val="10"/>
        </w:rPr>
        <w:t xml:space="preserve"> simply </w:t>
      </w:r>
      <w:r w:rsidRPr="00A3034A">
        <w:rPr>
          <w:rFonts w:asciiTheme="minorHAnsi" w:hAnsiTheme="minorHAnsi" w:cstheme="minorHAnsi"/>
          <w:u w:val="single"/>
        </w:rPr>
        <w:t>because it contains substances that are essential for body function.</w:t>
      </w:r>
      <w:r w:rsidRPr="005A595D">
        <w:rPr>
          <w:rFonts w:asciiTheme="minorHAnsi" w:hAnsiTheme="minorHAnsi" w:cstheme="min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5A595D">
        <w:rPr>
          <w:rFonts w:asciiTheme="minorHAnsi" w:hAnsiTheme="minorHAnsi" w:cstheme="minorHAnsi"/>
          <w:sz w:val="10"/>
        </w:rPr>
        <w:t xml:space="preserve"> various </w:t>
      </w:r>
      <w:r w:rsidRPr="00A3034A">
        <w:rPr>
          <w:rFonts w:asciiTheme="minorHAnsi" w:hAnsiTheme="minorHAnsi" w:cstheme="minorHAnsi"/>
          <w:u w:val="single"/>
        </w:rPr>
        <w:t>mechanisms that steer behavior and biological development.</w:t>
      </w:r>
      <w:r w:rsidRPr="005A595D">
        <w:rPr>
          <w:rFonts w:asciiTheme="minorHAnsi" w:hAnsiTheme="minorHAnsi" w:cstheme="min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5A595D">
        <w:rPr>
          <w:rFonts w:asciiTheme="minorHAnsi" w:hAnsiTheme="minorHAnsi" w:cstheme="minorHAnsi"/>
          <w:sz w:val="10"/>
        </w:rPr>
        <w:t xml:space="preserve"> In fact, Richard </w:t>
      </w:r>
      <w:r w:rsidRPr="00A3034A">
        <w:rPr>
          <w:rFonts w:asciiTheme="minorHAnsi" w:hAnsiTheme="minorHAnsi" w:cstheme="minorHAnsi"/>
          <w:u w:val="single"/>
        </w:rPr>
        <w:t>Dawkins stresses gene survival and propagation as the basic mechanism of life</w:t>
      </w:r>
      <w:r w:rsidRPr="005A595D">
        <w:rPr>
          <w:rFonts w:asciiTheme="minorHAnsi" w:hAnsiTheme="minorHAnsi" w:cstheme="minorHAnsi"/>
          <w:sz w:val="10"/>
        </w:rPr>
        <w:t xml:space="preserve"> [20]. Only genes that lead to </w:t>
      </w:r>
      <w:r w:rsidRPr="00A3034A">
        <w:rPr>
          <w:rFonts w:asciiTheme="minorHAnsi" w:hAnsiTheme="minorHAnsi" w:cstheme="minorHAnsi"/>
          <w:u w:val="single"/>
        </w:rPr>
        <w:t>the fittest phenotype will make it.</w:t>
      </w:r>
      <w:r w:rsidRPr="005A595D">
        <w:rPr>
          <w:rFonts w:asciiTheme="minorHAnsi" w:hAnsiTheme="minorHAnsi" w:cstheme="minorHAnsi"/>
          <w:sz w:val="10"/>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5A595D">
        <w:rPr>
          <w:rFonts w:asciiTheme="minorHAnsi" w:hAnsiTheme="minorHAnsi" w:cstheme="min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5A595D">
        <w:rPr>
          <w:rFonts w:asciiTheme="minorHAnsi" w:hAnsiTheme="minorHAnsi" w:cstheme="minorHAnsi"/>
          <w:sz w:val="10"/>
        </w:rPr>
        <w:t xml:space="preserve">. Apparently, </w:t>
      </w:r>
      <w:r w:rsidRPr="00A3034A">
        <w:rPr>
          <w:rFonts w:asciiTheme="minorHAnsi" w:hAnsiTheme="minorHAnsi" w:cstheme="minorHAnsi"/>
          <w:u w:val="single"/>
        </w:rPr>
        <w:t>people need to live well and long enough to reproduce.</w:t>
      </w:r>
      <w:r w:rsidRPr="005A595D">
        <w:rPr>
          <w:rFonts w:asciiTheme="minorHAnsi" w:hAnsiTheme="minorHAnsi" w:cstheme="min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5A595D">
        <w:rPr>
          <w:rFonts w:asciiTheme="minorHAnsi" w:hAnsiTheme="minorHAnsi" w:cstheme="min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5A595D">
        <w:rPr>
          <w:rFonts w:asciiTheme="minorHAnsi" w:hAnsiTheme="minorHAnsi" w:cstheme="minorHAnsi"/>
          <w:sz w:val="10"/>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r>
        <w:rPr>
          <w:rFonts w:asciiTheme="minorHAnsi" w:hAnsiTheme="minorHAnsi" w:cstheme="minorHAnsi"/>
          <w:sz w:val="16"/>
          <w:szCs w:val="16"/>
          <w:u w:val="single"/>
        </w:rPr>
        <w:t xml:space="preserve"> </w:t>
      </w:r>
      <w:r w:rsidRPr="005A595D">
        <w:rPr>
          <w:rFonts w:asciiTheme="minorHAnsi" w:hAnsiTheme="minorHAnsi" w:cstheme="minorHAnsi"/>
          <w:sz w:val="10"/>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5A595D">
        <w:rPr>
          <w:rFonts w:asciiTheme="minorHAnsi" w:hAnsiTheme="minorHAnsi" w:cstheme="min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5A595D">
        <w:rPr>
          <w:rFonts w:asciiTheme="minorHAnsi" w:hAnsiTheme="minorHAnsi" w:cstheme="minorHAnsi"/>
          <w:sz w:val="10"/>
        </w:rPr>
        <w:t xml:space="preserve">, which </w:t>
      </w:r>
      <w:r w:rsidRPr="00A3034A">
        <w:rPr>
          <w:rFonts w:asciiTheme="minorHAnsi" w:hAnsiTheme="minorHAnsi" w:cstheme="minorHAnsi"/>
          <w:u w:val="single"/>
        </w:rPr>
        <w:t>are limited in scope</w:t>
      </w:r>
      <w:r w:rsidRPr="005A595D">
        <w:rPr>
          <w:rFonts w:asciiTheme="minorHAnsi" w:hAnsiTheme="minorHAnsi" w:cstheme="minorHAnsi"/>
          <w:sz w:val="10"/>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5A595D">
        <w:rPr>
          <w:rFonts w:asciiTheme="minorHAnsi" w:hAnsiTheme="minorHAnsi" w:cstheme="minorHAnsi"/>
          <w:sz w:val="10"/>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5A595D">
        <w:rPr>
          <w:rFonts w:asciiTheme="minorHAnsi" w:hAnsiTheme="minorHAnsi" w:cstheme="minorHAnsi"/>
          <w:sz w:val="10"/>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5A595D">
        <w:rPr>
          <w:rFonts w:asciiTheme="minorHAnsi" w:hAnsiTheme="minorHAnsi" w:cstheme="minorHAnsi"/>
          <w:sz w:val="10"/>
        </w:rPr>
        <w:t xml:space="preserve"> of pleasure— that is </w:t>
      </w:r>
      <w:r w:rsidRPr="00A3034A">
        <w:rPr>
          <w:rFonts w:asciiTheme="minorHAnsi" w:hAnsiTheme="minorHAnsi" w:cstheme="minorHAnsi"/>
          <w:u w:val="single"/>
        </w:rPr>
        <w:t>disgust and fear</w:t>
      </w:r>
      <w:r w:rsidRPr="005A595D">
        <w:rPr>
          <w:rFonts w:asciiTheme="minorHAnsi" w:hAnsiTheme="minorHAnsi" w:cstheme="minorHAnsi"/>
          <w:sz w:val="10"/>
        </w:rPr>
        <w:t xml:space="preserve"> [39]. </w:t>
      </w:r>
      <w:r w:rsidRPr="00A3034A">
        <w:rPr>
          <w:rFonts w:asciiTheme="minorHAnsi" w:hAnsiTheme="minorHAnsi" w:cstheme="minorHAnsi"/>
          <w:u w:val="single"/>
        </w:rPr>
        <w:t>One</w:t>
      </w:r>
      <w:r w:rsidRPr="005A595D">
        <w:rPr>
          <w:rFonts w:asciiTheme="minorHAnsi" w:hAnsiTheme="minorHAnsi" w:cstheme="minorHAnsi"/>
          <w:sz w:val="10"/>
        </w:rPr>
        <w:t xml:space="preserve"> specific </w:t>
      </w:r>
      <w:r w:rsidRPr="00A3034A">
        <w:rPr>
          <w:rFonts w:asciiTheme="minorHAnsi" w:hAnsiTheme="minorHAnsi" w:cstheme="minorHAnsi"/>
          <w:u w:val="single"/>
        </w:rPr>
        <w:t>region</w:t>
      </w:r>
      <w:r w:rsidRPr="005A595D">
        <w:rPr>
          <w:rFonts w:asciiTheme="minorHAnsi" w:hAnsiTheme="minorHAnsi" w:cstheme="minorHAnsi"/>
          <w:sz w:val="10"/>
        </w:rPr>
        <w:t xml:space="preserve"> of the nucleus accumbens </w:t>
      </w:r>
      <w:r w:rsidRPr="00A3034A">
        <w:rPr>
          <w:rFonts w:asciiTheme="minorHAnsi" w:hAnsiTheme="minorHAnsi" w:cstheme="minorHAnsi"/>
          <w:u w:val="single"/>
        </w:rPr>
        <w:t>is organized like a computer keyboard, with particular stimulus triggers in rows</w:t>
      </w:r>
      <w:r w:rsidRPr="005A595D">
        <w:rPr>
          <w:rFonts w:asciiTheme="minorHAnsi" w:hAnsiTheme="minorHAnsi" w:cstheme="minorHAnsi"/>
          <w:sz w:val="10"/>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5A595D">
        <w:rPr>
          <w:rFonts w:asciiTheme="minorHAnsi" w:hAnsiTheme="minorHAnsi" w:cstheme="minorHAnsi"/>
          <w:sz w:val="10"/>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5A595D">
        <w:rPr>
          <w:rFonts w:asciiTheme="minorHAnsi" w:hAnsiTheme="minorHAnsi" w:cstheme="minorHAnsi"/>
          <w:sz w:val="10"/>
        </w:rPr>
        <w:t xml:space="preserve"> small </w:t>
      </w:r>
      <w:r w:rsidRPr="00A3034A">
        <w:rPr>
          <w:rFonts w:asciiTheme="minorHAnsi" w:hAnsiTheme="minorHAnsi" w:cstheme="minorHAnsi"/>
          <w:highlight w:val="green"/>
          <w:u w:val="single"/>
        </w:rPr>
        <w:t>regions</w:t>
      </w:r>
      <w:r w:rsidRPr="005A595D">
        <w:rPr>
          <w:rFonts w:asciiTheme="minorHAnsi" w:hAnsiTheme="minorHAnsi" w:cstheme="minorHAnsi"/>
          <w:sz w:val="10"/>
        </w:rPr>
        <w:t xml:space="preserve"> mainly </w:t>
      </w:r>
      <w:r w:rsidRPr="00A3034A">
        <w:rPr>
          <w:rFonts w:asciiTheme="minorHAnsi" w:hAnsiTheme="minorHAnsi" w:cstheme="minorHAnsi"/>
          <w:highlight w:val="green"/>
          <w:u w:val="single"/>
        </w:rPr>
        <w:t>in the limbic system</w:t>
      </w:r>
      <w:r w:rsidRPr="005A595D">
        <w:rPr>
          <w:rFonts w:asciiTheme="minorHAnsi" w:hAnsiTheme="minorHAnsi" w:cstheme="minorHAnsi"/>
          <w:sz w:val="10"/>
        </w:rPr>
        <w:t xml:space="preserve"> (old reptilian part of the brain). These may be </w:t>
      </w:r>
      <w:r w:rsidRPr="00A3034A">
        <w:rPr>
          <w:rFonts w:asciiTheme="minorHAnsi" w:hAnsiTheme="minorHAnsi" w:cstheme="minorHAnsi"/>
          <w:u w:val="single"/>
        </w:rPr>
        <w:t>part of larger neural circuits.</w:t>
      </w:r>
      <w:r w:rsidRPr="005A595D">
        <w:rPr>
          <w:rFonts w:asciiTheme="minorHAnsi" w:hAnsiTheme="minorHAnsi" w:cstheme="minorHAnsi"/>
          <w:sz w:val="10"/>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5A595D">
        <w:rPr>
          <w:rFonts w:asciiTheme="minorHAnsi" w:hAnsiTheme="minorHAnsi" w:cstheme="minorHAnsi"/>
          <w:sz w:val="10"/>
        </w:rPr>
        <w:t xml:space="preserve"> [50] small case </w:t>
      </w:r>
      <w:r w:rsidRPr="00A3034A">
        <w:rPr>
          <w:rFonts w:asciiTheme="minorHAnsi" w:hAnsiTheme="minorHAnsi" w:cstheme="minorHAnsi"/>
          <w:u w:val="single"/>
        </w:rPr>
        <w:t>found various differentially expressed genes, to associate with pleasure related systems.</w:t>
      </w:r>
      <w:r w:rsidRPr="005A595D">
        <w:rPr>
          <w:rFonts w:asciiTheme="minorHAnsi" w:hAnsiTheme="minorHAnsi" w:cstheme="min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5A595D">
        <w:rPr>
          <w:rFonts w:asciiTheme="minorHAnsi" w:hAnsiTheme="minorHAnsi" w:cstheme="minorHAnsi"/>
          <w:sz w:val="10"/>
        </w:rPr>
        <w:t xml:space="preserve"> Moreover, these </w:t>
      </w:r>
      <w:r w:rsidRPr="00A3034A">
        <w:rPr>
          <w:rFonts w:asciiTheme="minorHAnsi" w:hAnsiTheme="minorHAnsi" w:cstheme="minorHAnsi"/>
          <w:u w:val="single"/>
        </w:rPr>
        <w:t>investigators analyzed which genes were turned on or off in 16 regions of the brain.</w:t>
      </w:r>
      <w:r w:rsidRPr="005A595D">
        <w:rPr>
          <w:rFonts w:asciiTheme="minorHAnsi" w:hAnsiTheme="minorHAnsi" w:cstheme="minorHAnsi"/>
          <w:sz w:val="10"/>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5A595D">
        <w:rPr>
          <w:rFonts w:asciiTheme="minorHAnsi" w:hAnsiTheme="minorHAnsi" w:cstheme="minorHAnsi"/>
          <w:sz w:val="10"/>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5A595D">
        <w:rPr>
          <w:rFonts w:asciiTheme="minorHAnsi" w:hAnsiTheme="minorHAnsi" w:cstheme="minorHAnsi"/>
          <w:sz w:val="10"/>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5A595D">
        <w:rPr>
          <w:rFonts w:asciiTheme="minorHAnsi" w:hAnsiTheme="minorHAnsi" w:cstheme="minorHAnsi"/>
          <w:sz w:val="10"/>
        </w:rPr>
        <w:t xml:space="preserve">, was </w:t>
      </w:r>
      <w:r w:rsidRPr="00A3034A">
        <w:rPr>
          <w:rFonts w:asciiTheme="minorHAnsi" w:hAnsiTheme="minorHAnsi" w:cstheme="minorHAnsi"/>
          <w:u w:val="single"/>
        </w:rPr>
        <w:t>expressed in the neocortex of humans, but not chimpanzees.</w:t>
      </w:r>
      <w:r w:rsidRPr="005A595D">
        <w:rPr>
          <w:rFonts w:asciiTheme="minorHAnsi" w:hAnsiTheme="minorHAnsi" w:cstheme="minorHAnsi"/>
          <w:sz w:val="10"/>
        </w:rPr>
        <w:t xml:space="preserve"> As discussed earlier, </w:t>
      </w:r>
      <w:r w:rsidRPr="00A3034A">
        <w:rPr>
          <w:rFonts w:asciiTheme="minorHAnsi" w:hAnsiTheme="minorHAnsi" w:cstheme="minorHAnsi"/>
          <w:u w:val="single"/>
        </w:rPr>
        <w:t>dopamine is</w:t>
      </w:r>
      <w:r w:rsidRPr="005A595D">
        <w:rPr>
          <w:rFonts w:asciiTheme="minorHAnsi" w:hAnsiTheme="minorHAnsi" w:cstheme="minorHAnsi"/>
          <w:sz w:val="10"/>
        </w:rPr>
        <w:t xml:space="preserve"> best </w:t>
      </w:r>
      <w:r w:rsidRPr="00A3034A">
        <w:rPr>
          <w:rFonts w:asciiTheme="minorHAnsi" w:hAnsiTheme="minorHAnsi" w:cstheme="minorHAnsi"/>
          <w:u w:val="single"/>
        </w:rPr>
        <w:t>known for its</w:t>
      </w:r>
      <w:r w:rsidRPr="005A595D">
        <w:rPr>
          <w:rFonts w:asciiTheme="minorHAnsi" w:hAnsiTheme="minorHAnsi" w:cstheme="minorHAnsi"/>
          <w:sz w:val="10"/>
        </w:rPr>
        <w:t xml:space="preserve"> essential </w:t>
      </w:r>
      <w:r w:rsidRPr="00A3034A">
        <w:rPr>
          <w:rFonts w:asciiTheme="minorHAnsi" w:hAnsiTheme="minorHAnsi" w:cstheme="minorHAnsi"/>
          <w:u w:val="single"/>
        </w:rPr>
        <w:t>role within the brain’s reward system; the</w:t>
      </w:r>
      <w:r w:rsidRPr="005A595D">
        <w:rPr>
          <w:rFonts w:asciiTheme="minorHAnsi" w:hAnsiTheme="minorHAnsi" w:cstheme="minorHAnsi"/>
          <w:sz w:val="10"/>
        </w:rPr>
        <w:t xml:space="preserve"> very </w:t>
      </w:r>
      <w:r w:rsidRPr="00A3034A">
        <w:rPr>
          <w:rFonts w:asciiTheme="minorHAnsi" w:hAnsiTheme="minorHAnsi" w:cstheme="minorHAnsi"/>
          <w:u w:val="single"/>
        </w:rPr>
        <w:t>system that responds to everything from sex, to gambling, to food, and to addictive drugs.</w:t>
      </w:r>
      <w:r w:rsidRPr="005A595D">
        <w:rPr>
          <w:rFonts w:asciiTheme="minorHAnsi" w:hAnsiTheme="minorHAnsi" w:cstheme="minorHAnsi"/>
          <w:sz w:val="10"/>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5A595D">
        <w:rPr>
          <w:rFonts w:asciiTheme="minorHAnsi" w:hAnsiTheme="minorHAnsi" w:cstheme="minorHAnsi"/>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5A595D">
        <w:rPr>
          <w:rFonts w:asciiTheme="minorHAnsi" w:hAnsiTheme="minorHAnsi" w:cstheme="min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4193B8B" w14:textId="77777777" w:rsidR="00F0729E" w:rsidRPr="00CF3E3A" w:rsidRDefault="00F0729E" w:rsidP="00F0729E">
      <w:pPr>
        <w:pStyle w:val="Heading4"/>
      </w:pPr>
      <w:r w:rsidRPr="00A51FF9">
        <w:t>[</w:t>
      </w:r>
      <w:r>
        <w:t>2</w:t>
      </w:r>
      <w:r w:rsidRPr="00A51FF9">
        <w:t>]</w:t>
      </w:r>
      <w:r w:rsidRPr="00B201C0">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w:t>
      </w:r>
    </w:p>
    <w:p w14:paraId="070E4307" w14:textId="77777777" w:rsidR="00F0729E" w:rsidRDefault="00F0729E" w:rsidP="00F0729E">
      <w:pPr>
        <w:pStyle w:val="Heading3"/>
      </w:pPr>
      <w:r>
        <w:t>Underview</w:t>
      </w:r>
    </w:p>
    <w:p w14:paraId="492E1D03" w14:textId="77777777" w:rsidR="00F0729E" w:rsidRDefault="00F0729E" w:rsidP="00F0729E">
      <w:pPr>
        <w:pStyle w:val="Heading4"/>
      </w:pPr>
      <w:r w:rsidRPr="00F5552E">
        <w:t>[1]  Aff gets 1ar theory since the neg can be near infinitely abusive, drop the debater, no rvi, competing interps, aff theory 1st a</w:t>
      </w:r>
    </w:p>
    <w:p w14:paraId="091BE225" w14:textId="77777777" w:rsidR="00F0729E" w:rsidRDefault="00F0729E" w:rsidP="00F0729E">
      <w:pPr>
        <w:pStyle w:val="Heading4"/>
      </w:pPr>
      <w:r>
        <w:t>a</w:t>
      </w:r>
      <w:r w:rsidRPr="00F5552E">
        <w:t xml:space="preserve">) the 1ar is too short to win both theory and substance and is a bigger time investment 1/4 vs 1/7 </w:t>
      </w:r>
    </w:p>
    <w:p w14:paraId="0DBF680E" w14:textId="77777777" w:rsidR="00F0729E" w:rsidRDefault="00F0729E" w:rsidP="00F0729E">
      <w:pPr>
        <w:pStyle w:val="Heading4"/>
      </w:pPr>
      <w:r w:rsidRPr="00F5552E">
        <w:t xml:space="preserve">b) dta is severance which is bad b/c neg can uplayer </w:t>
      </w:r>
    </w:p>
    <w:p w14:paraId="0307A6EC" w14:textId="77777777" w:rsidR="00F0729E" w:rsidRDefault="00F0729E" w:rsidP="00F0729E">
      <w:pPr>
        <w:pStyle w:val="Heading4"/>
      </w:pPr>
      <w:r w:rsidRPr="00F5552E">
        <w:t xml:space="preserve">c) competing interps means the 2n can’t dump on a reasonability bright-line that excludes only what they did wrong </w:t>
      </w:r>
    </w:p>
    <w:p w14:paraId="579B6A4C" w14:textId="77777777" w:rsidR="00F0729E" w:rsidRDefault="00F0729E" w:rsidP="00F0729E">
      <w:pPr>
        <w:pStyle w:val="Heading4"/>
      </w:pPr>
      <w:r w:rsidRPr="00F5552E">
        <w:t xml:space="preserve">d) no rvi because the neg has time advantage on the theory layer </w:t>
      </w:r>
    </w:p>
    <w:p w14:paraId="0049D928" w14:textId="77777777" w:rsidR="00F0729E" w:rsidRPr="00D73E54" w:rsidRDefault="00F0729E" w:rsidP="00F0729E">
      <w:pPr>
        <w:pStyle w:val="Heading4"/>
      </w:pPr>
      <w:r>
        <w:t>e) fairness is a voter- absent fairness you are epistemically skewed to one side making it impossible to test the truth of arguments.</w:t>
      </w:r>
    </w:p>
    <w:p w14:paraId="2C1C7B18" w14:textId="77777777" w:rsidR="00F0729E" w:rsidRDefault="00F0729E" w:rsidP="00F0729E">
      <w:pPr>
        <w:pStyle w:val="Heading4"/>
      </w:pPr>
      <w:r>
        <w:t xml:space="preserve">[2] Independently Extinction o/w – </w:t>
      </w:r>
    </w:p>
    <w:p w14:paraId="5BAB1DF6" w14:textId="77777777" w:rsidR="00F0729E" w:rsidRDefault="00F0729E" w:rsidP="00F0729E">
      <w:pPr>
        <w:pStyle w:val="Heading4"/>
      </w:pPr>
      <w:r>
        <w:t xml:space="preserve">A] </w:t>
      </w:r>
      <w:r w:rsidRPr="00C5786B">
        <w:rPr>
          <w:u w:val="single"/>
        </w:rPr>
        <w:t>Pre-req</w:t>
      </w:r>
      <w:r>
        <w:t xml:space="preserve">- It precludes the ability to engage in the alt since you’re dead </w:t>
      </w:r>
    </w:p>
    <w:p w14:paraId="4EA95137" w14:textId="77777777" w:rsidR="00F0729E" w:rsidRDefault="00F0729E" w:rsidP="00F0729E">
      <w:pPr>
        <w:pStyle w:val="Heading4"/>
      </w:pPr>
      <w:r>
        <w:t>B]</w:t>
      </w:r>
      <w:r w:rsidRPr="0035575E">
        <w:t xml:space="preserve"> </w:t>
      </w:r>
      <w:r w:rsidRPr="00C5786B">
        <w:rPr>
          <w:u w:val="single"/>
        </w:rPr>
        <w:t>Process</w:t>
      </w:r>
      <w:r>
        <w:t xml:space="preserve">- our impact causes suffering through incineration and radiation </w:t>
      </w:r>
    </w:p>
    <w:p w14:paraId="509D8591" w14:textId="77777777" w:rsidR="00F0729E" w:rsidRPr="00A77A66" w:rsidRDefault="00F0729E" w:rsidP="00F0729E">
      <w:pPr>
        <w:pStyle w:val="Heading4"/>
      </w:pPr>
      <w:r w:rsidRPr="0035575E">
        <w:t>C]</w:t>
      </w:r>
      <w:r>
        <w:rPr>
          <w:u w:val="single"/>
        </w:rPr>
        <w:t xml:space="preserve"> Consent</w:t>
      </w:r>
      <w:r>
        <w:t xml:space="preserve"> – they don’t get to make a decision for billions who find value in life D] </w:t>
      </w:r>
      <w:r w:rsidRPr="00DC739E">
        <w:rPr>
          <w:u w:val="single"/>
        </w:rPr>
        <w:t>Sequencing</w:t>
      </w:r>
      <w:r>
        <w:t xml:space="preserve">- </w:t>
      </w:r>
      <w:r w:rsidRPr="00DC739E">
        <w:t>Even</w:t>
      </w:r>
      <w:r w:rsidRPr="00FF2452">
        <w:t xml:space="preserve"> if life is bad now, a fiery nuclear inferno death flips </w:t>
      </w:r>
      <w:r>
        <w:t>uniqueness</w:t>
      </w:r>
      <w:r w:rsidRPr="00FF2452">
        <w:t xml:space="preserve"> for their impacts</w:t>
      </w:r>
      <w:r>
        <w:t xml:space="preserve"> </w:t>
      </w:r>
    </w:p>
    <w:p w14:paraId="4619FCAB" w14:textId="77777777" w:rsidR="00F0729E" w:rsidRDefault="00F0729E" w:rsidP="00F0729E">
      <w:pPr>
        <w:pStyle w:val="Heading4"/>
      </w:pPr>
      <w:r>
        <w:t>[3]</w:t>
      </w:r>
      <w:r w:rsidRPr="007E78BA">
        <w:t xml:space="preserve"> </w:t>
      </w:r>
      <w:r>
        <w:t xml:space="preserve">Brain studies prove racial bias is </w:t>
      </w:r>
      <w:r w:rsidRPr="00C82662">
        <w:rPr>
          <w:u w:val="single"/>
        </w:rPr>
        <w:t>flexible</w:t>
      </w:r>
      <w:r>
        <w:t xml:space="preserve">, and that orienting groups around </w:t>
      </w:r>
      <w:r>
        <w:rPr>
          <w:u w:val="single"/>
        </w:rPr>
        <w:t>institutional change</w:t>
      </w:r>
      <w:r w:rsidRPr="00655756">
        <w:t xml:space="preserve"> </w:t>
      </w:r>
      <w:r>
        <w:t xml:space="preserve">best </w:t>
      </w:r>
      <w:r>
        <w:rPr>
          <w:u w:val="single"/>
        </w:rPr>
        <w:t>breaks them down</w:t>
      </w:r>
      <w:r>
        <w:t xml:space="preserve">. </w:t>
      </w:r>
    </w:p>
    <w:p w14:paraId="6DFF02A9" w14:textId="77777777" w:rsidR="00F0729E" w:rsidRPr="00655756" w:rsidRDefault="00F0729E" w:rsidP="00F0729E">
      <w:r w:rsidRPr="00655756">
        <w:rPr>
          <w:rStyle w:val="Style13ptBold"/>
        </w:rPr>
        <w:t>Cikara and Van Bavel 15</w:t>
      </w:r>
      <w:r w:rsidRPr="00655756">
        <w:t xml:space="preserve"> (Mina Cikara is an Assistant Professor of Psychology and Director of the Intergroup Neuroscience Lab at Harvard University. Her research examines the conditions under which groups and individuals are denied social value, agency, and empathy. Jay Van Bavel is an Assistant Professor of Psychology and Director of the Social Perception and Evaluation Laboratory at New York University. The Flexibility of Racial Bias: Research suggests that racism is not hard wired, offering hope on one of America’s enduring problems. June 2, 2015. </w:t>
      </w:r>
      <w:hyperlink r:id="rId34" w:history="1">
        <w:r w:rsidRPr="00226097">
          <w:rPr>
            <w:rStyle w:val="Hyperlink"/>
          </w:rPr>
          <w:t>https://www.scientificamerican.com/article/the-flexibility-of-racial-bias/</w:t>
        </w:r>
      </w:hyperlink>
      <w:r>
        <w:t>)</w:t>
      </w:r>
    </w:p>
    <w:p w14:paraId="6B1605BA" w14:textId="77777777" w:rsidR="00F0729E" w:rsidRDefault="00F0729E" w:rsidP="00F0729E">
      <w:pPr>
        <w:rPr>
          <w:sz w:val="14"/>
        </w:rPr>
      </w:pPr>
      <w:r w:rsidRPr="00EE4DB8">
        <w:rPr>
          <w:sz w:val="14"/>
        </w:rPr>
        <w:t xml:space="preserve">The city of Baltimore was rocked by protests and riots over the death of </w:t>
      </w:r>
      <w:hyperlink r:id="rId35" w:tgtFrame="_blank" w:history="1">
        <w:r w:rsidRPr="00EE4DB8">
          <w:rPr>
            <w:rStyle w:val="Hyperlink"/>
            <w:sz w:val="14"/>
          </w:rPr>
          <w:t>Freddie Gray</w:t>
        </w:r>
      </w:hyperlink>
      <w:r w:rsidRPr="00EE4DB8">
        <w:rPr>
          <w:sz w:val="14"/>
        </w:rPr>
        <w:t xml:space="preserve">, a 25-year-old African American man who died in police custody. Tragically, Gray’s death was only one of a recent in a series of racially-charged, often violent, incidents. On </w:t>
      </w:r>
      <w:hyperlink r:id="rId36" w:tgtFrame="_blank" w:history="1">
        <w:r w:rsidRPr="00EE4DB8">
          <w:rPr>
            <w:rStyle w:val="Hyperlink"/>
            <w:sz w:val="14"/>
          </w:rPr>
          <w:t>April 4th</w:t>
        </w:r>
      </w:hyperlink>
      <w:r w:rsidRPr="00EE4DB8">
        <w:rPr>
          <w:sz w:val="14"/>
        </w:rPr>
        <w:t xml:space="preserve">, Walter Scott was fatally shot by a police officer after fleeing from a routine traffic stop. On </w:t>
      </w:r>
      <w:hyperlink r:id="rId37" w:tgtFrame="_blank" w:history="1">
        <w:r w:rsidRPr="00EE4DB8">
          <w:rPr>
            <w:rStyle w:val="Hyperlink"/>
            <w:sz w:val="14"/>
          </w:rPr>
          <w:t>March 8th</w:t>
        </w:r>
      </w:hyperlink>
      <w:r w:rsidRPr="00EE4DB8">
        <w:rPr>
          <w:sz w:val="14"/>
        </w:rPr>
        <w:t xml:space="preserve">, Sigma Alpha Epsilon fraternity members were caught on camera gleefully chanting, “There Will Never Be A N***** In SAE.” On </w:t>
      </w:r>
      <w:hyperlink r:id="rId38" w:anchor="page=1" w:tgtFrame="_blank" w:history="1">
        <w:r w:rsidRPr="00EE4DB8">
          <w:rPr>
            <w:rStyle w:val="Hyperlink"/>
            <w:sz w:val="14"/>
          </w:rPr>
          <w:t>March 1st</w:t>
        </w:r>
      </w:hyperlink>
      <w:r w:rsidRPr="00EE4DB8">
        <w:rPr>
          <w:sz w:val="14"/>
        </w:rPr>
        <w:t xml:space="preserve">, a homeless Black man was shot in broad daylight by a Los Angeles police officer. And these are not isolated incidents, of course. Institutional and systemic racism reinforce discrimination in countless situations, including </w:t>
      </w:r>
      <w:hyperlink r:id="rId39" w:tgtFrame="_blank" w:history="1">
        <w:r w:rsidRPr="00EE4DB8">
          <w:rPr>
            <w:rStyle w:val="Hyperlink"/>
            <w:sz w:val="14"/>
          </w:rPr>
          <w:t>hiring</w:t>
        </w:r>
      </w:hyperlink>
      <w:r w:rsidRPr="00EE4DB8">
        <w:rPr>
          <w:sz w:val="14"/>
        </w:rPr>
        <w:t xml:space="preserve">, </w:t>
      </w:r>
      <w:hyperlink r:id="rId40" w:tgtFrame="_blank" w:history="1">
        <w:r w:rsidRPr="00EE4DB8">
          <w:rPr>
            <w:rStyle w:val="Hyperlink"/>
            <w:sz w:val="14"/>
          </w:rPr>
          <w:t>sentencing</w:t>
        </w:r>
      </w:hyperlink>
      <w:r w:rsidRPr="00EE4DB8">
        <w:rPr>
          <w:sz w:val="14"/>
        </w:rPr>
        <w:t xml:space="preserve">, </w:t>
      </w:r>
      <w:hyperlink r:id="rId41" w:tgtFrame="_blank" w:history="1">
        <w:r w:rsidRPr="00EE4DB8">
          <w:rPr>
            <w:rStyle w:val="Hyperlink"/>
            <w:sz w:val="14"/>
          </w:rPr>
          <w:t>housing</w:t>
        </w:r>
      </w:hyperlink>
      <w:r w:rsidRPr="00EE4DB8">
        <w:rPr>
          <w:sz w:val="14"/>
        </w:rPr>
        <w:t xml:space="preserve"> , and even </w:t>
      </w:r>
      <w:hyperlink r:id="rId42" w:tgtFrame="_blank" w:history="1">
        <w:r w:rsidRPr="00EE4DB8">
          <w:rPr>
            <w:rStyle w:val="Hyperlink"/>
            <w:sz w:val="14"/>
          </w:rPr>
          <w:t>mortgage lending</w:t>
        </w:r>
      </w:hyperlink>
      <w:r w:rsidRPr="00EE4DB8">
        <w:rPr>
          <w:sz w:val="14"/>
        </w:rPr>
        <w:t xml:space="preserve">. It would be easy to see in all this powerful evidence that racism is a permanent fixture in America’s social fabric and even, perhaps, an inevitable aspect of human nature. Indeed, the mere act of labeling others according to their age, gender, or race is a reflexive habit of the human mind. Social categories, like race, impact our thinking quickly, often outside of our awareness. Extensive research has found that these implicit racial biases—negative thoughts and feelings about people from other races—are automatic, pervasive, and difficult to suppress. Neuroscientists have also explored racial prejudice by exposing people to images of faces while scanning their brains in fMRI machines. </w:t>
      </w:r>
      <w:hyperlink r:id="rId43" w:anchor=".VVoK7NNVhBc" w:history="1">
        <w:r w:rsidRPr="00EE4DB8">
          <w:rPr>
            <w:rStyle w:val="Hyperlink"/>
            <w:sz w:val="14"/>
          </w:rPr>
          <w:t>Early</w:t>
        </w:r>
      </w:hyperlink>
      <w:r w:rsidRPr="00EE4DB8">
        <w:rPr>
          <w:sz w:val="14"/>
        </w:rPr>
        <w:t xml:space="preserve"> </w:t>
      </w:r>
      <w:hyperlink r:id="rId44" w:tgtFrame="_blank" w:history="1">
        <w:r w:rsidRPr="00EE4DB8">
          <w:rPr>
            <w:rStyle w:val="Hyperlink"/>
            <w:sz w:val="14"/>
          </w:rPr>
          <w:t>studies</w:t>
        </w:r>
      </w:hyperlink>
      <w:r w:rsidRPr="00EE4DB8">
        <w:rPr>
          <w:sz w:val="14"/>
        </w:rPr>
        <w:t xml:space="preserve"> found that when people viewed faces of another race, the amount of activity in the amygdala—a small brain structure associated with experiencing emotions, including fear—was associated with individual differences on implicit measures of racial bias. This work has led many to conclude that racial biases might be part of a primitive—and possibly hard-wired—neural </w:t>
      </w:r>
      <w:hyperlink r:id="rId45" w:tgtFrame="_blank" w:history="1">
        <w:r w:rsidRPr="00EE4DB8">
          <w:rPr>
            <w:rStyle w:val="Hyperlink"/>
            <w:sz w:val="14"/>
          </w:rPr>
          <w:t>fear response</w:t>
        </w:r>
      </w:hyperlink>
      <w:r w:rsidRPr="00EE4DB8">
        <w:rPr>
          <w:sz w:val="14"/>
        </w:rPr>
        <w:t xml:space="preserve"> to racial out-groups. There is little question that categories such as race, gender, and age play a major role in shaping the biases and stereotypes that people bring to bear in their judgments of others. However, research has shown that how people categorize themselves may be just as fundamental to understanding prejudice as how they categorize others</w:t>
      </w:r>
      <w:r w:rsidRPr="001C4DC3">
        <w:rPr>
          <w:rStyle w:val="Emphasis"/>
        </w:rPr>
        <w:t>. When people categorize themselves as part of a group, their self-concept shifts from the individual (“I”) to the collective level (“us”). People form groups rapidly and favor members of their own group even when groups are formed on</w:t>
      </w:r>
      <w:r>
        <w:rPr>
          <w:rStyle w:val="Emphasis"/>
        </w:rPr>
        <w:t xml:space="preserve"> </w:t>
      </w:r>
      <w:hyperlink r:id="rId46" w:tgtFrame="_blank" w:history="1">
        <w:r w:rsidRPr="001C4DC3">
          <w:rPr>
            <w:rStyle w:val="Emphasis"/>
          </w:rPr>
          <w:t>arbitrary grounds</w:t>
        </w:r>
      </w:hyperlink>
      <w:r w:rsidRPr="001C4DC3">
        <w:rPr>
          <w:rStyle w:val="Emphasis"/>
        </w:rPr>
        <w:t xml:space="preserve">, such as the simple flip of a coin. These </w:t>
      </w:r>
      <w:r w:rsidRPr="007032A9">
        <w:rPr>
          <w:rStyle w:val="Emphasis"/>
          <w:highlight w:val="green"/>
        </w:rPr>
        <w:t>findings highlight the</w:t>
      </w:r>
      <w:r w:rsidRPr="001C4DC3">
        <w:rPr>
          <w:rStyle w:val="Emphasis"/>
        </w:rPr>
        <w:t xml:space="preserve"> remarkable </w:t>
      </w:r>
      <w:r w:rsidRPr="007032A9">
        <w:rPr>
          <w:rStyle w:val="Emphasis"/>
          <w:highlight w:val="green"/>
        </w:rPr>
        <w:t>ease with which humans form coalitions</w:t>
      </w:r>
      <w:r w:rsidRPr="001C4DC3">
        <w:rPr>
          <w:rStyle w:val="Emphasis"/>
        </w:rPr>
        <w:t>.</w:t>
      </w:r>
      <w:r>
        <w:rPr>
          <w:rStyle w:val="Emphasis"/>
        </w:rPr>
        <w:t xml:space="preserve"> </w:t>
      </w:r>
      <w:r w:rsidRPr="00EE4DB8">
        <w:rPr>
          <w:sz w:val="14"/>
        </w:rPr>
        <w:t xml:space="preserve">Recent research confirms that </w:t>
      </w:r>
      <w:r w:rsidRPr="007032A9">
        <w:rPr>
          <w:rStyle w:val="Emphasis"/>
          <w:highlight w:val="green"/>
        </w:rPr>
        <w:t>coalition-based preferences trump race-based preferences</w:t>
      </w:r>
      <w:r w:rsidRPr="001C4DC3">
        <w:rPr>
          <w:rStyle w:val="Emphasis"/>
        </w:rPr>
        <w:t>.</w:t>
      </w:r>
      <w:r>
        <w:rPr>
          <w:rStyle w:val="Emphasis"/>
        </w:rPr>
        <w:t xml:space="preserve"> </w:t>
      </w:r>
      <w:hyperlink r:id="rId47" w:tgtFrame="_blank" w:history="1">
        <w:r w:rsidRPr="001C4DC3">
          <w:rPr>
            <w:rStyle w:val="Emphasis"/>
          </w:rPr>
          <w:t>For example</w:t>
        </w:r>
      </w:hyperlink>
      <w:r w:rsidRPr="005E042B">
        <w:rPr>
          <w:rStyle w:val="Emphasis"/>
        </w:rPr>
        <w:t>, both Democrats and Republicans favor the resumes of those affiliated with their political party much more than they favor those who share their race.</w:t>
      </w:r>
      <w:r w:rsidRPr="00EE4DB8">
        <w:rPr>
          <w:sz w:val="14"/>
        </w:rPr>
        <w:t xml:space="preserve"> These coalition-based preferences remain powerful even in the absence of the animosity present in electoral politics</w:t>
      </w:r>
      <w:r w:rsidRPr="001C4DC3">
        <w:rPr>
          <w:rStyle w:val="Emphasis"/>
        </w:rPr>
        <w:t>.</w:t>
      </w:r>
      <w:r>
        <w:rPr>
          <w:rStyle w:val="Emphasis"/>
        </w:rPr>
        <w:t xml:space="preserve"> </w:t>
      </w:r>
      <w:hyperlink r:id="rId48" w:tgtFrame="_blank" w:history="1">
        <w:r w:rsidRPr="001C4DC3">
          <w:rPr>
            <w:rStyle w:val="Emphasis"/>
          </w:rPr>
          <w:t>Our research</w:t>
        </w:r>
      </w:hyperlink>
      <w:r>
        <w:rPr>
          <w:rStyle w:val="Emphasis"/>
        </w:rPr>
        <w:t xml:space="preserve"> </w:t>
      </w:r>
      <w:r w:rsidRPr="001C4DC3">
        <w:rPr>
          <w:rStyle w:val="Emphasis"/>
        </w:rPr>
        <w:t xml:space="preserve">has shown that the simple act of </w:t>
      </w:r>
      <w:r w:rsidRPr="007032A9">
        <w:rPr>
          <w:rStyle w:val="Emphasis"/>
          <w:highlight w:val="green"/>
        </w:rPr>
        <w:t>placing people on a mixed-race</w:t>
      </w:r>
      <w:r w:rsidRPr="001C4DC3">
        <w:rPr>
          <w:rStyle w:val="Emphasis"/>
        </w:rPr>
        <w:t xml:space="preserve"> </w:t>
      </w:r>
      <w:r w:rsidRPr="007032A9">
        <w:rPr>
          <w:rStyle w:val="Emphasis"/>
          <w:highlight w:val="green"/>
        </w:rPr>
        <w:t>team can diminish their automatic racial bias</w:t>
      </w:r>
      <w:r w:rsidRPr="001C4DC3">
        <w:rPr>
          <w:rStyle w:val="Emphasis"/>
        </w:rPr>
        <w:t>. In a series of experiments, White participants who were randomly placed on a mixed-race team—the Tigers or Lions—showed little evidence of implicit</w:t>
      </w:r>
      <w:r>
        <w:rPr>
          <w:rStyle w:val="Emphasis"/>
        </w:rPr>
        <w:t xml:space="preserve"> </w:t>
      </w:r>
      <w:r w:rsidRPr="001C4DC3">
        <w:rPr>
          <w:rStyle w:val="Emphasis"/>
        </w:rPr>
        <w:t>racial</w:t>
      </w:r>
      <w:r>
        <w:rPr>
          <w:rStyle w:val="Emphasis"/>
        </w:rPr>
        <w:t xml:space="preserve"> </w:t>
      </w:r>
      <w:r w:rsidRPr="001C4DC3">
        <w:rPr>
          <w:rStyle w:val="Emphasis"/>
        </w:rPr>
        <w:t>bias. Merely belonging to a mixed-race team trigged positive automatic associations with</w:t>
      </w:r>
      <w:r>
        <w:rPr>
          <w:rStyle w:val="Emphasis"/>
        </w:rPr>
        <w:t xml:space="preserve"> </w:t>
      </w:r>
      <w:r w:rsidRPr="001C4DC3">
        <w:rPr>
          <w:rStyle w:val="Emphasis"/>
        </w:rPr>
        <w:t>all</w:t>
      </w:r>
      <w:r>
        <w:rPr>
          <w:rStyle w:val="Emphasis"/>
        </w:rPr>
        <w:t xml:space="preserve"> </w:t>
      </w:r>
      <w:r w:rsidRPr="001C4DC3">
        <w:rPr>
          <w:rStyle w:val="Emphasis"/>
        </w:rPr>
        <w:t>of the members of their own group, irrespective of race. Being a part of one of these seemingly trivial mixed-race groups</w:t>
      </w:r>
      <w:r>
        <w:rPr>
          <w:rStyle w:val="Emphasis"/>
        </w:rPr>
        <w:t xml:space="preserve"> </w:t>
      </w:r>
      <w:hyperlink r:id="rId49" w:tgtFrame="_blank" w:history="1">
        <w:r w:rsidRPr="001C4DC3">
          <w:rPr>
            <w:rStyle w:val="Emphasis"/>
          </w:rPr>
          <w:t>produced similar effects on brain activity</w:t>
        </w:r>
      </w:hyperlink>
      <w:r w:rsidRPr="001C4DC3">
        <w:rPr>
          <w:rStyle w:val="Emphasis"/>
        </w:rPr>
        <w:t>—</w:t>
      </w:r>
      <w:r w:rsidRPr="005E042B">
        <w:rPr>
          <w:rStyle w:val="Emphasis"/>
        </w:rPr>
        <w:t>the amygdala responded to team membership rather than race.</w:t>
      </w:r>
      <w:r w:rsidRPr="001C4DC3">
        <w:rPr>
          <w:rStyle w:val="Emphasis"/>
        </w:rPr>
        <w:t xml:space="preserve"> Taken together, these studies indicate that </w:t>
      </w:r>
      <w:r w:rsidRPr="007032A9">
        <w:rPr>
          <w:rStyle w:val="Emphasis"/>
          <w:highlight w:val="green"/>
        </w:rPr>
        <w:t>momentary changes in group membership can override the influence of race on the way we</w:t>
      </w:r>
      <w:r w:rsidRPr="001C4DC3">
        <w:rPr>
          <w:rStyle w:val="Emphasis"/>
        </w:rPr>
        <w:t xml:space="preserve"> see, think about, and </w:t>
      </w:r>
      <w:r w:rsidRPr="007032A9">
        <w:rPr>
          <w:rStyle w:val="Emphasis"/>
          <w:highlight w:val="green"/>
        </w:rPr>
        <w:t>feel toward people who are different</w:t>
      </w:r>
      <w:r w:rsidRPr="001C4DC3">
        <w:rPr>
          <w:rStyle w:val="Emphasis"/>
        </w:rPr>
        <w:t xml:space="preserve"> from ourselves.</w:t>
      </w:r>
      <w:r w:rsidRPr="00EE4DB8">
        <w:rPr>
          <w:sz w:val="14"/>
        </w:rPr>
        <w:t xml:space="preserve"> Although these coalition-based distinctions might be the most basic building block of bias, they say little about the other factors that cause group conflict. Why do some groups get ignored while others get attacked? Whenever we encounter a new person or group we are motivated to answer </w:t>
      </w:r>
      <w:hyperlink r:id="rId50" w:tgtFrame="_blank" w:history="1">
        <w:r w:rsidRPr="00EE4DB8">
          <w:rPr>
            <w:rStyle w:val="Hyperlink"/>
            <w:sz w:val="14"/>
          </w:rPr>
          <w:t>two questions as quickly as possible</w:t>
        </w:r>
      </w:hyperlink>
      <w:r w:rsidRPr="00EE4DB8">
        <w:rPr>
          <w:sz w:val="14"/>
        </w:rPr>
        <w:t xml:space="preserve">: “is this person a friend or foe?” and “are they capable of enacting their intentions toward me?” In other words, </w:t>
      </w:r>
      <w:r w:rsidRPr="001C4DC3">
        <w:rPr>
          <w:rStyle w:val="Emphasis"/>
        </w:rPr>
        <w:t>once we have determined that someone is a member of an out-group, we need to determine</w:t>
      </w:r>
      <w:r>
        <w:rPr>
          <w:rStyle w:val="Emphasis"/>
        </w:rPr>
        <w:t xml:space="preserve"> </w:t>
      </w:r>
      <w:r w:rsidRPr="001C4DC3">
        <w:rPr>
          <w:rStyle w:val="Emphasis"/>
        </w:rPr>
        <w:t>what kind? The nature of the relations between groups—are we cooperative, competitive, or neither?—and their relative status—do you have access to resources?—largely determine the course of intergroup interactions</w:t>
      </w:r>
      <w:r w:rsidRPr="007032A9">
        <w:rPr>
          <w:rStyle w:val="Emphasis"/>
          <w:highlight w:val="green"/>
        </w:rPr>
        <w:t xml:space="preserve">. </w:t>
      </w:r>
      <w:r w:rsidRPr="007032A9">
        <w:rPr>
          <w:rStyle w:val="Emphasis"/>
        </w:rPr>
        <w:t xml:space="preserve">Groups that are seen as competitive with one’s interests, and capable of enacting their nasty intentions, are much more likely to be </w:t>
      </w:r>
      <w:hyperlink r:id="rId51" w:tgtFrame="_blank" w:history="1">
        <w:r w:rsidRPr="007032A9">
          <w:rPr>
            <w:rStyle w:val="Emphasis"/>
          </w:rPr>
          <w:t>targets of hostility</w:t>
        </w:r>
      </w:hyperlink>
      <w:r>
        <w:rPr>
          <w:rStyle w:val="Emphasis"/>
        </w:rPr>
        <w:t xml:space="preserve"> </w:t>
      </w:r>
      <w:r w:rsidRPr="009B31C9">
        <w:rPr>
          <w:rStyle w:val="Emphasis"/>
        </w:rPr>
        <w:t>than more benevolent (e.g., elderly) or powerless (e.g., homeless) groups.</w:t>
      </w:r>
      <w:r w:rsidRPr="00EE4DB8">
        <w:rPr>
          <w:sz w:val="14"/>
        </w:rPr>
        <w:t xml:space="preserve"> This is one reason why sports rivalries have such psychological potency. </w:t>
      </w:r>
      <w:hyperlink r:id="rId52" w:tgtFrame="_blank" w:history="1">
        <w:r w:rsidRPr="00EE4DB8">
          <w:rPr>
            <w:rStyle w:val="Hyperlink"/>
            <w:sz w:val="14"/>
          </w:rPr>
          <w:t>For instance</w:t>
        </w:r>
      </w:hyperlink>
      <w:r w:rsidRPr="00EE4DB8">
        <w:rPr>
          <w:sz w:val="14"/>
        </w:rPr>
        <w:t xml:space="preserve">, fans of the Boston Red Sox are more likely to feel pleasure, and exhibit reward-related neural responses, at the misfortunes of the archrival New York Yankees than other baseball teams (and vice versa)—especially in the midst of a tight playoff race. (How much fans take pleasure in the misfortunes of their rivals is also linked to how likely they would be to harm fans from the other team.) </w:t>
      </w:r>
      <w:r w:rsidRPr="007032A9">
        <w:rPr>
          <w:rStyle w:val="Emphasis"/>
          <w:highlight w:val="green"/>
        </w:rPr>
        <w:t xml:space="preserve">Just as a </w:t>
      </w:r>
      <w:r w:rsidRPr="002E052E">
        <w:rPr>
          <w:rStyle w:val="Emphasis"/>
        </w:rPr>
        <w:t>particular</w:t>
      </w:r>
      <w:r w:rsidRPr="009B31C9">
        <w:rPr>
          <w:rStyle w:val="Emphasis"/>
        </w:rPr>
        <w:t xml:space="preserve"> </w:t>
      </w:r>
      <w:r w:rsidRPr="007032A9">
        <w:rPr>
          <w:rStyle w:val="Emphasis"/>
          <w:highlight w:val="green"/>
        </w:rPr>
        <w:t>person’s group membership can be</w:t>
      </w:r>
      <w:r w:rsidRPr="009B31C9">
        <w:rPr>
          <w:rStyle w:val="Emphasis"/>
        </w:rPr>
        <w:t xml:space="preserve"> </w:t>
      </w:r>
      <w:r w:rsidRPr="007032A9">
        <w:rPr>
          <w:rStyle w:val="Emphasis"/>
          <w:highlight w:val="green"/>
        </w:rPr>
        <w:t>flexible, so too are the relations between groups</w:t>
      </w:r>
      <w:r w:rsidRPr="009B31C9">
        <w:rPr>
          <w:rStyle w:val="Emphasis"/>
        </w:rPr>
        <w:t>. Groups that have previously had cordial relations may become rivals</w:t>
      </w:r>
      <w:r w:rsidRPr="00EE4DB8">
        <w:rPr>
          <w:sz w:val="14"/>
        </w:rPr>
        <w:t xml:space="preserve"> (and vice versa). Indeed, psychological and biological responses to out-group members can change, depending on whether or not that out-group is perceived as threatening. For example, people exhibit greater pleasure—they smile—in response to the misfortunes of stereotypically competitive groups (e.g., investment bankers); however, this malicious pleasure is </w:t>
      </w:r>
      <w:hyperlink r:id="rId53" w:tgtFrame="_blank" w:history="1">
        <w:r w:rsidRPr="00EE4DB8">
          <w:rPr>
            <w:rStyle w:val="Hyperlink"/>
            <w:sz w:val="14"/>
          </w:rPr>
          <w:t>reduced</w:t>
        </w:r>
      </w:hyperlink>
      <w:r w:rsidRPr="00EE4DB8">
        <w:rPr>
          <w:sz w:val="14"/>
        </w:rPr>
        <w:t xml:space="preserve"> when you provide participants with counter-stereotypic information (e.g., “investment bankers are working with small companies to help them weather the economic downturn). </w:t>
      </w:r>
      <w:r w:rsidRPr="009B31C9">
        <w:rPr>
          <w:rStyle w:val="Emphasis"/>
        </w:rPr>
        <w:t>Competition between “us” and “them” can even distort our judgments of distance, making threatening out-groups</w:t>
      </w:r>
      <w:r>
        <w:rPr>
          <w:rStyle w:val="Emphasis"/>
        </w:rPr>
        <w:t xml:space="preserve"> </w:t>
      </w:r>
      <w:hyperlink r:id="rId54" w:tgtFrame="_blank" w:history="1">
        <w:r w:rsidRPr="009B31C9">
          <w:rPr>
            <w:rStyle w:val="Emphasis"/>
          </w:rPr>
          <w:t>seem much closer</w:t>
        </w:r>
      </w:hyperlink>
      <w:r>
        <w:rPr>
          <w:rStyle w:val="Emphasis"/>
        </w:rPr>
        <w:t xml:space="preserve"> </w:t>
      </w:r>
      <w:r w:rsidRPr="009B31C9">
        <w:rPr>
          <w:rStyle w:val="Emphasis"/>
        </w:rPr>
        <w:t>than they really are</w:t>
      </w:r>
      <w:r w:rsidRPr="00EE4DB8">
        <w:rPr>
          <w:sz w:val="14"/>
        </w:rPr>
        <w:t xml:space="preserve">. These distorted perceptions can serve to </w:t>
      </w:r>
      <w:hyperlink r:id="rId55" w:tgtFrame="_blank" w:history="1">
        <w:r w:rsidRPr="00EE4DB8">
          <w:rPr>
            <w:rStyle w:val="Hyperlink"/>
            <w:sz w:val="14"/>
          </w:rPr>
          <w:t>amplify intergroup discrimination</w:t>
        </w:r>
      </w:hyperlink>
      <w:r w:rsidRPr="00EE4DB8">
        <w:rPr>
          <w:sz w:val="14"/>
        </w:rPr>
        <w:t>: the more different and distant “they” are, the easier it is to disrespect and harm them. Thus, not all out-groups are treated the same: some elicit indifference whereas others become targets of antipathy</w:t>
      </w:r>
      <w:r w:rsidRPr="009B31C9">
        <w:rPr>
          <w:rStyle w:val="Emphasis"/>
        </w:rPr>
        <w:t xml:space="preserve">. </w:t>
      </w:r>
      <w:r w:rsidRPr="007032A9">
        <w:rPr>
          <w:rStyle w:val="Emphasis"/>
          <w:highlight w:val="green"/>
        </w:rPr>
        <w:t>Stereotypically threatening groups are</w:t>
      </w:r>
      <w:r w:rsidRPr="009B31C9">
        <w:rPr>
          <w:rStyle w:val="Emphasis"/>
        </w:rPr>
        <w:t xml:space="preserve"> especially likely to be </w:t>
      </w:r>
      <w:r w:rsidRPr="007032A9">
        <w:rPr>
          <w:rStyle w:val="Emphasis"/>
          <w:highlight w:val="green"/>
        </w:rPr>
        <w:t>targeted with violence, but those stereotypes can be tempered with other information</w:t>
      </w:r>
      <w:r w:rsidRPr="009B31C9">
        <w:rPr>
          <w:rStyle w:val="Emphasis"/>
        </w:rPr>
        <w:t>. If perceptions of intergroup relations can be changed, individuals may overcome hostility toward perceived foes and become more responsive to one another’s grievances.</w:t>
      </w:r>
      <w:r w:rsidRPr="00EE4DB8">
        <w:rPr>
          <w:sz w:val="14"/>
        </w:rPr>
        <w:t xml:space="preserve"> </w:t>
      </w:r>
      <w:r w:rsidRPr="009B31C9">
        <w:rPr>
          <w:rStyle w:val="Emphasis"/>
        </w:rPr>
        <w:t xml:space="preserve">The </w:t>
      </w:r>
      <w:r w:rsidRPr="00157B59">
        <w:rPr>
          <w:rStyle w:val="Emphasis"/>
          <w:highlight w:val="green"/>
        </w:rPr>
        <w:t>flexible nature</w:t>
      </w:r>
      <w:r w:rsidRPr="00157B59">
        <w:rPr>
          <w:rStyle w:val="Emphasis"/>
        </w:rPr>
        <w:t xml:space="preserve"> of both group membership and intergroup relations </w:t>
      </w:r>
      <w:r w:rsidRPr="00157B59">
        <w:rPr>
          <w:rStyle w:val="Emphasis"/>
          <w:highlight w:val="green"/>
        </w:rPr>
        <w:t>offers reason to be</w:t>
      </w:r>
      <w:r w:rsidRPr="00157B59">
        <w:rPr>
          <w:rStyle w:val="Emphasis"/>
        </w:rPr>
        <w:t xml:space="preserve"> cautiously </w:t>
      </w:r>
      <w:r w:rsidRPr="00157B59">
        <w:rPr>
          <w:rStyle w:val="Emphasis"/>
          <w:highlight w:val="green"/>
        </w:rPr>
        <w:t>optimistic</w:t>
      </w:r>
      <w:r w:rsidRPr="00157B59">
        <w:rPr>
          <w:rStyle w:val="Emphasis"/>
        </w:rPr>
        <w:t xml:space="preserve"> about the potential for greater cooperation among groups in conflict (be they black versus white or citizens versus police). One strategy is to bring multiple groups together around a common goal. </w:t>
      </w:r>
      <w:hyperlink r:id="rId56" w:tgtFrame="_blank" w:history="1">
        <w:r w:rsidRPr="00157B59">
          <w:rPr>
            <w:rStyle w:val="Emphasis"/>
          </w:rPr>
          <w:t>For example</w:t>
        </w:r>
      </w:hyperlink>
      <w:r w:rsidRPr="00157B59">
        <w:rPr>
          <w:rStyle w:val="Emphasis"/>
        </w:rPr>
        <w:t xml:space="preserve">, during the fiercely contested 2008 Democratic presidential primary process, Hillary Clinton and Barack Obama supporters gave more money to strangers who supported the same primary candidate (compared to the rival candidate). Two months later, after the Democratic National Convention, the supporters of both candidates coalesced around the party nominee—Barack Obama—and this bias disappeared. In fact, merely </w:t>
      </w:r>
      <w:hyperlink r:id="rId57" w:tgtFrame="_blank" w:history="1">
        <w:r w:rsidRPr="00157B59">
          <w:rPr>
            <w:rStyle w:val="Emphasis"/>
          </w:rPr>
          <w:t>creating a sense of cohesion</w:t>
        </w:r>
      </w:hyperlink>
      <w:r w:rsidRPr="00157B59">
        <w:rPr>
          <w:rStyle w:val="Emphasis"/>
        </w:rPr>
        <w:t xml:space="preserve"> between two competitive groups can increase empathy for the suffering of our rivals.</w:t>
      </w:r>
      <w:r w:rsidRPr="00157B59">
        <w:rPr>
          <w:sz w:val="14"/>
        </w:rPr>
        <w:t xml:space="preserve"> These sorts of strategies can help reduce aggression toward hostile out-groups, which is critical for creating more opportunities for constructive dialogue addressing greater social injustices. Of course, instilling a sense of common identity and cooperation is extremely difficult in entrenched intergroup conflicts, but when it happens, the benefits are obvious. </w:t>
      </w:r>
      <w:r w:rsidRPr="00157B59">
        <w:rPr>
          <w:rStyle w:val="Emphasis"/>
        </w:rPr>
        <w:t>Consider how the community leaders in New York City and Ferguson responded differently to protests against police brutality—in NYC political leaders expressed grief and concern over police brutality and moved quickly to make policy changes in policing, whereas the leaders and police in Ferguson responded with high-tech military vehicles and riot gear. In the first case, multiple groups came together with a common goal</w:t>
      </w:r>
      <w:r w:rsidRPr="002E052E">
        <w:rPr>
          <w:rStyle w:val="Emphasis"/>
        </w:rPr>
        <w:t>—to increase the safety of everyone in the community; in the latter case, the actions of the police likely reinforced the “us” and “them” distinctions.</w:t>
      </w:r>
      <w:r>
        <w:rPr>
          <w:rStyle w:val="Emphasis"/>
        </w:rPr>
        <w:t xml:space="preserve"> </w:t>
      </w:r>
      <w:r w:rsidRPr="00EE4DB8">
        <w:rPr>
          <w:sz w:val="14"/>
        </w:rPr>
        <w:t xml:space="preserve">Tragically, these types of conflicts continue to roil the country. Understanding the psychology and neuroscience of social identity and intergroup relations cannot undo the effects of systemic racism and discriminatory practices; however, it can offer insights into the psychological processes responsible for escalating the tension between, for example, civilians and police </w:t>
      </w:r>
      <w:r w:rsidRPr="007032A9">
        <w:rPr>
          <w:sz w:val="14"/>
        </w:rPr>
        <w:t xml:space="preserve">officers. </w:t>
      </w:r>
      <w:r w:rsidRPr="007032A9">
        <w:rPr>
          <w:rStyle w:val="Emphasis"/>
        </w:rPr>
        <w:t>Even in cases where it isn’t possible to create a common identity among groups in conflict, it may be possible to blur the boundaries between groups.</w:t>
      </w:r>
      <w:r w:rsidRPr="007032A9">
        <w:rPr>
          <w:sz w:val="14"/>
        </w:rPr>
        <w:t xml:space="preserve"> In </w:t>
      </w:r>
      <w:hyperlink r:id="rId58" w:tgtFrame="_blank" w:history="1">
        <w:r w:rsidRPr="007032A9">
          <w:rPr>
            <w:rStyle w:val="Hyperlink"/>
            <w:sz w:val="14"/>
          </w:rPr>
          <w:t>one recent experiment</w:t>
        </w:r>
      </w:hyperlink>
      <w:r w:rsidRPr="007032A9">
        <w:rPr>
          <w:sz w:val="14"/>
        </w:rPr>
        <w:t xml:space="preserve">, we sorted participants into groups—red versus blue team—competing for a cash prize. Half of the participants were randomly assigned to see a picture of a segregated social network of all the players, in which red dots clustered together, blue dots clustered together, and the two clusters were separated by white space. The other half of the participants saw an integrated social network in which the red and blue dots were mixed together in one large cluster. </w:t>
      </w:r>
      <w:r w:rsidRPr="007032A9">
        <w:rPr>
          <w:rStyle w:val="Emphasis"/>
        </w:rPr>
        <w:t>Participants who thought the two teams were interconnected with one another reported greater empathy for the out-group players compared to those who had seen the segregated network. Thus, reminding people that individuals could be connected to one another despite being from different groups may be another way to build trust and understanding</w:t>
      </w:r>
      <w:r w:rsidRPr="002E052E">
        <w:rPr>
          <w:rStyle w:val="Emphasis"/>
        </w:rPr>
        <w:t xml:space="preserve"> among them.</w:t>
      </w:r>
      <w:r>
        <w:rPr>
          <w:rStyle w:val="Emphasis"/>
        </w:rPr>
        <w:t xml:space="preserve"> </w:t>
      </w:r>
      <w:r w:rsidRPr="00EE4DB8">
        <w:rPr>
          <w:sz w:val="14"/>
        </w:rPr>
        <w:t xml:space="preserve">A mere month before Freddie Gray died in police custody, President Obama addressed the nation on the 50th anniversary of Bloody Sunday in Selma: “We do a disservice to the cause of justice by intimating that bias and discrimination are immutable, or that racial division is inherent to America. To deny…progress – our progress – would be to rob us of our own agency; our responsibility to do what we can to make America better." The president was saying that we, as a society, have a responsibility to reduce prejudice and discrimination. These recent findings from psychology and neuroscience indicate that we, as individuals, possess this capacity. Of course this capacity is not sufficient to usher in racial equality or peace. Even when the level of prejudice against particular out-groups decreases, it does not imply that the level of institutional discrimination against these or other groups will necessarily improve. Ultimately, only collective action and institutional evolution can address systemic racism. </w:t>
      </w:r>
      <w:r w:rsidRPr="002E052E">
        <w:rPr>
          <w:rStyle w:val="Emphasis"/>
        </w:rPr>
        <w:t xml:space="preserve">The </w:t>
      </w:r>
      <w:r w:rsidRPr="007032A9">
        <w:rPr>
          <w:rStyle w:val="Emphasis"/>
          <w:highlight w:val="green"/>
        </w:rPr>
        <w:t>science is clear</w:t>
      </w:r>
      <w:r w:rsidRPr="002E052E">
        <w:rPr>
          <w:rStyle w:val="Emphasis"/>
        </w:rPr>
        <w:t xml:space="preserve"> on one thing, though:</w:t>
      </w:r>
      <w:r>
        <w:rPr>
          <w:rStyle w:val="Emphasis"/>
        </w:rPr>
        <w:t xml:space="preserve"> </w:t>
      </w:r>
      <w:r w:rsidRPr="007032A9">
        <w:rPr>
          <w:rStyle w:val="Emphasis"/>
          <w:highlight w:val="green"/>
        </w:rPr>
        <w:t>individual bias and discrimination are changeable. Race-based prejudice and discr</w:t>
      </w:r>
      <w:r w:rsidRPr="002E052E">
        <w:rPr>
          <w:rStyle w:val="Emphasis"/>
        </w:rPr>
        <w:t xml:space="preserve">imination, in particular, are created and reinforced by many social factors, but they </w:t>
      </w:r>
      <w:r w:rsidRPr="007032A9">
        <w:rPr>
          <w:rStyle w:val="Emphasis"/>
          <w:highlight w:val="green"/>
        </w:rPr>
        <w:t>are not inevitable consequences of our biology</w:t>
      </w:r>
      <w:r w:rsidRPr="002E052E">
        <w:rPr>
          <w:rStyle w:val="Emphasis"/>
        </w:rPr>
        <w:t>.</w:t>
      </w:r>
      <w:r w:rsidRPr="00EE4DB8">
        <w:rPr>
          <w:sz w:val="14"/>
        </w:rPr>
        <w:t xml:space="preserve"> Perhaps understanding how coalitional thinking impacts intergroup relations will make it easier for us to affect real social change going forward.</w:t>
      </w:r>
    </w:p>
    <w:p w14:paraId="46E6A5FC" w14:textId="77777777" w:rsidR="00F0729E" w:rsidRDefault="00F0729E" w:rsidP="00F0729E">
      <w:pPr>
        <w:rPr>
          <w:sz w:val="14"/>
        </w:rPr>
      </w:pPr>
    </w:p>
    <w:p w14:paraId="5F2A76A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3A502B"/>
    <w:multiLevelType w:val="hybridMultilevel"/>
    <w:tmpl w:val="1D7EF502"/>
    <w:lvl w:ilvl="0" w:tplc="8EB06E6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E001C3"/>
    <w:multiLevelType w:val="hybridMultilevel"/>
    <w:tmpl w:val="895C37B2"/>
    <w:lvl w:ilvl="0" w:tplc="EC4821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ED25EC"/>
    <w:multiLevelType w:val="hybridMultilevel"/>
    <w:tmpl w:val="5D0E3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729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6106"/>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29E"/>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A5DDC3"/>
  <w14:defaultImageDpi w14:val="300"/>
  <w15:docId w15:val="{53F58C18-EA6A-A04F-99B6-355A42D17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729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072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729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F0729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F0729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72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729E"/>
  </w:style>
  <w:style w:type="character" w:customStyle="1" w:styleId="Heading1Char">
    <w:name w:val="Heading 1 Char"/>
    <w:aliases w:val="Pocket Char"/>
    <w:basedOn w:val="DefaultParagraphFont"/>
    <w:link w:val="Heading1"/>
    <w:uiPriority w:val="9"/>
    <w:rsid w:val="00F0729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729E"/>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F0729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F0729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0729E"/>
    <w:rPr>
      <w:b/>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
    <w:basedOn w:val="DefaultParagraphFont"/>
    <w:uiPriority w:val="1"/>
    <w:qFormat/>
    <w:rsid w:val="00F0729E"/>
    <w:rPr>
      <w:b w:val="0"/>
      <w:sz w:val="22"/>
      <w:u w:val="single"/>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
    <w:basedOn w:val="DefaultParagraphFont"/>
    <w:link w:val="textbold"/>
    <w:uiPriority w:val="20"/>
    <w:qFormat/>
    <w:rsid w:val="00F0729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0729E"/>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F0729E"/>
    <w:rPr>
      <w:color w:val="auto"/>
      <w:u w:val="none"/>
    </w:rPr>
  </w:style>
  <w:style w:type="paragraph" w:styleId="DocumentMap">
    <w:name w:val="Document Map"/>
    <w:basedOn w:val="Normal"/>
    <w:link w:val="DocumentMapChar"/>
    <w:uiPriority w:val="99"/>
    <w:semiHidden/>
    <w:unhideWhenUsed/>
    <w:rsid w:val="00F0729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729E"/>
    <w:rPr>
      <w:rFonts w:ascii="Lucida Grande" w:hAnsi="Lucida Grande" w:cs="Lucida Grande"/>
    </w:rPr>
  </w:style>
  <w:style w:type="character" w:styleId="UnresolvedMention">
    <w:name w:val="Unresolved Mention"/>
    <w:basedOn w:val="DefaultParagraphFont"/>
    <w:uiPriority w:val="99"/>
    <w:semiHidden/>
    <w:unhideWhenUsed/>
    <w:rsid w:val="00F0729E"/>
    <w:rPr>
      <w:color w:val="605E5C"/>
      <w:shd w:val="clear" w:color="auto" w:fill="E1DFDD"/>
    </w:rPr>
  </w:style>
  <w:style w:type="paragraph" w:customStyle="1" w:styleId="textbold">
    <w:name w:val="text bold"/>
    <w:basedOn w:val="Normal"/>
    <w:link w:val="Emphasis"/>
    <w:uiPriority w:val="20"/>
    <w:qFormat/>
    <w:rsid w:val="00F0729E"/>
    <w:pPr>
      <w:widowControl w:val="0"/>
      <w:spacing w:after="0" w:line="240" w:lineRule="auto"/>
      <w:ind w:left="720"/>
      <w:jc w:val="both"/>
    </w:pPr>
    <w:rPr>
      <w:b/>
      <w:iCs/>
      <w:u w:val="single"/>
    </w:rPr>
  </w:style>
  <w:style w:type="paragraph" w:customStyle="1" w:styleId="Emphasis1">
    <w:name w:val="Emphasis1"/>
    <w:basedOn w:val="Normal"/>
    <w:autoRedefine/>
    <w:uiPriority w:val="7"/>
    <w:qFormat/>
    <w:rsid w:val="00F0729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F0729E"/>
    <w:pPr>
      <w:ind w:left="720"/>
      <w:contextualSpacing/>
    </w:pPr>
  </w:style>
  <w:style w:type="paragraph" w:styleId="NoSpacing">
    <w:name w:val="No Spacing"/>
    <w:aliases w:val="Medium Grid 21,No Spacing31,No Spacing22,No Spacing3,Dont use,No Spacing41,No Spacing111112,Note Level 2,No Spacing23,tag,Tag and Cite,nonunderlined,card,No Spacing111111,Small Text,Tag and Ci,Note Level 21,Debate Text,Card Format,DDI Tag"/>
    <w:basedOn w:val="Heading1"/>
    <w:link w:val="Hyperlink"/>
    <w:autoRedefine/>
    <w:uiPriority w:val="99"/>
    <w:qFormat/>
    <w:rsid w:val="00F0729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rofiles.stanford.edu/jon-krosnick" TargetMode="External"/><Relationship Id="rId18" Type="http://schemas.openxmlformats.org/officeDocument/2006/relationships/hyperlink" Target="https://www.e-ir.info/wp-admin/post-new.php" TargetMode="External"/><Relationship Id="rId26" Type="http://schemas.openxmlformats.org/officeDocument/2006/relationships/hyperlink" Target="https://www.e-ir.info/wp-admin/post-new.php" TargetMode="External"/><Relationship Id="rId39" Type="http://schemas.openxmlformats.org/officeDocument/2006/relationships/hyperlink" Target="http://www.nber.org/papers/w9873" TargetMode="External"/><Relationship Id="rId21" Type="http://schemas.openxmlformats.org/officeDocument/2006/relationships/hyperlink" Target="https://www.e-ir.info/wp-admin/post-new.php" TargetMode="External"/><Relationship Id="rId34" Type="http://schemas.openxmlformats.org/officeDocument/2006/relationships/hyperlink" Target="https://www.scientificamerican.com/article/the-flexibility-of-racial-bias/" TargetMode="External"/><Relationship Id="rId42" Type="http://schemas.openxmlformats.org/officeDocument/2006/relationships/hyperlink" Target="http://webarchive.urban.org/publications/1000504.html" TargetMode="External"/><Relationship Id="rId47" Type="http://schemas.openxmlformats.org/officeDocument/2006/relationships/hyperlink" Target="http://onlinelibrary.wiley.com/doi/10.1111/ajps.12152/full" TargetMode="External"/><Relationship Id="rId50" Type="http://schemas.openxmlformats.org/officeDocument/2006/relationships/hyperlink" Target="http://www.sciencedirect.com/science/article/pii/S1364661306003299" TargetMode="External"/><Relationship Id="rId55" Type="http://schemas.openxmlformats.org/officeDocument/2006/relationships/hyperlink" Target="http://www.pnas.org/content/111/25/9079.abstract"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ir.info/wp-admin/post-new.php" TargetMode="External"/><Relationship Id="rId29" Type="http://schemas.openxmlformats.org/officeDocument/2006/relationships/hyperlink" Target="https://www.e-ir.info/wp-admin/post-new.php" TargetMode="External"/><Relationship Id="rId11" Type="http://schemas.openxmlformats.org/officeDocument/2006/relationships/hyperlink" Target="https://knightfoundation.org/articles/americans-are-losing-faith-in-an-objective-media-a-new-gallup-knight-study-explores-why/" TargetMode="External"/><Relationship Id="rId24" Type="http://schemas.openxmlformats.org/officeDocument/2006/relationships/hyperlink" Target="https://www.e-ir.info/wp-admin/post-new.php" TargetMode="External"/><Relationship Id="rId32" Type="http://schemas.openxmlformats.org/officeDocument/2006/relationships/hyperlink" Target="https://www.e-ir.info/wp-admin/post-new.php" TargetMode="External"/><Relationship Id="rId37" Type="http://schemas.openxmlformats.org/officeDocument/2006/relationships/hyperlink" Target="http://www.huffingtonpost.com/2015/03/08/frat-racist-sae-oklahoma_n_6828212.html" TargetMode="External"/><Relationship Id="rId40" Type="http://schemas.openxmlformats.org/officeDocument/2006/relationships/hyperlink" Target="http://psycnet.apa.org/psycinfo/1998-07453-006" TargetMode="External"/><Relationship Id="rId45" Type="http://schemas.openxmlformats.org/officeDocument/2006/relationships/hyperlink" Target="http://www.sciencemag.org/content/309/5735/785.short" TargetMode="External"/><Relationship Id="rId53" Type="http://schemas.openxmlformats.org/officeDocument/2006/relationships/hyperlink" Target="http://spp.sagepub.com/content/3/1/63.full" TargetMode="External"/><Relationship Id="rId58" Type="http://schemas.openxmlformats.org/officeDocument/2006/relationships/hyperlink" Target="http://www.sciencedirect.com/science/article/pii/S002210311400095X" TargetMode="External"/><Relationship Id="rId5" Type="http://schemas.openxmlformats.org/officeDocument/2006/relationships/numbering" Target="numbering.xml"/><Relationship Id="rId19" Type="http://schemas.openxmlformats.org/officeDocument/2006/relationships/hyperlink" Target="https://www.e-ir.info/wp-admin/post-new.php" TargetMode="External"/><Relationship Id="rId4" Type="http://schemas.openxmlformats.org/officeDocument/2006/relationships/customXml" Target="../customXml/item4.xml"/><Relationship Id="rId9" Type="http://schemas.openxmlformats.org/officeDocument/2006/relationships/hyperlink" Target="https://niemanreports.org/articles/an-argument-why-journalists-should-not-abandon-objectivity/" TargetMode="External"/><Relationship Id="rId14" Type="http://schemas.openxmlformats.org/officeDocument/2006/relationships/hyperlink" Target="https://news.stanford.edu/2020/02/27/journalism-and-democracy/" TargetMode="External"/><Relationship Id="rId22" Type="http://schemas.openxmlformats.org/officeDocument/2006/relationships/hyperlink" Target="https://www.e-ir.info/wp-admin/post-new.php" TargetMode="External"/><Relationship Id="rId27" Type="http://schemas.openxmlformats.org/officeDocument/2006/relationships/hyperlink" Target="https://www.e-ir.info/wp-admin/post-new.php" TargetMode="External"/><Relationship Id="rId30" Type="http://schemas.openxmlformats.org/officeDocument/2006/relationships/hyperlink" Target="https://www.e-ir.info/wp-admin/post-new.php" TargetMode="External"/><Relationship Id="rId35" Type="http://schemas.openxmlformats.org/officeDocument/2006/relationships/hyperlink" Target="http://www.baltimoresun.com/news/maryland/freddie-gray/" TargetMode="External"/><Relationship Id="rId43" Type="http://schemas.openxmlformats.org/officeDocument/2006/relationships/hyperlink" Target="http://www.mitpressjournals.org/doi/abs/10.1162/089892900562552" TargetMode="External"/><Relationship Id="rId48" Type="http://schemas.openxmlformats.org/officeDocument/2006/relationships/hyperlink" Target="http://psp.sagepub.com/content/35/3/321.short" TargetMode="External"/><Relationship Id="rId56" Type="http://schemas.openxmlformats.org/officeDocument/2006/relationships/hyperlink" Target="http://www.pnas.org/content/106/15/6187.short" TargetMode="External"/><Relationship Id="rId8" Type="http://schemas.openxmlformats.org/officeDocument/2006/relationships/webSettings" Target="webSettings.xml"/><Relationship Id="rId51" Type="http://schemas.openxmlformats.org/officeDocument/2006/relationships/hyperlink" Target="http://www.sciencedirect.com/science/article/pii/S2352154614000382" TargetMode="External"/><Relationship Id="rId3" Type="http://schemas.openxmlformats.org/officeDocument/2006/relationships/customXml" Target="../customXml/item3.xml"/><Relationship Id="rId12" Type="http://schemas.openxmlformats.org/officeDocument/2006/relationships/hyperlink" Target="https://profiles.stanford.edu/james-hamilton" TargetMode="External"/><Relationship Id="rId17" Type="http://schemas.openxmlformats.org/officeDocument/2006/relationships/hyperlink" Target="https://www.e-ir.info/wp-admin/post-new.php" TargetMode="External"/><Relationship Id="rId25" Type="http://schemas.openxmlformats.org/officeDocument/2006/relationships/hyperlink" Target="https://www.e-ir.info/wp-admin/post-new.php" TargetMode="External"/><Relationship Id="rId33" Type="http://schemas.openxmlformats.org/officeDocument/2006/relationships/hyperlink" Target="https://www.ncbi.nlm.nih.gov/pmc/articles/PMC6446569/" TargetMode="External"/><Relationship Id="rId38" Type="http://schemas.openxmlformats.org/officeDocument/2006/relationships/hyperlink" Target="http://www.latimes.com/local/lanow/la-me-ln-on-skid-row-empathy-for-homeless-man-fatally-shot-20150302-story.html" TargetMode="External"/><Relationship Id="rId46" Type="http://schemas.openxmlformats.org/officeDocument/2006/relationships/hyperlink" Target="http://onlinelibrary.wiley.com/doi/10.1002/ejsp.2420010202/abstract" TargetMode="External"/><Relationship Id="rId59" Type="http://schemas.openxmlformats.org/officeDocument/2006/relationships/fontTable" Target="fontTable.xml"/><Relationship Id="rId20" Type="http://schemas.openxmlformats.org/officeDocument/2006/relationships/hyperlink" Target="https://www.e-ir.info/wp-admin/post-new.php" TargetMode="External"/><Relationship Id="rId41" Type="http://schemas.openxmlformats.org/officeDocument/2006/relationships/hyperlink" Target="http://www.ncbi.nlm.nih.gov/pmc/articles/PMC2915460/pdf/nihms222293.pdf" TargetMode="External"/><Relationship Id="rId54" Type="http://schemas.openxmlformats.org/officeDocument/2006/relationships/hyperlink" Target="http://psp.sagepub.com/content/38/7/959.short"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reachingcriticalwill.org/images/documents/Disarmament-fora/OEWG/2016/Documents/NGO13.pdf" TargetMode="External"/><Relationship Id="rId23" Type="http://schemas.openxmlformats.org/officeDocument/2006/relationships/hyperlink" Target="https://www.e-ir.info/wp-admin/post-new.php" TargetMode="External"/><Relationship Id="rId28" Type="http://schemas.openxmlformats.org/officeDocument/2006/relationships/hyperlink" Target="https://www.e-ir.info/wp-admin/post-new.php" TargetMode="External"/><Relationship Id="rId36" Type="http://schemas.openxmlformats.org/officeDocument/2006/relationships/hyperlink" Target="http://www.nytimes.com/2015/04/08/us/south-carolina-officer-is-charged-with-murder-in-black-mans-death.html?_r=0" TargetMode="External"/><Relationship Id="rId49" Type="http://schemas.openxmlformats.org/officeDocument/2006/relationships/hyperlink" Target="http://pss.sagepub.com/content/19/11/1131.short" TargetMode="External"/><Relationship Id="rId57" Type="http://schemas.openxmlformats.org/officeDocument/2006/relationships/hyperlink" Target="http://www.sciencedirect.com/science/article/pii/S002210311400095X" TargetMode="External"/><Relationship Id="rId10" Type="http://schemas.openxmlformats.org/officeDocument/2006/relationships/hyperlink" Target="https://www.cjr.org/analysis/advocates-journalism.php" TargetMode="External"/><Relationship Id="rId31" Type="http://schemas.openxmlformats.org/officeDocument/2006/relationships/hyperlink" Target="https://www.e-ir.info/wp-admin/post-new.php" TargetMode="External"/><Relationship Id="rId44" Type="http://schemas.openxmlformats.org/officeDocument/2006/relationships/hyperlink" Target="http://pss.sagepub.com/content/15/12/806.full" TargetMode="External"/><Relationship Id="rId52" Type="http://schemas.openxmlformats.org/officeDocument/2006/relationships/hyperlink" Target="http://pss.sagepub.com/content/early/2011/01/26/0956797610397667.full" TargetMode="External"/><Relationship Id="rId6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ieljo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17290</Words>
  <Characters>98555</Characters>
  <Application>Microsoft Office Word</Application>
  <DocSecurity>0</DocSecurity>
  <Lines>821</Lines>
  <Paragraphs>231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115614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2022-03-10T20:59:00Z</dcterms:created>
  <dcterms:modified xsi:type="dcterms:W3CDTF">2022-03-10T21:00:00Z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