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AAD73" w14:textId="77777777" w:rsidR="007B0F40" w:rsidRDefault="007B0F40" w:rsidP="0018594E">
      <w:pPr>
        <w:pStyle w:val="Heading4"/>
        <w:spacing w:before="0" w:after="80" w:line="276" w:lineRule="auto"/>
      </w:pPr>
    </w:p>
    <w:p w14:paraId="73FCD007" w14:textId="77777777" w:rsidR="007B0F40" w:rsidRDefault="007B0F40" w:rsidP="0018594E">
      <w:pPr>
        <w:pStyle w:val="Heading4"/>
        <w:spacing w:before="0" w:after="80" w:line="276" w:lineRule="auto"/>
      </w:pPr>
    </w:p>
    <w:p w14:paraId="6B6BC518" w14:textId="77777777" w:rsidR="007B0F40" w:rsidRDefault="007B0F40" w:rsidP="0018594E">
      <w:pPr>
        <w:pStyle w:val="Heading4"/>
        <w:spacing w:before="0" w:after="80" w:line="276" w:lineRule="auto"/>
      </w:pPr>
    </w:p>
    <w:p w14:paraId="022101D7" w14:textId="44C5982D" w:rsidR="0018594E" w:rsidRPr="00776884" w:rsidRDefault="0018594E" w:rsidP="0018594E">
      <w:pPr>
        <w:pStyle w:val="Heading4"/>
        <w:spacing w:before="0" w:after="80" w:line="276" w:lineRule="auto"/>
      </w:pPr>
      <w:r w:rsidRPr="00776884">
        <w:t>The starting point of morality is practical reason.</w:t>
      </w:r>
    </w:p>
    <w:p w14:paraId="4BC096D9" w14:textId="7D1E3685" w:rsidR="00E42E4C" w:rsidRDefault="0018594E" w:rsidP="0018594E">
      <w:pPr>
        <w:pStyle w:val="Heading4"/>
      </w:pPr>
      <w:r w:rsidRPr="00776884">
        <w:t>1] Bindingness: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its meta-ethical, so it determines what counts as a warrant for a standard, so absent grounding in some metaethical framework, their arguments aren’t relevant normative considerations</w:t>
      </w:r>
    </w:p>
    <w:p w14:paraId="12560699" w14:textId="77777777" w:rsidR="0018594E" w:rsidRPr="00776884" w:rsidRDefault="0018594E" w:rsidP="0018594E">
      <w:pPr>
        <w:pStyle w:val="Heading4"/>
        <w:spacing w:before="0" w:after="80" w:line="276" w:lineRule="auto"/>
      </w:pPr>
      <w:r w:rsidRPr="00776884">
        <w:t xml:space="preserve">2] Action theory: only evaluating action through reason solves since reason is key to evaluate intent, </w:t>
      </w:r>
      <w:r w:rsidRPr="00776884">
        <w:rPr>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0947DDD3" w14:textId="77777777" w:rsidR="0018594E" w:rsidRPr="00776884" w:rsidRDefault="0018594E" w:rsidP="0018594E">
      <w:pPr>
        <w:pStyle w:val="Heading4"/>
        <w:rPr>
          <w:rFonts w:cs="Calibri"/>
        </w:rPr>
      </w:pPr>
      <w:r w:rsidRPr="00776884">
        <w:rPr>
          <w:rFonts w:cs="Calibri"/>
        </w:rPr>
        <w:t xml:space="preserve">3] </w:t>
      </w:r>
      <w:r w:rsidRPr="00776884">
        <w:rPr>
          <w:rFonts w:cs="Calibri"/>
          <w:u w:val="single"/>
        </w:rPr>
        <w:t>Empirical uncertainty</w:t>
      </w:r>
      <w:r w:rsidRPr="00776884">
        <w:rPr>
          <w:rFonts w:cs="Calibri"/>
        </w:rPr>
        <w:t xml:space="preserve"> – Evil demon deceiving us or inability to know others’ experience make empiricism/induction an unreliable basis for universal ethics.  Outweighs since it would be escapable since people could say they don’t experience the same. </w:t>
      </w:r>
    </w:p>
    <w:p w14:paraId="25158AA5" w14:textId="7D5ADBF5" w:rsidR="0018594E" w:rsidRPr="0020768C" w:rsidRDefault="0018594E" w:rsidP="0018594E">
      <w:pPr>
        <w:pStyle w:val="Heading4"/>
        <w:spacing w:before="0" w:after="80" w:line="276" w:lineRule="auto"/>
        <w:rPr>
          <w:rFonts w:cs="Times New Roman"/>
          <w:color w:val="000000" w:themeColor="text1"/>
        </w:rPr>
      </w:pPr>
      <w:r w:rsidRPr="00776884">
        <w:t>And, reason must be universal – a reason for one agent is a reason for another agent. I can’t say 2+2=4 is true for me but not for you – that’s incoherent. any non-universalizable norm justifies someone’s ability to impede on your ends i.e. if I want to eat ice cream, I must recognize that others may affect my pursuit of that end and demand the value of my end be recognized by others</w:t>
      </w:r>
      <w:r>
        <w:t xml:space="preserve"> </w:t>
      </w:r>
      <w:r w:rsidRPr="00776884">
        <w:t xml:space="preserve">thus </w:t>
      </w:r>
      <w:r w:rsidRPr="00776884">
        <w:rPr>
          <w:rFonts w:cs="Calibri"/>
          <w:color w:val="000000" w:themeColor="text1"/>
          <w:szCs w:val="16"/>
        </w:rPr>
        <w:t>universalizability acts as a side constraint on all other frameworks</w:t>
      </w:r>
      <w:r w:rsidRPr="00776884">
        <w:rPr>
          <w:rFonts w:cs="Times New Roman"/>
          <w:color w:val="000000" w:themeColor="text1"/>
        </w:rPr>
        <w:t>.</w:t>
      </w:r>
    </w:p>
    <w:p w14:paraId="4674AF1D" w14:textId="77777777" w:rsidR="0018594E" w:rsidRDefault="0018594E" w:rsidP="0018594E">
      <w:pPr>
        <w:pStyle w:val="Heading4"/>
        <w:rPr>
          <w:rFonts w:cs="Calibri"/>
        </w:rPr>
      </w:pPr>
      <w:r w:rsidRPr="00F62B66">
        <w:rPr>
          <w:rFonts w:cs="Calibri"/>
        </w:rPr>
        <w:t>The standard is consistency with a libertarian state of non-interference</w:t>
      </w:r>
      <w:r w:rsidRPr="00776884">
        <w:rPr>
          <w:rFonts w:cs="Calibri"/>
        </w:rPr>
        <w:t>.</w:t>
      </w:r>
    </w:p>
    <w:p w14:paraId="056EB6D8" w14:textId="77777777" w:rsidR="0018594E" w:rsidRPr="00776884" w:rsidRDefault="0018594E" w:rsidP="0018594E">
      <w:pPr>
        <w:pStyle w:val="Heading4"/>
        <w:rPr>
          <w:rFonts w:cs="Calibri"/>
        </w:rPr>
      </w:pPr>
      <w:r w:rsidRPr="00776884">
        <w:rPr>
          <w:rFonts w:cs="Calibri"/>
        </w:rPr>
        <w:t xml:space="preserve"> Prefer:</w:t>
      </w:r>
    </w:p>
    <w:p w14:paraId="03691EA4" w14:textId="77777777" w:rsidR="0018594E" w:rsidRPr="00776884" w:rsidRDefault="0018594E" w:rsidP="0018594E">
      <w:pPr>
        <w:pStyle w:val="Heading4"/>
        <w:spacing w:line="240" w:lineRule="auto"/>
        <w:rPr>
          <w:rFonts w:cs="Calibri"/>
          <w:color w:val="000000" w:themeColor="text1"/>
        </w:rPr>
      </w:pPr>
      <w:r w:rsidRPr="00776884">
        <w:rPr>
          <w:rFonts w:cs="Calibri"/>
          <w:color w:val="000000" w:themeColor="text1"/>
        </w:rPr>
        <w:t xml:space="preserve">[1] Performativity—freedom is the key to the process of justification of arguments. </w:t>
      </w:r>
      <w:bookmarkStart w:id="0" w:name="_Hlk55231677"/>
      <w:r w:rsidRPr="00776884">
        <w:rPr>
          <w:rFonts w:cs="Calibr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0"/>
    <w:p w14:paraId="11BF0C69" w14:textId="29D129E4" w:rsidR="0018594E" w:rsidRDefault="0018594E" w:rsidP="0018594E">
      <w:pPr>
        <w:pStyle w:val="Heading4"/>
      </w:pPr>
      <w:r>
        <w:t>[</w:t>
      </w:r>
      <w:r w:rsidR="00482023">
        <w:t>2</w:t>
      </w:r>
      <w:r>
        <w:t xml:space="preserve">] Consequences Fail: A]Induction- </w:t>
      </w:r>
      <w:r w:rsidRPr="000A5608">
        <w:t>there is no reason for why past trends continue</w:t>
      </w:r>
      <w:r>
        <w:t xml:space="preserve"> in the same way in the future. Induction is justified by induction working in the past which proves its circular</w:t>
      </w:r>
      <w:r>
        <w:rPr>
          <w:rFonts w:cstheme="minorBidi"/>
        </w:rPr>
        <w:t xml:space="preserve"> </w:t>
      </w:r>
      <w:r>
        <w:t>B]Aggregation fails – you cant tell how many headaches equal a broken leg, and there are multiple chemicals that make the brain happy with no way to compare them</w:t>
      </w:r>
      <w:r>
        <w:rPr>
          <w:rFonts w:cstheme="minorBidi"/>
        </w:rPr>
        <w:t xml:space="preserve"> </w:t>
      </w:r>
      <w:r>
        <w:t xml:space="preserve">C]Butterfly effect- </w:t>
      </w:r>
      <w:r w:rsidRPr="000A5608">
        <w:t>When one action is done, that results in an infinite of other chain events which eventually makes any two actions the same</w:t>
      </w:r>
      <w:r>
        <w:t xml:space="preserve"> since </w:t>
      </w:r>
      <w:r w:rsidRPr="000A5608">
        <w:t>there is so non-arbitrary cutoff to calculations</w:t>
      </w:r>
      <w:r>
        <w:t>.</w:t>
      </w:r>
      <w:r>
        <w:rPr>
          <w:rFonts w:cstheme="minorBidi"/>
        </w:rPr>
        <w:t xml:space="preserve"> </w:t>
      </w:r>
      <w:r>
        <w:t>D]No Culpability- W</w:t>
      </w:r>
      <w:r w:rsidRPr="000A5608">
        <w:t xml:space="preserve">e can never evaluate the ethicality of an action until after we observe the effects of the action, </w:t>
      </w:r>
      <w:r>
        <w:t xml:space="preserve">so its </w:t>
      </w:r>
      <w:r w:rsidRPr="000A5608">
        <w:t>not action guiding</w:t>
      </w:r>
    </w:p>
    <w:p w14:paraId="63784F23" w14:textId="00918FC8" w:rsidR="00EF64EF" w:rsidRPr="00856BB2" w:rsidRDefault="00EF64EF" w:rsidP="00EF64EF">
      <w:pPr>
        <w:pStyle w:val="Heading4"/>
      </w:pPr>
      <w:r>
        <w:t xml:space="preserve">[4] </w:t>
      </w:r>
      <w:r w:rsidRPr="0000216E">
        <w:rPr>
          <w:u w:val="single"/>
        </w:rPr>
        <w:t>Resource disparities</w:t>
      </w:r>
      <w:r>
        <w:t>- Our framework ensures big squads don’t have a comparative advantage since debates become about quality of arguments rather than quantity - their model crowds out small schools because they have to prep for every unique advantage under each aff, every counterplan, and every disad with carded responses to each of them</w:t>
      </w:r>
    </w:p>
    <w:p w14:paraId="460907AD" w14:textId="77777777" w:rsidR="00EF64EF" w:rsidRPr="00EF64EF" w:rsidRDefault="00EF64EF" w:rsidP="00EF64EF"/>
    <w:p w14:paraId="0106438B" w14:textId="77777777" w:rsidR="0018594E" w:rsidRDefault="0018594E" w:rsidP="0018594E">
      <w:pPr>
        <w:pStyle w:val="Heading3"/>
      </w:pPr>
      <w:r>
        <w:t>Offense</w:t>
      </w:r>
    </w:p>
    <w:p w14:paraId="6859E68A" w14:textId="77777777" w:rsidR="0018594E" w:rsidRDefault="0018594E" w:rsidP="0018594E">
      <w:pPr>
        <w:pStyle w:val="Heading4"/>
      </w:pPr>
      <w:r>
        <w:t>Affirm</w:t>
      </w:r>
    </w:p>
    <w:p w14:paraId="5BEE1B11" w14:textId="77777777" w:rsidR="0018594E" w:rsidRDefault="0018594E" w:rsidP="0018594E">
      <w:pPr>
        <w:pStyle w:val="Heading4"/>
      </w:pPr>
      <w:r>
        <w:t>1]Intellectual property is coercive by restricting what people can do with their property</w:t>
      </w:r>
    </w:p>
    <w:p w14:paraId="589145CC" w14:textId="77777777" w:rsidR="0018594E" w:rsidRDefault="0018594E" w:rsidP="0018594E">
      <w:pPr>
        <w:rPr>
          <w:sz w:val="16"/>
          <w:szCs w:val="18"/>
        </w:rPr>
      </w:pPr>
      <w:r w:rsidRPr="002D7188">
        <w:rPr>
          <w:rStyle w:val="Style13ptBold"/>
        </w:rPr>
        <w:t>Krawisz 9</w:t>
      </w:r>
      <w:r>
        <w:t xml:space="preserve"> </w:t>
      </w:r>
      <w:r w:rsidRPr="002D7188">
        <w:rPr>
          <w:sz w:val="16"/>
          <w:szCs w:val="16"/>
        </w:rPr>
        <w:t>[Kra</w:t>
      </w:r>
      <w:r w:rsidRPr="002D7188">
        <w:rPr>
          <w:sz w:val="16"/>
          <w:szCs w:val="18"/>
        </w:rPr>
        <w:t>wisz, Daniel. “The Fallacy of Intellectual Property.” Mises Institute, 8 Aug. 2009, mises.org/library/fallacy-intellectual-property.</w:t>
      </w:r>
      <w:r>
        <w:rPr>
          <w:sz w:val="16"/>
          <w:szCs w:val="18"/>
        </w:rPr>
        <w:t>//dhs NJ]</w:t>
      </w:r>
    </w:p>
    <w:p w14:paraId="582F8F28" w14:textId="77777777" w:rsidR="0018594E" w:rsidRDefault="0018594E" w:rsidP="0018594E">
      <w:pPr>
        <w:rPr>
          <w:rStyle w:val="Emphasis"/>
        </w:rPr>
      </w:pPr>
      <w:r w:rsidRPr="002D7188">
        <w:rPr>
          <w:rStyle w:val="Emphasis"/>
        </w:rPr>
        <w:t xml:space="preserve">Intellectual property is </w:t>
      </w:r>
      <w:r w:rsidRPr="002D7188">
        <w:rPr>
          <w:rStyle w:val="Emphasis"/>
          <w:highlight w:val="green"/>
        </w:rPr>
        <w:t>the principle that the creator</w:t>
      </w:r>
      <w:r w:rsidRPr="002D7188">
        <w:rPr>
          <w:rStyle w:val="Emphasis"/>
        </w:rPr>
        <w:t xml:space="preserve"> of an idea </w:t>
      </w:r>
      <w:r w:rsidRPr="002D7188">
        <w:rPr>
          <w:rStyle w:val="Emphasis"/>
          <w:highlight w:val="green"/>
        </w:rPr>
        <w:t>has</w:t>
      </w:r>
      <w:r w:rsidRPr="002D7188">
        <w:rPr>
          <w:rStyle w:val="Emphasis"/>
        </w:rPr>
        <w:t xml:space="preserve"> a right to certain </w:t>
      </w:r>
      <w:r w:rsidRPr="002D7188">
        <w:rPr>
          <w:rStyle w:val="Emphasis"/>
          <w:highlight w:val="green"/>
        </w:rPr>
        <w:t>controls over</w:t>
      </w:r>
      <w:r w:rsidRPr="002D7188">
        <w:rPr>
          <w:rStyle w:val="Emphasis"/>
        </w:rPr>
        <w:t xml:space="preserve"> all the </w:t>
      </w:r>
      <w:r w:rsidRPr="002D7188">
        <w:rPr>
          <w:rStyle w:val="Emphasis"/>
          <w:highlight w:val="green"/>
        </w:rPr>
        <w:t>physical forms in which his idea is recorded</w:t>
      </w:r>
      <w:r w:rsidRPr="002D7188">
        <w:rPr>
          <w:rStyle w:val="Emphasis"/>
        </w:rPr>
        <w:t xml:space="preserve">. The extent of this control may be different </w:t>
      </w:r>
      <w:r w:rsidRPr="002D7188">
        <w:rPr>
          <w:rStyle w:val="Emphasis"/>
          <w:highlight w:val="green"/>
        </w:rPr>
        <w:t>depending on whether the idea is</w:t>
      </w:r>
      <w:r w:rsidRPr="002D7188">
        <w:rPr>
          <w:rStyle w:val="Emphasis"/>
        </w:rPr>
        <w:t xml:space="preserve"> considered copyrighted, </w:t>
      </w:r>
      <w:r w:rsidRPr="002D7188">
        <w:rPr>
          <w:rStyle w:val="Emphasis"/>
          <w:highlight w:val="green"/>
        </w:rPr>
        <w:t>patented</w:t>
      </w:r>
      <w:r w:rsidRPr="002D7188">
        <w:rPr>
          <w:rStyle w:val="Emphasis"/>
        </w:rPr>
        <w:t>, or trademarked, but the essential principle is the same in all cases</w:t>
      </w:r>
      <w:r w:rsidRPr="002D7188">
        <w:rPr>
          <w:sz w:val="10"/>
        </w:rPr>
        <w:t xml:space="preserve">.[1] This presumed right of the creator of an idea is often believed to be similar to the right that a homesteader has to land he has settled, but the analogy is false. Intellectual property </w:t>
      </w:r>
      <w:r w:rsidRPr="002D7188">
        <w:rPr>
          <w:rStyle w:val="Emphasis"/>
          <w:highlight w:val="green"/>
        </w:rPr>
        <w:t>is</w:t>
      </w:r>
      <w:r w:rsidRPr="002D7188">
        <w:rPr>
          <w:rStyle w:val="Emphasis"/>
        </w:rPr>
        <w:t xml:space="preserve"> necessarily a </w:t>
      </w:r>
      <w:r w:rsidRPr="002D7188">
        <w:rPr>
          <w:rStyle w:val="Emphasis"/>
          <w:highlight w:val="green"/>
        </w:rPr>
        <w:t>statist</w:t>
      </w:r>
      <w:r w:rsidRPr="002D7188">
        <w:rPr>
          <w:rStyle w:val="Emphasis"/>
        </w:rPr>
        <w:t xml:space="preserve"> doctrine.</w:t>
      </w:r>
      <w:r w:rsidRPr="002D7188">
        <w:rPr>
          <w:sz w:val="10"/>
        </w:rPr>
        <w:t xml:space="preserve"> The Nature of Property People cannot be expected to agree unanimously on what the world ought to be like and what each person should do, nor are people necessarily coordinated and patient enough to arrive at a consensus through deliberation. Instead they will tend to be apart from one another, desiring immediate action and lacking established procedures of efficiently coming to decisions. When people disagree and are unwilling to deliberate, one person's decision must prevail without regard to the others' desires. Whose decision prevails may be determined in two ways: physical conflict, or deferral to a system of property. With a system of property in place, it is necessary only to ask who owns a thing, rather than to endure the costs of deliberation or to resort to violence. Without the possibility of two persons attempting to control any one thing, defining property rights would be a mere psychological game without any consequences for human action. If persons were bodiless ghosts able to pass through one another without interacting, or if everyone lived in his own universe without being able to move from one to another, all disagreements about what to do with the world would be irrelevant. The purpose of property rights is the prevention of physical conflict. An essential characteristic of property is exclusivity, meaning that the use of an object by one person prevents it from being used by another.[2] In addition to property rights, political theorists have proposed many other kinds of rights. All such rights must resolve into rights over physical things. When we speak of a right to free speech or a right to one's labor, for example, we really mean a right over one's own physical body. All rights, therefore, are ultimately property rights. Ultimately, though we might speak of ownership over abstract things, it is only physical things, which can actually be fought over, that are owned. This we must keep in mind, for it is possible to sound reasonable and humane when discussing in abstract terms rights that would sound monstrous if they were described in terms of property. Libertarians have often noted, for example, that the "right" to health care, a job, or a minimum income implies a property right over the people capable of providing such things and is therefore really a form of slavery. Similarly, the right to a vote is really a joint ownership between all citizens over the people, land, and everything else within a particular jurisdiction. Libertarians themselves are at times confused over this issue. For example, they sometimes claim that in a free market broadcast industry, broadcasters would own certain frequencies in a given region and would therefore have the right to broadcast without interference by a pirate radio station on the same frequency. Yet it is clearly not the frequency that is owned, because a frequency is not a physical object but rather an abstract property of all waves. It is the land over which that frequency is broadcast that is owned, albeit only for the purposes of broadcasting that frequency. Ownership of a radio frequency is ultimately a property right over a region of space, which allows someone to broadcast at a given frequency over it.[3] This example demonstrates that ownership is not necessarily over entire objects but rather over decisions to be made with regard to them. An object can be owned by many different people because there are many kinds of decisions that can be made about it. Since different frequencies of radio waves can pass through one another without interfering, the same territory can be owned separately for the purposes of broadcasting at each frequency without leading to a conflict.[4</w:t>
      </w:r>
      <w:r w:rsidRPr="002D7188">
        <w:rPr>
          <w:rStyle w:val="Emphasis"/>
        </w:rPr>
        <w:t xml:space="preserve">] </w:t>
      </w:r>
      <w:r w:rsidRPr="002D7188">
        <w:rPr>
          <w:rStyle w:val="Emphasis"/>
          <w:highlight w:val="green"/>
        </w:rPr>
        <w:t>Ideas</w:t>
      </w:r>
      <w:r w:rsidRPr="002D7188">
        <w:rPr>
          <w:rStyle w:val="Emphasis"/>
        </w:rPr>
        <w:t xml:space="preserve"> cannot themselves be controlled with physical force, but instead </w:t>
      </w:r>
      <w:r w:rsidRPr="002D7188">
        <w:rPr>
          <w:rStyle w:val="Emphasis"/>
          <w:highlight w:val="green"/>
        </w:rPr>
        <w:t>must be controlled by way of other things</w:t>
      </w:r>
      <w:r w:rsidRPr="002D7188">
        <w:rPr>
          <w:rStyle w:val="Emphasis"/>
        </w:rPr>
        <w:t xml:space="preserve"> — paper, printing presses, computers, and people. It is therefore in these things that intellectual property consists. </w:t>
      </w:r>
      <w:r w:rsidRPr="002D7188">
        <w:rPr>
          <w:rStyle w:val="Emphasis"/>
          <w:highlight w:val="green"/>
        </w:rPr>
        <w:t>To own a patent</w:t>
      </w:r>
      <w:r w:rsidRPr="002D7188">
        <w:rPr>
          <w:rStyle w:val="Emphasis"/>
        </w:rPr>
        <w:t xml:space="preserve"> in a given invention </w:t>
      </w:r>
      <w:r w:rsidRPr="002D7188">
        <w:rPr>
          <w:rStyle w:val="Emphasis"/>
          <w:highlight w:val="green"/>
        </w:rPr>
        <w:t>is to have rights over everything in the universe that might</w:t>
      </w:r>
      <w:r w:rsidRPr="002D7188">
        <w:rPr>
          <w:rStyle w:val="Emphasis"/>
        </w:rPr>
        <w:t xml:space="preserve"> be used to </w:t>
      </w:r>
      <w:r w:rsidRPr="002D7188">
        <w:rPr>
          <w:rStyle w:val="Emphasis"/>
          <w:highlight w:val="green"/>
        </w:rPr>
        <w:t>replicate that invention</w:t>
      </w:r>
      <w:r w:rsidRPr="002D7188">
        <w:rPr>
          <w:rStyle w:val="Emphasis"/>
        </w:rPr>
        <w:t xml:space="preserve">. This ownership is limited; </w:t>
      </w:r>
      <w:r w:rsidRPr="002D7188">
        <w:rPr>
          <w:rStyle w:val="Emphasis"/>
          <w:highlight w:val="green"/>
        </w:rPr>
        <w:t>one</w:t>
      </w:r>
      <w:r w:rsidRPr="002D7188">
        <w:rPr>
          <w:rStyle w:val="Emphasis"/>
        </w:rPr>
        <w:t xml:space="preserve"> only </w:t>
      </w:r>
      <w:r w:rsidRPr="002D7188">
        <w:rPr>
          <w:rStyle w:val="Emphasis"/>
          <w:highlight w:val="green"/>
        </w:rPr>
        <w:t>owns things to the extent of being able to prevent others from arranging them in a particular way</w:t>
      </w:r>
      <w:r w:rsidRPr="002D7188">
        <w:rPr>
          <w:rStyle w:val="Emphasis"/>
        </w:rPr>
        <w:t>. Similarly, to have a copyright in a song or a book is to have a property right over all paper, printing presses, computers — even over all people — everywhere. The owner may prevent the copying or public performance of his work by them all.</w:t>
      </w:r>
      <w:r w:rsidRPr="002D7188">
        <w:rPr>
          <w:sz w:val="10"/>
        </w:rPr>
        <w:t xml:space="preserve"> Intellectual property is, like socialism, a kind of slavery, albeit a limited kind. Unlike socialism, however, intellectual property does not limit itself to the people and property in a given town or nation, or even the entire world. Since most matter in the universe could be used to encode an idea, intellectual property is a claim over the entire universe. "Intellectual property is necessarily a statist doctrine." Rather than seeing intellectual property as a particularly expansive kind of physical property, many people see it as a separate, analogous, and equally fundamental construction. To copy an intellectual work is therefore a form of theft analogous to burglary; however, I insist that there is no analogy. Intellectual property and physical property cannot exist side-by-side as logically independent legal constructions. </w:t>
      </w:r>
      <w:r w:rsidRPr="002D7188">
        <w:rPr>
          <w:rStyle w:val="Emphasis"/>
        </w:rPr>
        <w:t xml:space="preserve">Anything that gives control over physical things necessarily limits others' control of those things, and therefore acts exactly like a physical property right. If you have an </w:t>
      </w:r>
      <w:r w:rsidRPr="002D7188">
        <w:rPr>
          <w:rStyle w:val="Emphasis"/>
          <w:highlight w:val="green"/>
        </w:rPr>
        <w:t>intellectual property right to your monograph</w:t>
      </w:r>
      <w:r w:rsidRPr="002D7188">
        <w:rPr>
          <w:rStyle w:val="Emphasis"/>
        </w:rPr>
        <w:t xml:space="preserve">, you may </w:t>
      </w:r>
      <w:r w:rsidRPr="002D7188">
        <w:rPr>
          <w:rStyle w:val="Emphasis"/>
          <w:highlight w:val="green"/>
        </w:rPr>
        <w:t>prevent me from copying it, thereby limiting the</w:t>
      </w:r>
      <w:r w:rsidRPr="002D7188">
        <w:rPr>
          <w:rStyle w:val="Emphasis"/>
        </w:rPr>
        <w:t xml:space="preserve"> physical property </w:t>
      </w:r>
      <w:r w:rsidRPr="002D7188">
        <w:rPr>
          <w:rStyle w:val="Emphasis"/>
          <w:highlight w:val="green"/>
        </w:rPr>
        <w:t>right I have in my ink, pen, and paper</w:t>
      </w:r>
      <w:r w:rsidRPr="002D7188">
        <w:rPr>
          <w:rStyle w:val="Emphasis"/>
        </w:rPr>
        <w:t>.</w:t>
      </w:r>
    </w:p>
    <w:p w14:paraId="2583DE6B" w14:textId="50CB71C5" w:rsidR="0018594E" w:rsidRPr="00305C79" w:rsidRDefault="0018594E" w:rsidP="0018594E">
      <w:pPr>
        <w:pStyle w:val="Heading4"/>
        <w:rPr>
          <w:rFonts w:cs="Calibri"/>
        </w:rPr>
      </w:pPr>
      <w:r>
        <w:rPr>
          <w:rFonts w:cs="Calibri"/>
        </w:rPr>
        <w:t>2]</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4EF8633F" w14:textId="77777777" w:rsidR="0018594E" w:rsidRPr="00305C79" w:rsidRDefault="0018594E" w:rsidP="0018594E">
      <w:pPr>
        <w:rPr>
          <w:lang w:eastAsia="zh-CN"/>
        </w:rPr>
      </w:pPr>
      <w:r w:rsidRPr="00305C79">
        <w:rPr>
          <w:rStyle w:val="Style13ptBold"/>
        </w:rPr>
        <w:t xml:space="preserve">Cernea and Uszkai 12 </w:t>
      </w:r>
      <w:r w:rsidRPr="00305C79">
        <w:rPr>
          <w:lang w:eastAsia="zh-CN"/>
        </w:rPr>
        <w:t>Cernea, Mihail-Valentin, and Radu Uszkai.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2A044074" w14:textId="77777777" w:rsidR="0018594E" w:rsidRPr="005B42E9" w:rsidRDefault="0018594E" w:rsidP="0018594E">
      <w:r w:rsidRPr="00305C79">
        <w:rPr>
          <w:rStyle w:val="Emphasis"/>
        </w:rPr>
        <w:t xml:space="preserve">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interests4 .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him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rivalrous in consumption. Both student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leaves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Actually, </w:t>
      </w:r>
      <w:r w:rsidRPr="00305C79">
        <w:rPr>
          <w:rStyle w:val="Emphasis"/>
          <w:highlight w:val="green"/>
        </w:rPr>
        <w:t>the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2DC35E6C" w14:textId="77777777" w:rsidR="0018594E" w:rsidRDefault="0018594E" w:rsidP="0018594E">
      <w:pPr>
        <w:pStyle w:val="Heading3"/>
      </w:pPr>
      <w:r>
        <w:t>Underview</w:t>
      </w:r>
    </w:p>
    <w:p w14:paraId="3B0A22DC" w14:textId="77777777" w:rsidR="0018594E" w:rsidRDefault="0018594E" w:rsidP="0018594E">
      <w:pPr>
        <w:pStyle w:val="Heading4"/>
      </w:pPr>
      <w:r>
        <w:t xml:space="preserve">1] </w:t>
      </w:r>
      <w:r w:rsidRPr="00552BA3">
        <w:t xml:space="preserve"> Aff gets 1ar theory since the neg can be near infinitely abusive, drop the debater, no rvi, competing interps, aff theory 1st a) the 1ar is too short to win both theory and substance and is a bigger time investment 1/4 vs 1/7 b) dta is severance which is bad b/c neg can uplayer c) competing interps means the 2n can’t dump on a reasonability bright-line that excludes only what they did wrong d) no rvi because the neg has time advantage on the theory layer</w:t>
      </w:r>
    </w:p>
    <w:p w14:paraId="0EE832A8" w14:textId="77777777" w:rsidR="0018594E" w:rsidRDefault="0018594E" w:rsidP="0018594E">
      <w:pPr>
        <w:pStyle w:val="Heading4"/>
      </w:pPr>
      <w:r>
        <w:t>2] Interp: the neg may not contest the aff contention-</w:t>
      </w:r>
      <w:r w:rsidRPr="00552BA3">
        <w:t>It’s key to robust philosophy debates rather than arbitrary contention debates which o/w since phil is unique to LD</w:t>
      </w:r>
      <w:r>
        <w:t xml:space="preserve"> and 2nrs on case turns kill the 2nr due to 6-3 time skew</w:t>
      </w:r>
    </w:p>
    <w:p w14:paraId="7CEC1D9C" w14:textId="77777777" w:rsidR="0018594E" w:rsidRDefault="0018594E" w:rsidP="0018594E">
      <w:pPr>
        <w:pStyle w:val="Heading4"/>
      </w:pPr>
      <w:r>
        <w:t>3] Aff fairness comes prior to NC arguments cuz its key to compensate structural skew</w:t>
      </w:r>
    </w:p>
    <w:p w14:paraId="0938EDED" w14:textId="77777777" w:rsidR="0018594E" w:rsidRPr="00DA1986" w:rsidRDefault="0018594E" w:rsidP="0018594E">
      <w:r w:rsidRPr="00DA1986">
        <w:rPr>
          <w:rStyle w:val="Style13ptBold"/>
        </w:rPr>
        <w:t>Shah 19</w:t>
      </w:r>
      <w:r>
        <w:t xml:space="preserve"> [Sachin Shah, 2019, "A Statistical Analysis of Side-Bias on the 2019 January-February Lincoln-Douglas Debate Topic," NSD Update, http://nsdupdate.com/2019/a-statistical-analysis-of-side-bias-on-the-2019-january-february-lincoln-douglas-debate-topic/] AG accessed 6-22-2019</w:t>
      </w:r>
    </w:p>
    <w:p w14:paraId="680C4123" w14:textId="77777777" w:rsidR="0018594E" w:rsidRDefault="0018594E" w:rsidP="0018594E">
      <w:pPr>
        <w:rPr>
          <w:sz w:val="16"/>
        </w:rPr>
      </w:pPr>
      <w:r w:rsidRPr="00DA1986">
        <w:rPr>
          <w:sz w:val="16"/>
        </w:rPr>
        <w:t xml:space="preserve">As a final note, it is also interesting to look at the trend over multiple topics. In the rounds </w:t>
      </w:r>
      <w:r w:rsidRPr="00DA1986">
        <w:rPr>
          <w:rStyle w:val="StyleUnderline"/>
          <w:highlight w:val="green"/>
        </w:rPr>
        <w:t xml:space="preserve">from 93 </w:t>
      </w:r>
      <w:r w:rsidRPr="00DA1986">
        <w:rPr>
          <w:rStyle w:val="StyleUnderline"/>
        </w:rPr>
        <w:t xml:space="preserve">TOC </w:t>
      </w:r>
      <w:r w:rsidRPr="00DA1986">
        <w:rPr>
          <w:rStyle w:val="StyleUnderline"/>
          <w:highlight w:val="green"/>
        </w:rPr>
        <w:t>bid</w:t>
      </w:r>
      <w:r w:rsidRPr="00DA1986">
        <w:rPr>
          <w:rStyle w:val="StyleUnderline"/>
        </w:rPr>
        <w:t xml:space="preserve"> distributing </w:t>
      </w:r>
      <w:r w:rsidRPr="00DA1986">
        <w:rPr>
          <w:rStyle w:val="StyleUnderline"/>
          <w:highlight w:val="green"/>
        </w:rPr>
        <w:t>tournaments</w:t>
      </w:r>
      <w:r w:rsidRPr="00DA1986">
        <w:rPr>
          <w:rStyle w:val="StyleUnderline"/>
        </w:rPr>
        <w:t xml:space="preserve"> (2017 – 2019</w:t>
      </w:r>
      <w:r w:rsidRPr="00DA1986">
        <w:rPr>
          <w:sz w:val="16"/>
        </w:rPr>
        <w:t xml:space="preserve"> YTD), the </w:t>
      </w:r>
      <w:r w:rsidRPr="00DA1986">
        <w:rPr>
          <w:rStyle w:val="StyleUnderline"/>
          <w:highlight w:val="green"/>
        </w:rPr>
        <w:t>neg</w:t>
      </w:r>
      <w:r w:rsidRPr="00DA1986">
        <w:rPr>
          <w:sz w:val="16"/>
        </w:rPr>
        <w:t xml:space="preserve">ative </w:t>
      </w:r>
      <w:r w:rsidRPr="00DA1986">
        <w:rPr>
          <w:rStyle w:val="StyleUnderline"/>
          <w:highlight w:val="green"/>
        </w:rPr>
        <w:t>won 52.99%</w:t>
      </w:r>
      <w:r w:rsidRPr="00DA1986">
        <w:rPr>
          <w:rStyle w:val="StyleUnderline"/>
        </w:rPr>
        <w:t xml:space="preserve"> of ballots (</w:t>
      </w:r>
      <w:r w:rsidRPr="00DA1986">
        <w:rPr>
          <w:rStyle w:val="StyleUnderline"/>
          <w:highlight w:val="green"/>
        </w:rPr>
        <w:t>p</w:t>
      </w:r>
      <w:r w:rsidRPr="00DA1986">
        <w:rPr>
          <w:rStyle w:val="StyleUnderline"/>
        </w:rPr>
        <w:t xml:space="preserve">-value </w:t>
      </w:r>
      <w:r w:rsidRPr="00DA1986">
        <w:rPr>
          <w:rStyle w:val="StyleUnderline"/>
          <w:highlight w:val="green"/>
        </w:rPr>
        <w:t>&lt; 0.0001</w:t>
      </w:r>
      <w:r w:rsidRPr="00DA1986">
        <w:rPr>
          <w:rStyle w:val="StyleUnderline"/>
        </w:rPr>
        <w:t>)</w:t>
      </w:r>
      <w:r w:rsidRPr="00DA1986">
        <w:rPr>
          <w:sz w:val="16"/>
        </w:rPr>
        <w:t xml:space="preserve"> and 54.63% of upset rounds (p-value &lt; 0.0001). </w:t>
      </w:r>
      <w:r w:rsidRPr="00DA1986">
        <w:rPr>
          <w:rStyle w:val="StyleUnderline"/>
          <w:highlight w:val="green"/>
        </w:rPr>
        <w:t>This suggests the bias might be structural</w:t>
      </w:r>
      <w:r w:rsidRPr="00DA1986">
        <w:rPr>
          <w:sz w:val="16"/>
        </w:rPr>
        <w:t xml:space="preserve">, and not topic specific, </w:t>
      </w:r>
      <w:r w:rsidRPr="00DA1986">
        <w:rPr>
          <w:rStyle w:val="StyleUnderline"/>
          <w:highlight w:val="green"/>
        </w:rPr>
        <w:t>as this</w:t>
      </w:r>
      <w:r w:rsidRPr="00DA1986">
        <w:rPr>
          <w:rStyle w:val="StyleUnderline"/>
        </w:rPr>
        <w:t xml:space="preserve"> data </w:t>
      </w:r>
      <w:r w:rsidRPr="00DA1986">
        <w:rPr>
          <w:rStyle w:val="StyleUnderline"/>
          <w:highlight w:val="green"/>
        </w:rPr>
        <w:t>spans six</w:t>
      </w:r>
      <w:r w:rsidRPr="00DA1986">
        <w:rPr>
          <w:sz w:val="16"/>
        </w:rPr>
        <w:t xml:space="preserve"> different </w:t>
      </w:r>
      <w:r w:rsidRPr="00DA1986">
        <w:rPr>
          <w:rStyle w:val="StyleUnderline"/>
          <w:highlight w:val="green"/>
        </w:rPr>
        <w:t>topics</w:t>
      </w:r>
      <w:r w:rsidRPr="00DA1986">
        <w:rPr>
          <w:sz w:val="16"/>
        </w:rPr>
        <w:t>.</w:t>
      </w:r>
    </w:p>
    <w:p w14:paraId="392BC3B7" w14:textId="77777777" w:rsidR="0018594E" w:rsidRDefault="0018594E" w:rsidP="0018594E">
      <w:pPr>
        <w:pStyle w:val="Heading3"/>
      </w:pPr>
      <w:r>
        <w:t>Advantage</w:t>
      </w:r>
    </w:p>
    <w:p w14:paraId="5F0021D0" w14:textId="77777777" w:rsidR="0018594E" w:rsidRDefault="0018594E" w:rsidP="0018594E">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231E1CB4" w14:textId="77777777" w:rsidR="0018594E" w:rsidRPr="005B38BB" w:rsidRDefault="0018594E" w:rsidP="0018594E">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553FEDB2" w14:textId="77777777" w:rsidR="0018594E" w:rsidRPr="007E660D" w:rsidRDefault="0018594E" w:rsidP="0018594E">
      <w:pPr>
        <w:rPr>
          <w:sz w:val="16"/>
        </w:rPr>
      </w:pPr>
      <w:r w:rsidRPr="001B373A">
        <w:rPr>
          <w:highlight w:val="green"/>
          <w:u w:val="single"/>
        </w:rPr>
        <w:t>Drug companies</w:t>
      </w:r>
      <w:r w:rsidRPr="001B373A">
        <w:rPr>
          <w:sz w:val="16"/>
          <w:highlight w:val="green"/>
        </w:rPr>
        <w:t xml:space="preserve"> </w:t>
      </w:r>
      <w:r w:rsidRPr="001B373A">
        <w:rPr>
          <w:b/>
          <w:bCs/>
          <w:highlight w:val="green"/>
          <w:u w:val="single"/>
        </w:rPr>
        <w:t>have brought great innovations</w:t>
      </w:r>
      <w:r w:rsidRPr="001B373A">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1B373A">
        <w:rPr>
          <w:b/>
          <w:bCs/>
          <w:highlight w:val="green"/>
          <w:u w:val="single"/>
          <w:bdr w:val="single" w:sz="4" w:space="0" w:color="auto"/>
        </w:rPr>
        <w:t>But that’s not happening</w:t>
      </w:r>
      <w:r w:rsidRPr="007E660D">
        <w:rPr>
          <w:u w:val="single"/>
        </w:rPr>
        <w:t xml:space="preserve">. Instead, </w:t>
      </w:r>
      <w:r w:rsidRPr="001B373A">
        <w:rPr>
          <w:highlight w:val="green"/>
          <w:u w:val="single"/>
        </w:rPr>
        <w:t>drug companies build massive patent walls around their products</w:t>
      </w:r>
      <w:r w:rsidRPr="007E660D">
        <w:rPr>
          <w:u w:val="single"/>
        </w:rPr>
        <w:t xml:space="preserve">, </w:t>
      </w:r>
      <w:r w:rsidRPr="001B373A">
        <w:rPr>
          <w:highlight w:val="green"/>
          <w:u w:val="single"/>
        </w:rPr>
        <w:t>extending</w:t>
      </w:r>
      <w:r w:rsidRPr="007E660D">
        <w:rPr>
          <w:u w:val="single"/>
        </w:rPr>
        <w:t xml:space="preserve"> the </w:t>
      </w:r>
      <w:r w:rsidRPr="001B373A">
        <w:rPr>
          <w:highlight w:val="green"/>
          <w:u w:val="single"/>
        </w:rPr>
        <w:t xml:space="preserve">protection </w:t>
      </w:r>
      <w:r w:rsidRPr="001B373A">
        <w:rPr>
          <w:b/>
          <w:bCs/>
          <w:highlight w:val="green"/>
          <w:u w:val="single"/>
        </w:rPr>
        <w:t>over and over again</w:t>
      </w:r>
      <w:r w:rsidRPr="007E660D">
        <w:rPr>
          <w:sz w:val="16"/>
        </w:rPr>
        <w:t xml:space="preserve">. </w:t>
      </w:r>
      <w:r w:rsidRPr="007E660D">
        <w:rPr>
          <w:u w:val="single"/>
        </w:rPr>
        <w:t xml:space="preserve">Some modern </w:t>
      </w:r>
      <w:r w:rsidRPr="001B373A">
        <w:rPr>
          <w:highlight w:val="green"/>
          <w:u w:val="single"/>
        </w:rPr>
        <w:t xml:space="preserve">drugs have </w:t>
      </w:r>
      <w:r w:rsidRPr="007E660D">
        <w:rPr>
          <w:u w:val="single"/>
        </w:rPr>
        <w:t xml:space="preserve">an </w:t>
      </w:r>
      <w:r w:rsidRPr="001B373A">
        <w:rPr>
          <w:highlight w:val="green"/>
          <w:u w:val="single"/>
        </w:rPr>
        <w:t>avalanche of U.S. patents</w:t>
      </w:r>
      <w:r w:rsidRPr="007E660D">
        <w:rPr>
          <w:u w:val="single"/>
        </w:rPr>
        <w:t xml:space="preserve">, with </w:t>
      </w:r>
      <w:r w:rsidRPr="001B373A">
        <w:rPr>
          <w:highlight w:val="green"/>
          <w:u w:val="single"/>
        </w:rPr>
        <w:t xml:space="preserve">expiration dates </w:t>
      </w:r>
      <w:r w:rsidRPr="001B373A">
        <w:rPr>
          <w:b/>
          <w:bCs/>
          <w:highlight w:val="green"/>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1B373A">
        <w:rPr>
          <w:highlight w:val="green"/>
          <w:u w:val="single"/>
        </w:rPr>
        <w:t>Rather than rewarding innovation</w:t>
      </w:r>
      <w:r w:rsidRPr="007E660D">
        <w:rPr>
          <w:u w:val="single"/>
        </w:rPr>
        <w:t xml:space="preserve">, </w:t>
      </w:r>
      <w:r w:rsidRPr="001B373A">
        <w:rPr>
          <w:highlight w:val="green"/>
          <w:u w:val="single"/>
        </w:rPr>
        <w:t xml:space="preserve">our patent system is </w:t>
      </w:r>
      <w:r w:rsidRPr="007E660D">
        <w:rPr>
          <w:u w:val="single"/>
        </w:rPr>
        <w:t xml:space="preserve">now </w:t>
      </w:r>
      <w:r w:rsidRPr="001B373A">
        <w:rPr>
          <w:highlight w:val="green"/>
          <w:u w:val="single"/>
        </w:rPr>
        <w:t>largely repurposing drugs</w:t>
      </w:r>
      <w:r w:rsidRPr="007E660D">
        <w:rPr>
          <w:u w:val="single"/>
        </w:rPr>
        <w:t xml:space="preserve">. </w:t>
      </w:r>
      <w:r w:rsidRPr="001B373A">
        <w:rPr>
          <w:highlight w:val="green"/>
          <w:u w:val="single"/>
        </w:rPr>
        <w:t>Between 2005 and 2015</w:t>
      </w:r>
      <w:r w:rsidRPr="007E660D">
        <w:rPr>
          <w:u w:val="single"/>
        </w:rPr>
        <w:t xml:space="preserve">, </w:t>
      </w:r>
      <w:r w:rsidRPr="001B373A">
        <w:rPr>
          <w:b/>
          <w:bCs/>
          <w:highlight w:val="green"/>
          <w:u w:val="single"/>
        </w:rPr>
        <w:t>more than three-quarters</w:t>
      </w:r>
      <w:r w:rsidRPr="001B373A">
        <w:rPr>
          <w:highlight w:val="green"/>
          <w:u w:val="single"/>
        </w:rPr>
        <w:t xml:space="preserve"> of </w:t>
      </w:r>
      <w:r w:rsidRPr="007E660D">
        <w:rPr>
          <w:u w:val="single"/>
        </w:rPr>
        <w:t xml:space="preserve">the </w:t>
      </w:r>
      <w:r w:rsidRPr="001B373A">
        <w:rPr>
          <w:highlight w:val="green"/>
          <w:u w:val="single"/>
        </w:rPr>
        <w:t xml:space="preserve">drugs associated with new patents </w:t>
      </w:r>
      <w:r w:rsidRPr="001B373A">
        <w:rPr>
          <w:b/>
          <w:bCs/>
          <w:highlight w:val="green"/>
          <w:u w:val="single"/>
        </w:rPr>
        <w:t>were not new ones</w:t>
      </w:r>
      <w:r w:rsidRPr="001B373A">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1B373A">
        <w:rPr>
          <w:highlight w:val="green"/>
          <w:u w:val="single"/>
        </w:rPr>
        <w:t xml:space="preserve">new patents can be </w:t>
      </w:r>
      <w:r w:rsidRPr="001B373A">
        <w:rPr>
          <w:b/>
          <w:bCs/>
          <w:highlight w:val="green"/>
          <w:u w:val="single"/>
        </w:rPr>
        <w:t>obtained on minor tweaks</w:t>
      </w:r>
      <w:r w:rsidRPr="001B373A">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108EAA5F" w14:textId="77777777" w:rsidR="0018594E" w:rsidRDefault="0018594E" w:rsidP="0018594E">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14:paraId="4C2AB6C8" w14:textId="77777777" w:rsidR="0018594E" w:rsidRPr="005B38BB" w:rsidRDefault="0018594E" w:rsidP="0018594E">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10"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1DB3004F" w14:textId="77777777" w:rsidR="0018594E" w:rsidRDefault="0018594E" w:rsidP="0018594E">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1B373A">
        <w:rPr>
          <w:highlight w:val="green"/>
          <w:u w:val="single"/>
        </w:rPr>
        <w:t>current</w:t>
      </w:r>
      <w:r w:rsidRPr="007E660D">
        <w:rPr>
          <w:sz w:val="16"/>
        </w:rPr>
        <w:t xml:space="preserve"> </w:t>
      </w:r>
      <w:r w:rsidRPr="001B373A">
        <w:rPr>
          <w:highlight w:val="green"/>
          <w:u w:val="single"/>
        </w:rPr>
        <w:t>state of affairs</w:t>
      </w:r>
      <w:r w:rsidRPr="007E660D">
        <w:rPr>
          <w:sz w:val="16"/>
        </w:rPr>
        <w:t xml:space="preserve"> </w:t>
      </w:r>
      <w:r w:rsidRPr="001B373A">
        <w:rPr>
          <w:b/>
          <w:bCs/>
          <w:highlight w:val="green"/>
          <w:u w:val="single"/>
          <w:bdr w:val="single" w:sz="4" w:space="0" w:color="auto"/>
        </w:rPr>
        <w:t>is harming innovation</w:t>
      </w:r>
      <w:r w:rsidRPr="007E660D">
        <w:rPr>
          <w:sz w:val="16"/>
        </w:rPr>
        <w:t xml:space="preserve"> in tangible ways. </w:t>
      </w:r>
      <w:r w:rsidRPr="001B373A">
        <w:rPr>
          <w:highlight w:val="green"/>
          <w:u w:val="single"/>
        </w:rPr>
        <w:t>Rather than creating new medicines</w:t>
      </w:r>
      <w:r w:rsidRPr="007E660D">
        <w:rPr>
          <w:sz w:val="16"/>
        </w:rPr>
        <w:t>—sallying forth into new frontiers for the benefit of society—</w:t>
      </w:r>
      <w:r w:rsidRPr="001B373A">
        <w:rPr>
          <w:rStyle w:val="StyleUnderline"/>
          <w:sz w:val="24"/>
          <w:highlight w:val="green"/>
        </w:rPr>
        <w:t xml:space="preserve">drug companies are focusing </w:t>
      </w:r>
      <w:r w:rsidRPr="007E660D">
        <w:rPr>
          <w:rStyle w:val="StyleUnderline"/>
          <w:sz w:val="24"/>
        </w:rPr>
        <w:t xml:space="preserve">their </w:t>
      </w:r>
      <w:r w:rsidRPr="001B373A">
        <w:rPr>
          <w:rStyle w:val="StyleUnderline"/>
          <w:sz w:val="24"/>
          <w:highlight w:val="green"/>
        </w:rPr>
        <w:t xml:space="preserve">time and effort extending </w:t>
      </w:r>
      <w:r w:rsidRPr="001B373A">
        <w:rPr>
          <w:rStyle w:val="StyleUnderline"/>
          <w:bCs/>
          <w:sz w:val="24"/>
          <w:highlight w:val="green"/>
          <w:bdr w:val="single" w:sz="4" w:space="0" w:color="auto"/>
        </w:rPr>
        <w:t>the patent life of old products</w:t>
      </w:r>
      <w:r w:rsidRPr="007E660D">
        <w:rPr>
          <w:rStyle w:val="StyleUnderline"/>
          <w:sz w:val="24"/>
        </w:rPr>
        <w:t>.</w:t>
      </w:r>
      <w:r w:rsidRPr="007E660D">
        <w:rPr>
          <w:sz w:val="16"/>
        </w:rPr>
        <w:t xml:space="preserve"> </w:t>
      </w:r>
      <w:r w:rsidRPr="001B373A">
        <w:rPr>
          <w:rStyle w:val="StyleUnderline"/>
          <w:sz w:val="24"/>
          <w:highlight w:val="green"/>
        </w:rPr>
        <w:t>This</w:t>
      </w:r>
      <w:r w:rsidRPr="007E660D">
        <w:rPr>
          <w:sz w:val="16"/>
        </w:rPr>
        <w:t xml:space="preserve">, of course, </w:t>
      </w:r>
      <w:r w:rsidRPr="001B373A">
        <w:rPr>
          <w:rStyle w:val="StyleUnderline"/>
          <w:sz w:val="24"/>
          <w:highlight w:val="green"/>
        </w:rPr>
        <w:t xml:space="preserve">is not </w:t>
      </w:r>
      <w:r w:rsidRPr="007E660D">
        <w:rPr>
          <w:rStyle w:val="StyleUnderline"/>
          <w:sz w:val="24"/>
        </w:rPr>
        <w:t xml:space="preserve">the </w:t>
      </w:r>
      <w:r w:rsidRPr="001B373A">
        <w:rPr>
          <w:rStyle w:val="StyleUnderline"/>
          <w:sz w:val="24"/>
          <w:highlight w:val="green"/>
        </w:rPr>
        <w:t xml:space="preserve">innovation </w:t>
      </w:r>
      <w:r w:rsidRPr="007E660D">
        <w:rPr>
          <w:rStyle w:val="StyleUnderline"/>
          <w:sz w:val="24"/>
        </w:rPr>
        <w:t>one would hope for</w:t>
      </w:r>
      <w:r w:rsidRPr="007E660D">
        <w:rPr>
          <w:sz w:val="16"/>
        </w:rPr>
        <w:t xml:space="preserve">. </w:t>
      </w:r>
      <w:r w:rsidRPr="007E660D">
        <w:rPr>
          <w:u w:val="single"/>
        </w:rPr>
        <w:t xml:space="preserve">The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1B373A">
        <w:rPr>
          <w:rStyle w:val="StyleUnderline"/>
          <w:sz w:val="24"/>
          <w:highlight w:val="green"/>
        </w:rPr>
        <w:t>78% of the drugs associated with new patents</w:t>
      </w:r>
      <w:r w:rsidRPr="001B373A">
        <w:rPr>
          <w:highlight w:val="green"/>
          <w:u w:val="single"/>
        </w:rPr>
        <w:t xml:space="preserve"> </w:t>
      </w:r>
      <w:r w:rsidRPr="007E660D">
        <w:rPr>
          <w:u w:val="single"/>
        </w:rPr>
        <w:t xml:space="preserve">in the FDA’s records </w:t>
      </w:r>
      <w:r w:rsidRPr="001B373A">
        <w:rPr>
          <w:rStyle w:val="StyleUnderline"/>
          <w:bCs/>
          <w:sz w:val="24"/>
          <w:highlight w:val="green"/>
          <w:bdr w:val="single" w:sz="4" w:space="0" w:color="auto"/>
        </w:rPr>
        <w:t>were not new drugs</w:t>
      </w:r>
      <w:r w:rsidRPr="001B373A">
        <w:rPr>
          <w:rStyle w:val="StyleUnderline"/>
          <w:sz w:val="24"/>
          <w:highlight w:val="green"/>
        </w:rPr>
        <w:t xml:space="preserve"> </w:t>
      </w:r>
      <w:r w:rsidRPr="007E660D">
        <w:rPr>
          <w:u w:val="single"/>
        </w:rPr>
        <w:t xml:space="preserve">coming on the market, </w:t>
      </w:r>
      <w:r w:rsidRPr="001B373A">
        <w:rPr>
          <w:highlight w:val="green"/>
          <w:u w:val="single"/>
        </w:rPr>
        <w:t>but existing drugs</w:t>
      </w:r>
      <w:r w:rsidRPr="007E660D">
        <w:rPr>
          <w:u w:val="single"/>
        </w:rPr>
        <w:t xml:space="preserve">. In some years, the percentage </w:t>
      </w:r>
      <w:r w:rsidRPr="001B373A">
        <w:rPr>
          <w:highlight w:val="green"/>
          <w:u w:val="single"/>
        </w:rPr>
        <w:t>reached as high as 80%</w:t>
      </w:r>
      <w:r w:rsidRPr="007E660D">
        <w:rPr>
          <w:u w:val="single"/>
        </w:rPr>
        <w:t>.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1B373A">
        <w:rPr>
          <w:rStyle w:val="StyleUnderline"/>
          <w:sz w:val="24"/>
          <w:highlight w:val="green"/>
        </w:rPr>
        <w:t xml:space="preserve">40% of all drugs </w:t>
      </w:r>
      <w:r w:rsidRPr="007E660D">
        <w:rPr>
          <w:u w:val="single"/>
        </w:rPr>
        <w:t xml:space="preserve">available on the market </w:t>
      </w:r>
      <w:r w:rsidRPr="001B373A">
        <w:rPr>
          <w:rStyle w:val="StyleUnderline"/>
          <w:sz w:val="24"/>
          <w:highlight w:val="green"/>
        </w:rPr>
        <w:t xml:space="preserve">created </w:t>
      </w:r>
      <w:r w:rsidRPr="007E660D">
        <w:rPr>
          <w:rStyle w:val="StyleUnderline"/>
          <w:sz w:val="24"/>
        </w:rPr>
        <w:t xml:space="preserve">additional </w:t>
      </w:r>
      <w:r w:rsidRPr="001B373A">
        <w:rPr>
          <w:rStyle w:val="StyleUnderline"/>
          <w:sz w:val="24"/>
          <w:highlight w:val="green"/>
        </w:rPr>
        <w:t xml:space="preserve">market barriers by </w:t>
      </w:r>
      <w:r w:rsidRPr="001B373A">
        <w:rPr>
          <w:rStyle w:val="StyleUnderline"/>
          <w:bCs/>
          <w:sz w:val="24"/>
          <w:highlight w:val="green"/>
        </w:rPr>
        <w:t>having patents or exclusivities added</w:t>
      </w:r>
      <w:r w:rsidRPr="001B373A">
        <w:rPr>
          <w:rStyle w:val="StyleUnderline"/>
          <w:sz w:val="24"/>
          <w:highlight w:val="green"/>
        </w:rPr>
        <w:t xml:space="preserve"> </w:t>
      </w:r>
      <w:r w:rsidRPr="007E660D">
        <w:rPr>
          <w:u w:val="single"/>
        </w:rPr>
        <w:t xml:space="preserve">to them. </w:t>
      </w:r>
      <w:r w:rsidRPr="001B373A">
        <w:rPr>
          <w:highlight w:val="green"/>
          <w:u w:val="single"/>
        </w:rPr>
        <w:t xml:space="preserve">Many </w:t>
      </w:r>
      <w:r w:rsidRPr="007E660D">
        <w:rPr>
          <w:u w:val="single"/>
        </w:rPr>
        <w:t xml:space="preserve">of the drugs adding to the Orange Book </w:t>
      </w:r>
      <w:r w:rsidRPr="001B373A">
        <w:rPr>
          <w:highlight w:val="green"/>
          <w:u w:val="single"/>
        </w:rPr>
        <w:t>are ‘serial offenders’</w:t>
      </w:r>
      <w:r w:rsidRPr="007E660D">
        <w:rPr>
          <w:u w:val="single"/>
        </w:rPr>
        <w:t>—returning to the well repeatedly for new patents and exclusivities</w:t>
      </w:r>
      <w:r w:rsidRPr="007E660D">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7E660D">
        <w:rPr>
          <w:u w:val="single"/>
        </w:rPr>
        <w:t xml:space="preserve">Similarly, the number of drugs with five or more added patents has also doubled. </w:t>
      </w:r>
      <w:r w:rsidRPr="007E660D">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771F8E85" w14:textId="77777777" w:rsidR="0018594E" w:rsidRDefault="0018594E" w:rsidP="0018594E">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10AB6A86" w14:textId="77777777" w:rsidR="0018594E" w:rsidRPr="00791206" w:rsidRDefault="0018594E" w:rsidP="0018594E">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1"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1B2240DE" w14:textId="77777777" w:rsidR="0018594E" w:rsidRPr="00E974A9" w:rsidRDefault="0018594E" w:rsidP="0018594E">
      <w:pPr>
        <w:rPr>
          <w:sz w:val="16"/>
        </w:rPr>
      </w:pPr>
      <w:r w:rsidRPr="00E974A9">
        <w:rPr>
          <w:u w:val="single"/>
        </w:rPr>
        <w:t>In 2011, Elsa Dixler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1B373A">
        <w:rPr>
          <w:highlight w:val="green"/>
          <w:u w:val="single"/>
        </w:rPr>
        <w:t xml:space="preserve">Revlimid should have </w:t>
      </w:r>
      <w:r w:rsidRPr="001B373A">
        <w:rPr>
          <w:b/>
          <w:bCs/>
          <w:highlight w:val="green"/>
          <w:u w:val="single"/>
        </w:rPr>
        <w:t>been subject to competition</w:t>
      </w:r>
      <w:r w:rsidRPr="001B373A">
        <w:rPr>
          <w:highlight w:val="green"/>
          <w:u w:val="single"/>
        </w:rPr>
        <w:t xml:space="preserve"> </w:t>
      </w:r>
      <w:r w:rsidRPr="00E974A9">
        <w:rPr>
          <w:u w:val="single"/>
        </w:rPr>
        <w:t xml:space="preserve">from generic drug makers starting </w:t>
      </w:r>
      <w:r w:rsidRPr="001B373A">
        <w:rPr>
          <w:highlight w:val="green"/>
          <w:u w:val="single"/>
        </w:rPr>
        <w:t>in 2009</w:t>
      </w:r>
      <w:r w:rsidRPr="00E974A9">
        <w:rPr>
          <w:u w:val="single"/>
        </w:rPr>
        <w:t>, bringing down its cost by many orders of magnitude</w:t>
      </w:r>
      <w:r w:rsidRPr="00E974A9">
        <w:rPr>
          <w:sz w:val="16"/>
        </w:rPr>
        <w:t xml:space="preserve">. But </w:t>
      </w:r>
      <w:r w:rsidRPr="001B373A">
        <w:rPr>
          <w:highlight w:val="green"/>
          <w:u w:val="single"/>
        </w:rPr>
        <w:t>by obtaining</w:t>
      </w:r>
      <w:r w:rsidRPr="001B373A">
        <w:rPr>
          <w:sz w:val="16"/>
          <w:highlight w:val="green"/>
        </w:rPr>
        <w:t xml:space="preserve"> </w:t>
      </w:r>
      <w:r w:rsidRPr="001B373A">
        <w:rPr>
          <w:b/>
          <w:bCs/>
          <w:highlight w:val="gree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1B373A">
        <w:rPr>
          <w:highlight w:val="green"/>
          <w:u w:val="single"/>
        </w:rPr>
        <w:t>its manufacturer</w:t>
      </w:r>
      <w:r w:rsidRPr="00E974A9">
        <w:rPr>
          <w:u w:val="single"/>
        </w:rPr>
        <w:t xml:space="preserve">, Celgene, has </w:t>
      </w:r>
      <w:r w:rsidRPr="001B373A">
        <w:rPr>
          <w:highlight w:val="green"/>
          <w:u w:val="single"/>
        </w:rPr>
        <w:t xml:space="preserve">extended </w:t>
      </w:r>
      <w:r w:rsidRPr="00E974A9">
        <w:rPr>
          <w:u w:val="single"/>
        </w:rPr>
        <w:t xml:space="preserve">the drug’s </w:t>
      </w:r>
      <w:r w:rsidRPr="001B373A">
        <w:rPr>
          <w:b/>
          <w:bCs/>
          <w:highlight w:val="green"/>
          <w:u w:val="single"/>
          <w:bdr w:val="single" w:sz="4" w:space="0" w:color="auto"/>
        </w:rPr>
        <w:t>monopoly</w:t>
      </w:r>
      <w:r w:rsidRPr="001B373A">
        <w:rPr>
          <w:highlight w:val="green"/>
          <w:u w:val="single"/>
          <w:bdr w:val="single" w:sz="4" w:space="0" w:color="auto"/>
        </w:rPr>
        <w:t xml:space="preserve"> </w:t>
      </w:r>
      <w:r w:rsidRPr="001B373A">
        <w:rPr>
          <w:b/>
          <w:bCs/>
          <w:highlight w:val="green"/>
          <w:u w:val="single"/>
          <w:bdr w:val="single" w:sz="4" w:space="0" w:color="auto"/>
        </w:rPr>
        <w:t>period</w:t>
      </w:r>
      <w:r w:rsidRPr="001B373A">
        <w:rPr>
          <w:highlight w:val="green"/>
          <w:u w:val="single"/>
          <w:bdr w:val="single" w:sz="4" w:space="0" w:color="auto"/>
        </w:rPr>
        <w:t xml:space="preserve"> </w:t>
      </w:r>
      <w:r w:rsidRPr="001B373A">
        <w:rPr>
          <w:b/>
          <w:bCs/>
          <w:highlight w:val="green"/>
          <w:u w:val="single"/>
          <w:bdr w:val="single" w:sz="4" w:space="0" w:color="auto"/>
        </w:rPr>
        <w:t>by 18 years</w:t>
      </w:r>
      <w:r w:rsidRPr="001B373A">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1B373A">
        <w:rPr>
          <w:b/>
          <w:bCs/>
          <w:highlight w:val="green"/>
          <w:u w:val="single"/>
          <w:bdr w:val="single" w:sz="4" w:space="0" w:color="auto"/>
        </w:rPr>
        <w:t>squeezing people with cancer</w:t>
      </w:r>
      <w:r w:rsidRPr="00E974A9">
        <w:rPr>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Dixler said, “but when I hear other people’s stories, I feel very lucky. A lot of people have been devastated financially.” </w:t>
      </w: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1B373A">
        <w:rPr>
          <w:highlight w:val="green"/>
          <w:u w:val="single"/>
        </w:rPr>
        <w:t xml:space="preserve">most commonly </w:t>
      </w:r>
      <w:r w:rsidRPr="00E974A9">
        <w:rPr>
          <w:u w:val="single"/>
        </w:rPr>
        <w:t xml:space="preserve">used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1B373A">
        <w:rPr>
          <w:highlight w:val="green"/>
          <w:u w:val="single"/>
        </w:rPr>
        <w:t xml:space="preserve">Competition is </w:t>
      </w:r>
      <w:r w:rsidRPr="00E974A9">
        <w:rPr>
          <w:u w:val="single"/>
        </w:rPr>
        <w:t xml:space="preserve">the backbone of the U.S. economy. But it’s </w:t>
      </w:r>
      <w:r w:rsidRPr="001B373A">
        <w:rPr>
          <w:highlight w:val="green"/>
          <w:u w:val="single"/>
        </w:rPr>
        <w:t xml:space="preserve">not what we’re </w:t>
      </w:r>
      <w:r w:rsidRPr="001B373A">
        <w:rPr>
          <w:b/>
          <w:bCs/>
          <w:highlight w:val="green"/>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1B373A">
        <w:rPr>
          <w:b/>
          <w:sz w:val="26"/>
          <w:highlight w:val="green"/>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1B373A">
        <w:rPr>
          <w:b/>
          <w:sz w:val="26"/>
          <w:highlight w:val="green"/>
          <w:u w:val="single"/>
        </w:rPr>
        <w:t>We erred on the side of underrepresenting the evergreen gain</w:t>
      </w:r>
      <w:r w:rsidRPr="001B373A">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PrEP,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0C1F423E" w14:textId="77777777" w:rsidR="0018594E" w:rsidRDefault="0018594E" w:rsidP="0018594E">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263D03D7" w14:textId="77777777" w:rsidR="0018594E" w:rsidRPr="00E2724F" w:rsidRDefault="0018594E" w:rsidP="0018594E">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2" w:history="1">
        <w:r w:rsidRPr="004D0B79">
          <w:rPr>
            <w:rStyle w:val="Hyperlink"/>
          </w:rPr>
          <w:t>https://abcnews.go.com/Health/amidst-superbug-crisis-scientists-urge-innovation/story?id=62763415</w:t>
        </w:r>
      </w:hyperlink>
      <w:r>
        <w:t xml:space="preserve">] Dhruv </w:t>
      </w:r>
    </w:p>
    <w:p w14:paraId="0DC9153E" w14:textId="77777777" w:rsidR="0018594E" w:rsidRPr="001948D4" w:rsidRDefault="00441792" w:rsidP="0018594E">
      <w:pPr>
        <w:rPr>
          <w:sz w:val="16"/>
        </w:rPr>
      </w:pPr>
      <w:hyperlink r:id="rId13" w:tgtFrame="_blank" w:history="1">
        <w:r w:rsidR="0018594E" w:rsidRPr="00E2724F">
          <w:rPr>
            <w:rStyle w:val="StyleUnderline"/>
          </w:rPr>
          <w:t>The United Nations</w:t>
        </w:r>
      </w:hyperlink>
      <w:r w:rsidR="0018594E">
        <w:t xml:space="preserve"> </w:t>
      </w:r>
      <w:r w:rsidR="0018594E" w:rsidRPr="003C32B5">
        <w:rPr>
          <w:sz w:val="16"/>
        </w:rPr>
        <w:t xml:space="preserve">has </w:t>
      </w:r>
      <w:r w:rsidR="0018594E" w:rsidRPr="00E2724F">
        <w:rPr>
          <w:rStyle w:val="StyleUnderline"/>
        </w:rPr>
        <w:t xml:space="preserve">called </w:t>
      </w:r>
      <w:r w:rsidR="0018594E" w:rsidRPr="003C32B5">
        <w:rPr>
          <w:rStyle w:val="Emphasis"/>
        </w:rPr>
        <w:t>antimicrobial resistance</w:t>
      </w:r>
      <w:r w:rsidR="0018594E" w:rsidRPr="00E2724F">
        <w:rPr>
          <w:rStyle w:val="StyleUnderline"/>
        </w:rPr>
        <w:t xml:space="preserve"> a “</w:t>
      </w:r>
      <w:r w:rsidR="0018594E" w:rsidRPr="003C32B5">
        <w:rPr>
          <w:rStyle w:val="Emphasis"/>
        </w:rPr>
        <w:t>global crisis</w:t>
      </w:r>
      <w:r w:rsidR="0018594E" w:rsidRPr="003C32B5">
        <w:rPr>
          <w:sz w:val="16"/>
        </w:rPr>
        <w:t>.”</w:t>
      </w:r>
      <w:r w:rsidR="0018594E">
        <w:rPr>
          <w:sz w:val="16"/>
        </w:rPr>
        <w:t xml:space="preserve"> </w:t>
      </w:r>
      <w:r w:rsidR="0018594E" w:rsidRPr="00E2724F">
        <w:rPr>
          <w:rStyle w:val="StyleUnderline"/>
        </w:rPr>
        <w:t xml:space="preserve">With </w:t>
      </w:r>
      <w:r w:rsidR="0018594E" w:rsidRPr="001B373A">
        <w:rPr>
          <w:rStyle w:val="StyleUnderline"/>
          <w:highlight w:val="green"/>
        </w:rPr>
        <w:t xml:space="preserve">the </w:t>
      </w:r>
      <w:hyperlink r:id="rId14" w:tgtFrame="_blank" w:history="1">
        <w:r w:rsidR="0018594E" w:rsidRPr="001B373A">
          <w:rPr>
            <w:rStyle w:val="StyleUnderline"/>
            <w:highlight w:val="green"/>
          </w:rPr>
          <w:t>rise in superbugs</w:t>
        </w:r>
      </w:hyperlink>
      <w:r w:rsidR="0018594E">
        <w:rPr>
          <w:rStyle w:val="StyleUnderline"/>
        </w:rPr>
        <w:t xml:space="preserve"> </w:t>
      </w:r>
      <w:r w:rsidR="0018594E" w:rsidRPr="00E2724F">
        <w:rPr>
          <w:rStyle w:val="StyleUnderline"/>
        </w:rPr>
        <w:t>across the globe</w:t>
      </w:r>
      <w:r w:rsidR="0018594E" w:rsidRPr="003C32B5">
        <w:rPr>
          <w:sz w:val="16"/>
        </w:rPr>
        <w:t xml:space="preserve">, common </w:t>
      </w:r>
      <w:r w:rsidR="0018594E" w:rsidRPr="00E2724F">
        <w:rPr>
          <w:rStyle w:val="StyleUnderline"/>
        </w:rPr>
        <w:t>infections are becoming harder to treat</w:t>
      </w:r>
      <w:r w:rsidR="0018594E" w:rsidRPr="003C32B5">
        <w:rPr>
          <w:sz w:val="16"/>
        </w:rPr>
        <w:t xml:space="preserve">, </w:t>
      </w:r>
      <w:r w:rsidR="0018594E" w:rsidRPr="00E2724F">
        <w:rPr>
          <w:rStyle w:val="StyleUnderline"/>
        </w:rPr>
        <w:t>and lifesaving procedures riskier</w:t>
      </w:r>
      <w:r w:rsidR="0018594E" w:rsidRPr="003C32B5">
        <w:rPr>
          <w:sz w:val="16"/>
        </w:rPr>
        <w:t xml:space="preserve"> to perform. </w:t>
      </w:r>
      <w:r w:rsidR="0018594E" w:rsidRPr="003C32B5">
        <w:rPr>
          <w:rStyle w:val="Emphasis"/>
        </w:rPr>
        <w:t>Drug-resistant infections</w:t>
      </w:r>
      <w:r w:rsidR="0018594E" w:rsidRPr="00E2724F">
        <w:rPr>
          <w:rStyle w:val="StyleUnderline"/>
        </w:rPr>
        <w:t xml:space="preserve"> result in</w:t>
      </w:r>
      <w:r w:rsidR="0018594E" w:rsidRPr="003C32B5">
        <w:rPr>
          <w:sz w:val="16"/>
        </w:rPr>
        <w:t xml:space="preserve"> about </w:t>
      </w:r>
      <w:r w:rsidR="0018594E" w:rsidRPr="00E2724F">
        <w:rPr>
          <w:rStyle w:val="StyleUnderline"/>
        </w:rPr>
        <w:t>700,000 deaths per year</w:t>
      </w:r>
      <w:r w:rsidR="0018594E" w:rsidRPr="003C32B5">
        <w:rPr>
          <w:sz w:val="16"/>
        </w:rPr>
        <w:t>, with at least 230,000 of those deaths due to multidrug resistant tuberculosis,</w:t>
      </w:r>
      <w:r w:rsidR="0018594E">
        <w:rPr>
          <w:sz w:val="16"/>
        </w:rPr>
        <w:t xml:space="preserve"> </w:t>
      </w:r>
      <w:hyperlink r:id="rId15" w:tgtFrame="_blank" w:history="1">
        <w:r w:rsidR="0018594E" w:rsidRPr="00E2724F">
          <w:rPr>
            <w:rStyle w:val="StyleUnderline"/>
          </w:rPr>
          <w:t>according to</w:t>
        </w:r>
        <w:r w:rsidR="0018594E" w:rsidRPr="003C32B5">
          <w:rPr>
            <w:rStyle w:val="Hyperlink"/>
            <w:sz w:val="16"/>
          </w:rPr>
          <w:t xml:space="preserve"> a groundbreaking report from </w:t>
        </w:r>
        <w:r w:rsidR="0018594E" w:rsidRPr="003C32B5">
          <w:rPr>
            <w:rStyle w:val="StyleUnderline"/>
          </w:rPr>
          <w:t>the World Health Organization (WHO).</w:t>
        </w:r>
      </w:hyperlink>
      <w:r w:rsidR="0018594E">
        <w:rPr>
          <w:sz w:val="16"/>
        </w:rPr>
        <w:t xml:space="preserve"> </w:t>
      </w:r>
      <w:r w:rsidR="0018594E" w:rsidRPr="003C32B5">
        <w:rPr>
          <w:sz w:val="16"/>
        </w:rPr>
        <w:t xml:space="preserve">Given that antibiotic resistance is present in every country, </w:t>
      </w:r>
      <w:r w:rsidR="0018594E" w:rsidRPr="003C32B5">
        <w:rPr>
          <w:rStyle w:val="StyleUnderline"/>
        </w:rPr>
        <w:t>antimicrobial resistance</w:t>
      </w:r>
      <w:r w:rsidR="0018594E" w:rsidRPr="003C32B5">
        <w:rPr>
          <w:sz w:val="16"/>
        </w:rPr>
        <w:t xml:space="preserve"> (AMR) now </w:t>
      </w:r>
      <w:r w:rsidR="0018594E" w:rsidRPr="001B373A">
        <w:rPr>
          <w:rStyle w:val="StyleUnderline"/>
          <w:highlight w:val="green"/>
        </w:rPr>
        <w:t xml:space="preserve">represents a </w:t>
      </w:r>
      <w:r w:rsidR="0018594E" w:rsidRPr="001B373A">
        <w:rPr>
          <w:rStyle w:val="Emphasis"/>
          <w:highlight w:val="green"/>
        </w:rPr>
        <w:t>global health crisis</w:t>
      </w:r>
      <w:r w:rsidR="0018594E" w:rsidRPr="003C32B5">
        <w:rPr>
          <w:sz w:val="16"/>
        </w:rPr>
        <w:t>, according to the UN, which has urged immediate, coordinated and global action to prevent a potentially devastating health and financial crisis.</w:t>
      </w:r>
      <w:r w:rsidR="0018594E">
        <w:rPr>
          <w:sz w:val="16"/>
        </w:rPr>
        <w:t xml:space="preserve"> </w:t>
      </w:r>
      <w:r w:rsidR="0018594E" w:rsidRPr="003C32B5">
        <w:rPr>
          <w:rStyle w:val="StyleUnderline"/>
        </w:rPr>
        <w:t xml:space="preserve">With the </w:t>
      </w:r>
      <w:r w:rsidR="0018594E" w:rsidRPr="001B373A">
        <w:rPr>
          <w:rStyle w:val="Emphasis"/>
          <w:highlight w:val="green"/>
        </w:rPr>
        <w:t>rising</w:t>
      </w:r>
      <w:r w:rsidR="0018594E" w:rsidRPr="003C32B5">
        <w:rPr>
          <w:rStyle w:val="Emphasis"/>
        </w:rPr>
        <w:t xml:space="preserve"> rates</w:t>
      </w:r>
      <w:r w:rsidR="0018594E" w:rsidRPr="003C32B5">
        <w:rPr>
          <w:rStyle w:val="StyleUnderline"/>
        </w:rPr>
        <w:t xml:space="preserve"> of </w:t>
      </w:r>
      <w:r w:rsidR="0018594E" w:rsidRPr="001B373A">
        <w:rPr>
          <w:rStyle w:val="StyleUnderline"/>
          <w:highlight w:val="green"/>
        </w:rPr>
        <w:t>AMR</w:t>
      </w:r>
      <w:r w:rsidR="0018594E" w:rsidRPr="003C32B5">
        <w:rPr>
          <w:sz w:val="16"/>
        </w:rPr>
        <w:t xml:space="preserve"> -- including antivirals, antibiotics, and antifungals -- </w:t>
      </w:r>
      <w:r w:rsidR="0018594E" w:rsidRPr="003C32B5">
        <w:rPr>
          <w:rStyle w:val="StyleUnderline"/>
        </w:rPr>
        <w:t xml:space="preserve">estimates from the WHO show that AMR </w:t>
      </w:r>
      <w:r w:rsidR="0018594E" w:rsidRPr="001B373A">
        <w:rPr>
          <w:rStyle w:val="StyleUnderline"/>
          <w:highlight w:val="green"/>
        </w:rPr>
        <w:t xml:space="preserve">may cause </w:t>
      </w:r>
      <w:r w:rsidR="0018594E" w:rsidRPr="001B373A">
        <w:rPr>
          <w:rStyle w:val="Emphasis"/>
          <w:highlight w:val="green"/>
        </w:rPr>
        <w:t>10 million deaths every year</w:t>
      </w:r>
      <w:r w:rsidR="0018594E" w:rsidRPr="003C32B5">
        <w:rPr>
          <w:sz w:val="16"/>
        </w:rPr>
        <w:t xml:space="preserve"> by 2050, send 24 million people into extreme poverty by 2030, </w:t>
      </w:r>
      <w:r w:rsidR="0018594E" w:rsidRPr="003C32B5">
        <w:rPr>
          <w:rStyle w:val="StyleUnderline"/>
        </w:rPr>
        <w:t>and lead to a financial crisis as severe as</w:t>
      </w:r>
      <w:r w:rsidR="0018594E" w:rsidRPr="003C32B5">
        <w:rPr>
          <w:sz w:val="16"/>
        </w:rPr>
        <w:t xml:space="preserve"> the on the U.S. experienced in </w:t>
      </w:r>
      <w:r w:rsidR="0018594E" w:rsidRPr="003C32B5">
        <w:rPr>
          <w:rStyle w:val="StyleUnderline"/>
        </w:rPr>
        <w:t>2008</w:t>
      </w:r>
      <w:r w:rsidR="0018594E" w:rsidRPr="003C32B5">
        <w:rPr>
          <w:sz w:val="16"/>
        </w:rPr>
        <w:t>.</w:t>
      </w:r>
      <w:r w:rsidR="0018594E">
        <w:rPr>
          <w:sz w:val="16"/>
        </w:rPr>
        <w:t xml:space="preserve"> </w:t>
      </w:r>
      <w:r w:rsidR="0018594E" w:rsidRPr="003C32B5">
        <w:rPr>
          <w:rStyle w:val="StyleUnderline"/>
        </w:rPr>
        <w:t xml:space="preserve">Antimicrobial </w:t>
      </w:r>
      <w:r w:rsidR="0018594E" w:rsidRPr="001B373A">
        <w:rPr>
          <w:rStyle w:val="StyleUnderline"/>
          <w:highlight w:val="green"/>
        </w:rPr>
        <w:t>resistance develops when germs</w:t>
      </w:r>
      <w:r w:rsidR="0018594E" w:rsidRPr="003C32B5">
        <w:rPr>
          <w:sz w:val="16"/>
        </w:rPr>
        <w:t xml:space="preserve"> like bacteria and fungi are able to “</w:t>
      </w:r>
      <w:r w:rsidR="0018594E" w:rsidRPr="001B373A">
        <w:rPr>
          <w:rStyle w:val="StyleUnderline"/>
          <w:highlight w:val="green"/>
        </w:rPr>
        <w:t>defeat</w:t>
      </w:r>
      <w:r w:rsidR="0018594E" w:rsidRPr="003C32B5">
        <w:rPr>
          <w:sz w:val="16"/>
        </w:rPr>
        <w:t xml:space="preserve"> the </w:t>
      </w:r>
      <w:r w:rsidR="0018594E" w:rsidRPr="001B373A">
        <w:rPr>
          <w:rStyle w:val="StyleUnderline"/>
          <w:highlight w:val="green"/>
        </w:rPr>
        <w:t>drugs</w:t>
      </w:r>
      <w:r w:rsidR="0018594E" w:rsidRPr="003C32B5">
        <w:rPr>
          <w:rStyle w:val="StyleUnderline"/>
        </w:rPr>
        <w:t xml:space="preserve"> designed to kill them</w:t>
      </w:r>
      <w:r w:rsidR="0018594E" w:rsidRPr="003C32B5">
        <w:rPr>
          <w:sz w:val="16"/>
        </w:rPr>
        <w:t xml:space="preserve">,” according to the Centers for Disease Control and Prevention. Through a biologic “survival of the fittest,” </w:t>
      </w:r>
      <w:r w:rsidR="0018594E" w:rsidRPr="003C32B5">
        <w:rPr>
          <w:rStyle w:val="StyleUnderline"/>
        </w:rPr>
        <w:t>germs</w:t>
      </w:r>
      <w:r w:rsidR="0018594E" w:rsidRPr="003C32B5">
        <w:rPr>
          <w:sz w:val="16"/>
        </w:rPr>
        <w:t xml:space="preserve"> that are </w:t>
      </w:r>
      <w:r w:rsidR="0018594E" w:rsidRPr="003C32B5">
        <w:rPr>
          <w:rStyle w:val="StyleUnderline"/>
        </w:rPr>
        <w:t xml:space="preserve">not killed by antimicrobials and </w:t>
      </w:r>
      <w:r w:rsidR="0018594E" w:rsidRPr="003C32B5">
        <w:rPr>
          <w:rStyle w:val="Emphasis"/>
        </w:rPr>
        <w:t>continue to grow</w:t>
      </w:r>
      <w:r w:rsidR="0018594E" w:rsidRPr="003C32B5">
        <w:rPr>
          <w:sz w:val="16"/>
        </w:rPr>
        <w:t xml:space="preserve">. WHO explains that “poor infection control, inadequate sanitary conditions and inappropriate food handling encourage the spread” of AMR, </w:t>
      </w:r>
      <w:r w:rsidR="0018594E" w:rsidRPr="003C32B5">
        <w:rPr>
          <w:rStyle w:val="StyleUnderline"/>
        </w:rPr>
        <w:t>which can lead to “</w:t>
      </w:r>
      <w:r w:rsidR="0018594E" w:rsidRPr="003C32B5">
        <w:rPr>
          <w:rStyle w:val="Emphasis"/>
        </w:rPr>
        <w:t>superbugs.</w:t>
      </w:r>
      <w:r w:rsidR="0018594E" w:rsidRPr="003C32B5">
        <w:rPr>
          <w:sz w:val="16"/>
        </w:rPr>
        <w:t>” Those superbugs require powerful and oftentimes more expensive antimicrobials to treat.</w:t>
      </w:r>
      <w:r w:rsidR="0018594E">
        <w:rPr>
          <w:sz w:val="16"/>
        </w:rPr>
        <w:t xml:space="preserve"> </w:t>
      </w:r>
      <w:r w:rsidR="0018594E" w:rsidRPr="003C32B5">
        <w:rPr>
          <w:sz w:val="16"/>
        </w:rPr>
        <w:t xml:space="preserve">Examples of </w:t>
      </w:r>
      <w:r w:rsidR="0018594E" w:rsidRPr="003C32B5">
        <w:rPr>
          <w:rStyle w:val="StyleUnderline"/>
        </w:rPr>
        <w:t>superbugs are far and</w:t>
      </w:r>
      <w:r w:rsidR="0018594E" w:rsidRPr="003C32B5">
        <w:rPr>
          <w:sz w:val="16"/>
        </w:rPr>
        <w:t xml:space="preserve"> </w:t>
      </w:r>
      <w:r w:rsidR="0018594E" w:rsidRPr="003C32B5">
        <w:rPr>
          <w:rStyle w:val="StyleUnderline"/>
        </w:rPr>
        <w:t>wide</w:t>
      </w:r>
      <w:r w:rsidR="0018594E"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18594E">
        <w:rPr>
          <w:sz w:val="16"/>
        </w:rPr>
        <w:t xml:space="preserve"> </w:t>
      </w:r>
      <w:r w:rsidR="0018594E" w:rsidRPr="003C32B5">
        <w:rPr>
          <w:sz w:val="16"/>
          <w:szCs w:val="18"/>
        </w:rPr>
        <w:t>The people at the</w:t>
      </w:r>
      <w:r w:rsidR="0018594E">
        <w:rPr>
          <w:sz w:val="16"/>
          <w:szCs w:val="18"/>
        </w:rPr>
        <w:t xml:space="preserve"> </w:t>
      </w:r>
      <w:hyperlink r:id="rId16" w:tgtFrame="_blank" w:history="1">
        <w:r w:rsidR="0018594E" w:rsidRPr="003C32B5">
          <w:rPr>
            <w:rStyle w:val="Hyperlink"/>
            <w:sz w:val="16"/>
            <w:szCs w:val="18"/>
          </w:rPr>
          <w:t>highest risk for AMR</w:t>
        </w:r>
      </w:hyperlink>
      <w:r w:rsidR="0018594E">
        <w:rPr>
          <w:sz w:val="16"/>
          <w:szCs w:val="18"/>
        </w:rPr>
        <w:t xml:space="preserve"> </w:t>
      </w:r>
      <w:r w:rsidR="0018594E"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18594E">
        <w:rPr>
          <w:sz w:val="16"/>
          <w:szCs w:val="18"/>
        </w:rPr>
        <w:t xml:space="preserve"> </w:t>
      </w:r>
      <w:hyperlink r:id="rId17" w:history="1">
        <w:r w:rsidR="0018594E" w:rsidRPr="003C32B5">
          <w:rPr>
            <w:rStyle w:val="Hyperlink"/>
            <w:sz w:val="16"/>
            <w:szCs w:val="18"/>
          </w:rPr>
          <w:t>(MORE: Melissa Rivers talks about her father's suicide with Dr. Jennifer Ashton)</w:t>
        </w:r>
      </w:hyperlink>
      <w:r w:rsidR="0018594E">
        <w:rPr>
          <w:sz w:val="16"/>
          <w:szCs w:val="18"/>
        </w:rPr>
        <w:t xml:space="preserve"> </w:t>
      </w:r>
      <w:r w:rsidR="0018594E"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18594E">
        <w:rPr>
          <w:sz w:val="16"/>
          <w:szCs w:val="18"/>
        </w:rPr>
        <w:t xml:space="preserve"> </w:t>
      </w:r>
      <w:r w:rsidR="0018594E"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sidR="0018594E">
        <w:rPr>
          <w:sz w:val="16"/>
          <w:szCs w:val="18"/>
        </w:rPr>
        <w:t xml:space="preserve"> </w:t>
      </w:r>
      <w:r w:rsidR="0018594E"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18594E">
        <w:rPr>
          <w:sz w:val="16"/>
          <w:szCs w:val="18"/>
        </w:rPr>
        <w:t xml:space="preserve"> </w:t>
      </w:r>
      <w:r w:rsidR="0018594E" w:rsidRPr="003C32B5">
        <w:rPr>
          <w:sz w:val="16"/>
          <w:szCs w:val="18"/>
        </w:rPr>
        <w:t>WHO has also highlighted that the inappropriate use of antimicrobials in agriculture -- such as on farms and in animals -- may be an underappreciated cause of AMR.</w:t>
      </w:r>
      <w:r w:rsidR="0018594E">
        <w:rPr>
          <w:sz w:val="16"/>
          <w:szCs w:val="18"/>
        </w:rPr>
        <w:t xml:space="preserve"> </w:t>
      </w:r>
      <w:r w:rsidR="0018594E" w:rsidRPr="003C32B5">
        <w:rPr>
          <w:sz w:val="16"/>
        </w:rPr>
        <w:t xml:space="preserve">Noting these trends, </w:t>
      </w:r>
      <w:r w:rsidR="0018594E" w:rsidRPr="001B373A">
        <w:rPr>
          <w:rStyle w:val="StyleUnderline"/>
          <w:highlight w:val="green"/>
        </w:rPr>
        <w:t>the WHO has urged</w:t>
      </w:r>
      <w:r w:rsidR="0018594E" w:rsidRPr="003C32B5">
        <w:rPr>
          <w:rStyle w:val="StyleUnderline"/>
        </w:rPr>
        <w:t xml:space="preserve"> for</w:t>
      </w:r>
      <w:r w:rsidR="0018594E" w:rsidRPr="003C32B5">
        <w:rPr>
          <w:sz w:val="16"/>
        </w:rPr>
        <w:t xml:space="preserve"> “</w:t>
      </w:r>
      <w:r w:rsidR="0018594E" w:rsidRPr="003C32B5">
        <w:rPr>
          <w:rStyle w:val="Emphasis"/>
        </w:rPr>
        <w:t>coordinated action</w:t>
      </w:r>
      <w:r w:rsidR="0018594E" w:rsidRPr="003C32B5">
        <w:rPr>
          <w:rStyle w:val="StyleUnderline"/>
        </w:rPr>
        <w:t>...to minimize the emergence and spread of antimicrobial resistance</w:t>
      </w:r>
      <w:r w:rsidR="0018594E" w:rsidRPr="003C32B5">
        <w:rPr>
          <w:sz w:val="16"/>
        </w:rPr>
        <w:t xml:space="preserve">.” It urges all countries to make national action plans, </w:t>
      </w:r>
      <w:r w:rsidR="0018594E" w:rsidRPr="003C32B5">
        <w:rPr>
          <w:rStyle w:val="StyleUnderline"/>
        </w:rPr>
        <w:t xml:space="preserve">with a focus on the </w:t>
      </w:r>
      <w:r w:rsidR="0018594E" w:rsidRPr="001B373A">
        <w:rPr>
          <w:rStyle w:val="StyleUnderline"/>
          <w:highlight w:val="green"/>
        </w:rPr>
        <w:t xml:space="preserve">development of </w:t>
      </w:r>
      <w:r w:rsidR="0018594E" w:rsidRPr="001B373A">
        <w:rPr>
          <w:rStyle w:val="Emphasis"/>
          <w:highlight w:val="green"/>
        </w:rPr>
        <w:t>new</w:t>
      </w:r>
      <w:r w:rsidR="0018594E" w:rsidRPr="003C32B5">
        <w:rPr>
          <w:rStyle w:val="Emphasis"/>
        </w:rPr>
        <w:t xml:space="preserve"> antimicrobial </w:t>
      </w:r>
      <w:r w:rsidR="0018594E" w:rsidRPr="001B373A">
        <w:rPr>
          <w:rStyle w:val="Emphasis"/>
          <w:highlight w:val="green"/>
        </w:rPr>
        <w:t>medications</w:t>
      </w:r>
      <w:r w:rsidR="0018594E" w:rsidRPr="003C32B5">
        <w:rPr>
          <w:rStyle w:val="StyleUnderline"/>
        </w:rPr>
        <w:t xml:space="preserve">, </w:t>
      </w:r>
      <w:r w:rsidR="0018594E" w:rsidRPr="001B373A">
        <w:rPr>
          <w:rStyle w:val="Emphasis"/>
          <w:highlight w:val="green"/>
        </w:rPr>
        <w:t>vaccines</w:t>
      </w:r>
      <w:r w:rsidR="0018594E" w:rsidRPr="003C32B5">
        <w:rPr>
          <w:rStyle w:val="StyleUnderline"/>
        </w:rPr>
        <w:t xml:space="preserve">, </w:t>
      </w:r>
      <w:r w:rsidR="0018594E" w:rsidRPr="001B373A">
        <w:rPr>
          <w:rStyle w:val="StyleUnderline"/>
          <w:highlight w:val="green"/>
        </w:rPr>
        <w:t>and</w:t>
      </w:r>
      <w:r w:rsidR="0018594E" w:rsidRPr="003C32B5">
        <w:rPr>
          <w:rStyle w:val="StyleUnderline"/>
        </w:rPr>
        <w:t xml:space="preserve"> careful </w:t>
      </w:r>
      <w:r w:rsidR="0018594E" w:rsidRPr="001B373A">
        <w:rPr>
          <w:rStyle w:val="StyleUnderline"/>
          <w:highlight w:val="green"/>
        </w:rPr>
        <w:t>antimicrobial use</w:t>
      </w:r>
      <w:r w:rsidR="0018594E" w:rsidRPr="003C32B5">
        <w:rPr>
          <w:sz w:val="16"/>
        </w:rPr>
        <w:t>.</w:t>
      </w:r>
      <w:r w:rsidR="0018594E">
        <w:rPr>
          <w:sz w:val="16"/>
        </w:rPr>
        <w:t xml:space="preserve"> </w:t>
      </w:r>
      <w:r w:rsidR="0018594E" w:rsidRPr="003C32B5">
        <w:rPr>
          <w:rStyle w:val="StyleUnderline"/>
        </w:rPr>
        <w:t>Redfield emphasized</w:t>
      </w:r>
      <w:r w:rsidR="0018594E" w:rsidRPr="003C32B5">
        <w:rPr>
          <w:sz w:val="16"/>
        </w:rPr>
        <w:t xml:space="preserve"> the importance of </w:t>
      </w:r>
      <w:r w:rsidR="0018594E" w:rsidRPr="003C32B5">
        <w:rPr>
          <w:rStyle w:val="StyleUnderline"/>
        </w:rPr>
        <w:t>vaccination during the global superbug crisis</w:t>
      </w:r>
      <w:r w:rsidR="0018594E" w:rsidRPr="003C32B5">
        <w:rPr>
          <w:sz w:val="16"/>
        </w:rPr>
        <w:t xml:space="preserve">, </w:t>
      </w:r>
      <w:r w:rsidR="0018594E" w:rsidRPr="003C32B5">
        <w:rPr>
          <w:rStyle w:val="StyleUnderline"/>
        </w:rPr>
        <w:t>stating</w:t>
      </w:r>
      <w:r w:rsidR="0018594E" w:rsidRPr="003C32B5">
        <w:rPr>
          <w:sz w:val="16"/>
        </w:rPr>
        <w:t xml:space="preserve"> that “</w:t>
      </w:r>
      <w:r w:rsidR="0018594E" w:rsidRPr="003C32B5">
        <w:rPr>
          <w:rStyle w:val="StyleUnderline"/>
        </w:rPr>
        <w:t>the only way we have to eliminate an infection is vaccination</w:t>
      </w:r>
      <w:r w:rsidR="0018594E" w:rsidRPr="003C32B5">
        <w:rPr>
          <w:sz w:val="16"/>
        </w:rPr>
        <w:t xml:space="preserve">.” He added that </w:t>
      </w:r>
      <w:r w:rsidR="0018594E" w:rsidRPr="003C32B5">
        <w:rPr>
          <w:rStyle w:val="StyleUnderline"/>
        </w:rPr>
        <w:t xml:space="preserve">investing in </w:t>
      </w:r>
      <w:r w:rsidR="0018594E" w:rsidRPr="001B373A">
        <w:rPr>
          <w:rStyle w:val="Emphasis"/>
          <w:highlight w:val="green"/>
        </w:rPr>
        <w:t>innovation is key to solving the crisis</w:t>
      </w:r>
      <w:r w:rsidR="0018594E" w:rsidRPr="003C32B5">
        <w:rPr>
          <w:rStyle w:val="Emphasis"/>
        </w:rPr>
        <w:t>.</w:t>
      </w:r>
      <w:r w:rsidR="0018594E">
        <w:rPr>
          <w:sz w:val="16"/>
        </w:rPr>
        <w:t xml:space="preserve"> </w:t>
      </w:r>
      <w:r w:rsidR="0018594E" w:rsidRPr="003C32B5">
        <w:rPr>
          <w:sz w:val="16"/>
        </w:rPr>
        <w:t xml:space="preserve">While WHO continues to advocate for superbug awareness, they warn that </w:t>
      </w:r>
      <w:r w:rsidR="0018594E" w:rsidRPr="003C32B5">
        <w:rPr>
          <w:rStyle w:val="StyleUnderline"/>
        </w:rPr>
        <w:t>AMR has reversed “a century of progress in health.”</w:t>
      </w:r>
      <w:r w:rsidR="0018594E">
        <w:rPr>
          <w:rStyle w:val="StyleUnderline"/>
        </w:rPr>
        <w:t xml:space="preserve"> </w:t>
      </w:r>
      <w:r w:rsidR="0018594E" w:rsidRPr="003C32B5">
        <w:rPr>
          <w:sz w:val="16"/>
        </w:rPr>
        <w:t>The WHO added that “</w:t>
      </w:r>
      <w:r w:rsidR="0018594E" w:rsidRPr="003C32B5">
        <w:rPr>
          <w:rStyle w:val="StyleUnderline"/>
        </w:rPr>
        <w:t xml:space="preserve">the </w:t>
      </w:r>
      <w:r w:rsidR="0018594E" w:rsidRPr="001B373A">
        <w:rPr>
          <w:rStyle w:val="StyleUnderline"/>
          <w:highlight w:val="green"/>
        </w:rPr>
        <w:t>challenges</w:t>
      </w:r>
      <w:r w:rsidR="0018594E" w:rsidRPr="003C32B5">
        <w:rPr>
          <w:rStyle w:val="StyleUnderline"/>
        </w:rPr>
        <w:t xml:space="preserve"> of antimicrobial resistance</w:t>
      </w:r>
      <w:r w:rsidR="0018594E" w:rsidRPr="003C32B5">
        <w:rPr>
          <w:sz w:val="16"/>
        </w:rPr>
        <w:t xml:space="preserve">” </w:t>
      </w:r>
      <w:r w:rsidR="0018594E" w:rsidRPr="001B373A">
        <w:rPr>
          <w:rStyle w:val="StyleUnderline"/>
          <w:highlight w:val="green"/>
        </w:rPr>
        <w:t>are</w:t>
      </w:r>
      <w:r w:rsidR="0018594E" w:rsidRPr="003C32B5">
        <w:rPr>
          <w:sz w:val="16"/>
        </w:rPr>
        <w:t xml:space="preserve"> “</w:t>
      </w:r>
      <w:r w:rsidR="0018594E" w:rsidRPr="001B373A">
        <w:rPr>
          <w:rStyle w:val="Emphasis"/>
          <w:highlight w:val="green"/>
        </w:rPr>
        <w:t>not insurmountable</w:t>
      </w:r>
      <w:r w:rsidR="0018594E" w:rsidRPr="003C32B5">
        <w:rPr>
          <w:sz w:val="16"/>
        </w:rPr>
        <w:t xml:space="preserve">,” and that </w:t>
      </w:r>
      <w:r w:rsidR="0018594E" w:rsidRPr="003C32B5">
        <w:rPr>
          <w:rStyle w:val="StyleUnderline"/>
        </w:rPr>
        <w:t xml:space="preserve">coordinated </w:t>
      </w:r>
      <w:r w:rsidR="0018594E" w:rsidRPr="001B373A">
        <w:rPr>
          <w:rStyle w:val="StyleUnderline"/>
          <w:highlight w:val="green"/>
        </w:rPr>
        <w:t>action will</w:t>
      </w:r>
      <w:r w:rsidR="0018594E" w:rsidRPr="003C32B5">
        <w:rPr>
          <w:sz w:val="16"/>
        </w:rPr>
        <w:t xml:space="preserve"> “help to </w:t>
      </w:r>
      <w:r w:rsidR="0018594E" w:rsidRPr="003C32B5">
        <w:rPr>
          <w:rStyle w:val="StyleUnderline"/>
        </w:rPr>
        <w:t>save millions</w:t>
      </w:r>
      <w:r w:rsidR="0018594E" w:rsidRPr="003C32B5">
        <w:rPr>
          <w:sz w:val="16"/>
        </w:rPr>
        <w:t xml:space="preserve"> of lives, </w:t>
      </w:r>
      <w:r w:rsidR="0018594E" w:rsidRPr="003C32B5">
        <w:rPr>
          <w:rStyle w:val="StyleUnderline"/>
        </w:rPr>
        <w:t>preserve antimicrobials for generations</w:t>
      </w:r>
      <w:r w:rsidR="0018594E" w:rsidRPr="003C32B5">
        <w:rPr>
          <w:sz w:val="16"/>
        </w:rPr>
        <w:t xml:space="preserve"> to come </w:t>
      </w:r>
      <w:r w:rsidR="0018594E" w:rsidRPr="003C32B5">
        <w:rPr>
          <w:rStyle w:val="StyleUnderline"/>
        </w:rPr>
        <w:t xml:space="preserve">and </w:t>
      </w:r>
      <w:r w:rsidR="0018594E" w:rsidRPr="001B373A">
        <w:rPr>
          <w:rStyle w:val="Emphasis"/>
          <w:highlight w:val="green"/>
        </w:rPr>
        <w:t>secure the future</w:t>
      </w:r>
      <w:r w:rsidR="0018594E" w:rsidRPr="001B373A">
        <w:rPr>
          <w:rStyle w:val="StyleUnderline"/>
          <w:highlight w:val="green"/>
        </w:rPr>
        <w:t xml:space="preserve"> from drug-resistant diseases</w:t>
      </w:r>
      <w:r w:rsidR="0018594E" w:rsidRPr="003C32B5">
        <w:rPr>
          <w:sz w:val="16"/>
        </w:rPr>
        <w:t>.”</w:t>
      </w:r>
    </w:p>
    <w:p w14:paraId="76409F98" w14:textId="77777777" w:rsidR="0018594E" w:rsidRPr="00E2724F" w:rsidRDefault="0018594E" w:rsidP="0018594E">
      <w:pPr>
        <w:pStyle w:val="Heading4"/>
      </w:pPr>
      <w:r>
        <w:t xml:space="preserve">Extinction - generic defense doesn’t apply. </w:t>
      </w:r>
    </w:p>
    <w:p w14:paraId="283793A4" w14:textId="77777777" w:rsidR="0018594E" w:rsidRPr="00A10F89" w:rsidRDefault="0018594E" w:rsidP="0018594E">
      <w:r w:rsidRPr="00A10F89">
        <w:rPr>
          <w:rStyle w:val="Style13ptBold"/>
        </w:rPr>
        <w:t>Srivatsa 17</w:t>
      </w:r>
      <w:r>
        <w:t xml:space="preserve"> Kadiyali Srivatsa 1-12-2017 “</w:t>
      </w:r>
      <w:r w:rsidRPr="00587797">
        <w:t>Superbug Pandemics and How to Prevent Them</w:t>
      </w:r>
      <w:r>
        <w:t xml:space="preserve">” </w:t>
      </w:r>
      <w:hyperlink r:id="rId18"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7727B325" w14:textId="77777777" w:rsidR="0018594E" w:rsidRPr="00A10F89" w:rsidRDefault="0018594E" w:rsidP="0018594E">
      <w:pPr>
        <w:rPr>
          <w:b/>
          <w:iCs/>
          <w:u w:val="single"/>
          <w:bdr w:val="single" w:sz="18" w:space="0" w:color="auto"/>
        </w:rPr>
      </w:pPr>
      <w:r w:rsidRPr="00A10F89">
        <w:rPr>
          <w:rStyle w:val="StyleUnderline"/>
          <w:sz w:val="24"/>
        </w:rPr>
        <w:t xml:space="preserve">It is by now no secret that </w:t>
      </w:r>
      <w:r w:rsidRPr="001B373A">
        <w:rPr>
          <w:rStyle w:val="StyleUnderline"/>
          <w:sz w:val="24"/>
          <w:highlight w:val="green"/>
        </w:rPr>
        <w:t>the</w:t>
      </w:r>
      <w:r w:rsidRPr="00A10F89">
        <w:rPr>
          <w:rStyle w:val="StyleUnderline"/>
          <w:sz w:val="24"/>
        </w:rPr>
        <w:t xml:space="preserve"> human </w:t>
      </w:r>
      <w:r w:rsidRPr="001B373A">
        <w:rPr>
          <w:rStyle w:val="StyleUnderline"/>
          <w:sz w:val="24"/>
          <w:highlight w:val="green"/>
        </w:rPr>
        <w:t>species is locked in a race</w:t>
      </w:r>
      <w:r w:rsidRPr="00A10F89">
        <w:rPr>
          <w:rStyle w:val="StyleUnderline"/>
          <w:sz w:val="24"/>
        </w:rPr>
        <w:t xml:space="preserve"> of its own making </w:t>
      </w:r>
      <w:r w:rsidRPr="001B373A">
        <w:rPr>
          <w:rStyle w:val="StyleUnderline"/>
          <w:sz w:val="24"/>
          <w:highlight w:val="green"/>
        </w:rPr>
        <w:t>with “</w:t>
      </w:r>
      <w:r w:rsidRPr="001B373A">
        <w:rPr>
          <w:rStyle w:val="StyleUnderline"/>
          <w:bCs/>
          <w:sz w:val="24"/>
          <w:highlight w:val="green"/>
        </w:rPr>
        <w:t>superbugs</w:t>
      </w:r>
      <w:r w:rsidRPr="001B373A">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1B373A">
        <w:rPr>
          <w:rStyle w:val="StyleUnderline"/>
          <w:sz w:val="24"/>
          <w:highlight w:val="green"/>
        </w:rPr>
        <w:t>an</w:t>
      </w:r>
      <w:r w:rsidRPr="00A10F89">
        <w:rPr>
          <w:rStyle w:val="StyleUnderline"/>
          <w:sz w:val="24"/>
        </w:rPr>
        <w:t xml:space="preserve"> </w:t>
      </w:r>
      <w:r w:rsidRPr="001B373A">
        <w:rPr>
          <w:rStyle w:val="Emphasis"/>
          <w:sz w:val="24"/>
          <w:highlight w:val="green"/>
        </w:rPr>
        <w:t>existential threat</w:t>
      </w:r>
      <w:r w:rsidRPr="00A10F89">
        <w:rPr>
          <w:rStyle w:val="StyleUnderline"/>
          <w:sz w:val="24"/>
        </w:rPr>
        <w:t xml:space="preserve"> largely </w:t>
      </w:r>
      <w:r w:rsidRPr="001B373A">
        <w:rPr>
          <w:rStyle w:val="StyleUnderline"/>
          <w:sz w:val="24"/>
          <w:highlight w:val="green"/>
        </w:rPr>
        <w:t>of its</w:t>
      </w:r>
      <w:r w:rsidRPr="00A10F89">
        <w:rPr>
          <w:rStyle w:val="StyleUnderline"/>
          <w:sz w:val="24"/>
        </w:rPr>
        <w:t xml:space="preserve"> </w:t>
      </w:r>
      <w:r w:rsidRPr="001B373A">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1B373A">
        <w:rPr>
          <w:rStyle w:val="StyleUnderline"/>
          <w:sz w:val="24"/>
          <w:highlight w:val="green"/>
        </w:rPr>
        <w:t>a</w:t>
      </w:r>
      <w:r w:rsidRPr="00A10F89">
        <w:rPr>
          <w:rStyle w:val="StyleUnderline"/>
          <w:sz w:val="24"/>
        </w:rPr>
        <w:t xml:space="preserve"> </w:t>
      </w:r>
      <w:r w:rsidRPr="001B373A">
        <w:rPr>
          <w:rStyle w:val="Emphasis"/>
          <w:sz w:val="24"/>
          <w:highlight w:val="green"/>
        </w:rPr>
        <w:t>high-probability, high-impact event</w:t>
      </w:r>
      <w:r w:rsidRPr="00A10F89">
        <w:rPr>
          <w:rStyle w:val="StyleUnderline"/>
          <w:sz w:val="24"/>
        </w:rPr>
        <w:t xml:space="preserve"> </w:t>
      </w:r>
      <w:r w:rsidRPr="001B373A">
        <w:rPr>
          <w:rStyle w:val="StyleUnderline"/>
          <w:sz w:val="24"/>
          <w:highlight w:val="green"/>
        </w:rPr>
        <w:t>that people</w:t>
      </w:r>
      <w:r w:rsidRPr="00A10F89">
        <w:rPr>
          <w:rStyle w:val="StyleUnderline"/>
          <w:sz w:val="24"/>
        </w:rPr>
        <w:t xml:space="preserve"> manage to </w:t>
      </w:r>
      <w:r w:rsidRPr="001B373A">
        <w:rPr>
          <w:rStyle w:val="Emphasis"/>
          <w:sz w:val="24"/>
          <w:highlight w:val="green"/>
        </w:rPr>
        <w:t>ignore anyway</w:t>
      </w:r>
      <w:r w:rsidRPr="00A10F89">
        <w:rPr>
          <w:rStyle w:val="StyleUnderline"/>
          <w:sz w:val="24"/>
        </w:rPr>
        <w:t xml:space="preserve"> </w:t>
      </w:r>
      <w:r w:rsidRPr="001B373A">
        <w:rPr>
          <w:rStyle w:val="StyleUnderline"/>
          <w:sz w:val="24"/>
          <w:highlight w:val="green"/>
        </w:rPr>
        <w:t>for</w:t>
      </w:r>
      <w:r w:rsidRPr="00A10F89">
        <w:rPr>
          <w:rStyle w:val="StyleUnderline"/>
          <w:sz w:val="24"/>
        </w:rPr>
        <w:t xml:space="preserve"> a raft of </w:t>
      </w:r>
      <w:r w:rsidRPr="001B373A">
        <w:rPr>
          <w:rStyle w:val="Emphasis"/>
          <w:sz w:val="24"/>
          <w:highlight w:val="green"/>
        </w:rPr>
        <w:t>social-psychological reasons</w:t>
      </w:r>
      <w:r w:rsidRPr="00A10F89">
        <w:rPr>
          <w:rStyle w:val="StyleUnderline"/>
          <w:sz w:val="24"/>
        </w:rPr>
        <w:t xml:space="preserve">.2 </w:t>
      </w:r>
      <w:r w:rsidRPr="001B373A">
        <w:rPr>
          <w:rStyle w:val="StyleUnderline"/>
          <w:sz w:val="24"/>
          <w:highlight w:val="green"/>
        </w:rPr>
        <w:t>A pandemic</w:t>
      </w:r>
      <w:r w:rsidRPr="00A10F89">
        <w:rPr>
          <w:rStyle w:val="StyleUnderline"/>
          <w:sz w:val="24"/>
        </w:rPr>
        <w:t xml:space="preserve"> is a quintessential gray rhino, for it </w:t>
      </w:r>
      <w:r w:rsidRPr="001B373A">
        <w:rPr>
          <w:rStyle w:val="StyleUnderline"/>
          <w:sz w:val="24"/>
          <w:highlight w:val="green"/>
        </w:rPr>
        <w:t xml:space="preserve">is no longer a matter of if but of </w:t>
      </w:r>
      <w:r w:rsidRPr="001B373A">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1B373A">
        <w:rPr>
          <w:rStyle w:val="Emphasis"/>
          <w:sz w:val="24"/>
          <w:highlight w:val="green"/>
        </w:rPr>
        <w:t>most predictable catastrophe in</w:t>
      </w:r>
      <w:r w:rsidRPr="00A10F89">
        <w:rPr>
          <w:rStyle w:val="StyleUnderline"/>
          <w:sz w:val="24"/>
        </w:rPr>
        <w:t xml:space="preserve"> the </w:t>
      </w:r>
      <w:r w:rsidRPr="001B373A">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1B373A">
        <w:rPr>
          <w:rStyle w:val="StyleUnderline"/>
          <w:sz w:val="24"/>
          <w:highlight w:val="green"/>
        </w:rPr>
        <w:t>hospitals</w:t>
      </w:r>
      <w:r w:rsidRPr="00A10F89">
        <w:rPr>
          <w:rStyle w:val="StyleUnderline"/>
          <w:sz w:val="24"/>
        </w:rPr>
        <w:t xml:space="preserve"> have </w:t>
      </w:r>
      <w:r w:rsidRPr="001B373A">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1B373A">
        <w:rPr>
          <w:rStyle w:val="StyleUnderline"/>
          <w:sz w:val="24"/>
          <w:highlight w:val="green"/>
        </w:rPr>
        <w:t>Overuse</w:t>
      </w:r>
      <w:r w:rsidRPr="00A10F89">
        <w:rPr>
          <w:rStyle w:val="StyleUnderline"/>
          <w:sz w:val="24"/>
        </w:rPr>
        <w:t xml:space="preserve"> of antibiotics and commercial products containing them has </w:t>
      </w:r>
      <w:r w:rsidRPr="001B373A">
        <w:rPr>
          <w:rStyle w:val="StyleUnderline"/>
          <w:sz w:val="24"/>
          <w:highlight w:val="green"/>
        </w:rPr>
        <w:t>helped superbugs</w:t>
      </w:r>
      <w:r w:rsidRPr="00A10F89">
        <w:rPr>
          <w:rStyle w:val="StyleUnderline"/>
          <w:sz w:val="24"/>
        </w:rPr>
        <w:t xml:space="preserve"> to </w:t>
      </w:r>
      <w:r w:rsidRPr="001B373A">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1B373A">
        <w:rPr>
          <w:rStyle w:val="Emphasis"/>
          <w:sz w:val="24"/>
          <w:highlight w:val="green"/>
        </w:rPr>
        <w:t>something as simple as a minor cut could</w:t>
      </w:r>
      <w:r w:rsidRPr="00A10F89">
        <w:rPr>
          <w:rStyle w:val="Emphasis"/>
          <w:sz w:val="24"/>
        </w:rPr>
        <w:t xml:space="preserve"> again </w:t>
      </w:r>
      <w:r w:rsidRPr="001B373A">
        <w:rPr>
          <w:rStyle w:val="Emphasis"/>
          <w:sz w:val="24"/>
          <w:highlight w:val="green"/>
        </w:rPr>
        <w:t>become life-threatening if</w:t>
      </w:r>
      <w:r w:rsidRPr="00A10F89">
        <w:rPr>
          <w:rStyle w:val="Emphasis"/>
          <w:sz w:val="24"/>
        </w:rPr>
        <w:t xml:space="preserve"> it becomes </w:t>
      </w:r>
      <w:r w:rsidRPr="001B373A">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1B373A">
        <w:rPr>
          <w:rStyle w:val="StyleUnderline"/>
          <w:bCs/>
          <w:sz w:val="24"/>
          <w:highlight w:val="green"/>
        </w:rPr>
        <w:t xml:space="preserve">WHO </w:t>
      </w:r>
      <w:r w:rsidRPr="0010630F">
        <w:rPr>
          <w:rStyle w:val="StyleUnderline"/>
          <w:bCs/>
          <w:sz w:val="24"/>
        </w:rPr>
        <w:t xml:space="preserve">is </w:t>
      </w:r>
      <w:r w:rsidRPr="001B373A">
        <w:rPr>
          <w:rStyle w:val="StyleUnderline"/>
          <w:bCs/>
          <w:sz w:val="24"/>
          <w:highlight w:val="green"/>
        </w:rPr>
        <w:t xml:space="preserve">under-resourced </w:t>
      </w:r>
      <w:r w:rsidRPr="0010630F">
        <w:rPr>
          <w:rStyle w:val="StyleUnderline"/>
          <w:bCs/>
          <w:sz w:val="24"/>
        </w:rPr>
        <w:t xml:space="preserve">for the problems it is meant to solve. </w:t>
      </w:r>
      <w:r w:rsidRPr="001B373A">
        <w:rPr>
          <w:rStyle w:val="StyleUnderline"/>
          <w:bCs/>
          <w:sz w:val="24"/>
          <w:highlight w:val="green"/>
        </w:rPr>
        <w:t>Funding comes from voluntary donations</w:t>
      </w:r>
      <w:r w:rsidRPr="0010630F">
        <w:rPr>
          <w:rStyle w:val="StyleUnderline"/>
          <w:bCs/>
          <w:sz w:val="24"/>
        </w:rPr>
        <w:t xml:space="preserve">, and there is </w:t>
      </w:r>
      <w:r w:rsidRPr="001B373A">
        <w:rPr>
          <w:rStyle w:val="StyleUnderline"/>
          <w:bCs/>
          <w:sz w:val="24"/>
          <w:highlight w:val="green"/>
        </w:rPr>
        <w:t xml:space="preserve">no mechanism by which </w:t>
      </w:r>
      <w:r w:rsidRPr="0010630F">
        <w:rPr>
          <w:rStyle w:val="StyleUnderline"/>
          <w:bCs/>
          <w:sz w:val="24"/>
        </w:rPr>
        <w:t xml:space="preserve">it can quickly </w:t>
      </w:r>
      <w:r w:rsidRPr="001B373A">
        <w:rPr>
          <w:rStyle w:val="StyleUnderline"/>
          <w:bCs/>
          <w:sz w:val="24"/>
          <w:highlight w:val="green"/>
        </w:rPr>
        <w:t xml:space="preserve">scale up </w:t>
      </w:r>
      <w:r w:rsidRPr="0010630F">
        <w:rPr>
          <w:rStyle w:val="StyleUnderline"/>
          <w:bCs/>
          <w:sz w:val="24"/>
        </w:rPr>
        <w:t xml:space="preserve">its efforts during an emergency. The </w:t>
      </w:r>
      <w:r w:rsidRPr="001B373A">
        <w:rPr>
          <w:rStyle w:val="StyleUnderline"/>
          <w:bCs/>
          <w:sz w:val="24"/>
          <w:highlight w:val="green"/>
        </w:rPr>
        <w:t xml:space="preserve">result is </w:t>
      </w:r>
      <w:r w:rsidRPr="0010630F">
        <w:rPr>
          <w:rStyle w:val="StyleUnderline"/>
          <w:bCs/>
          <w:sz w:val="24"/>
        </w:rPr>
        <w:t xml:space="preserve">that its </w:t>
      </w:r>
      <w:r w:rsidRPr="001B373A">
        <w:rPr>
          <w:rStyle w:val="StyleUnderline"/>
          <w:bCs/>
          <w:sz w:val="24"/>
          <w:highlight w:val="green"/>
        </w:rPr>
        <w:t>response</w:t>
      </w:r>
      <w:r w:rsidRPr="0010630F">
        <w:rPr>
          <w:rStyle w:val="StyleUnderline"/>
          <w:bCs/>
          <w:sz w:val="24"/>
        </w:rPr>
        <w:t xml:space="preserve"> to the next major disease outbreak </w:t>
      </w:r>
      <w:r w:rsidRPr="001B373A">
        <w:rPr>
          <w:rStyle w:val="StyleUnderline"/>
          <w:bCs/>
          <w:sz w:val="24"/>
          <w:highlight w:val="green"/>
        </w:rPr>
        <w:t xml:space="preserve">is </w:t>
      </w:r>
      <w:r w:rsidRPr="0010630F">
        <w:rPr>
          <w:rStyle w:val="StyleUnderline"/>
          <w:bCs/>
          <w:sz w:val="24"/>
        </w:rPr>
        <w:t xml:space="preserve">likely to be as </w:t>
      </w:r>
      <w:r w:rsidRPr="001B373A">
        <w:rPr>
          <w:rStyle w:val="StyleUnderline"/>
          <w:bCs/>
          <w:sz w:val="24"/>
          <w:highlight w:val="green"/>
        </w:rPr>
        <w:t xml:space="preserve">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1B373A">
        <w:rPr>
          <w:rStyle w:val="Emphasis"/>
          <w:sz w:val="24"/>
          <w:highlight w:val="green"/>
        </w:rPr>
        <w:t>superbugs are evolving</w:t>
      </w:r>
      <w:r w:rsidRPr="00A10F89">
        <w:rPr>
          <w:rStyle w:val="Emphasis"/>
          <w:sz w:val="24"/>
        </w:rPr>
        <w:t xml:space="preserve">. Epidemiological </w:t>
      </w:r>
      <w:r w:rsidRPr="001B373A">
        <w:rPr>
          <w:rStyle w:val="Emphasis"/>
          <w:sz w:val="24"/>
          <w:highlight w:val="green"/>
        </w:rPr>
        <w:t xml:space="preserve">models </w:t>
      </w:r>
      <w:r w:rsidRPr="00A10F89">
        <w:rPr>
          <w:rStyle w:val="Emphasis"/>
          <w:sz w:val="24"/>
        </w:rPr>
        <w:t xml:space="preserve">now </w:t>
      </w:r>
      <w:r w:rsidRPr="001B373A">
        <w:rPr>
          <w:rStyle w:val="Emphasis"/>
          <w:sz w:val="24"/>
          <w:highlight w:val="green"/>
        </w:rPr>
        <w:t xml:space="preserve">predict </w:t>
      </w:r>
      <w:r w:rsidRPr="00A10F89">
        <w:rPr>
          <w:rStyle w:val="Emphasis"/>
          <w:sz w:val="24"/>
        </w:rPr>
        <w:t xml:space="preserve">how an algorithmic process of </w:t>
      </w:r>
      <w:r w:rsidRPr="001B373A">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1B373A">
        <w:rPr>
          <w:rStyle w:val="Emphasis"/>
          <w:sz w:val="24"/>
          <w:highlight w:val="green"/>
        </w:rPr>
        <w:t>move through the modern world</w:t>
      </w:r>
      <w:r w:rsidRPr="00A10F89">
        <w:rPr>
          <w:rStyle w:val="Emphasis"/>
          <w:sz w:val="24"/>
        </w:rPr>
        <w:t xml:space="preserve">. </w:t>
      </w:r>
      <w:r w:rsidRPr="001B373A">
        <w:rPr>
          <w:rStyle w:val="Emphasis"/>
          <w:sz w:val="24"/>
          <w:highlight w:val="green"/>
        </w:rPr>
        <w:t xml:space="preserve">All urban centers </w:t>
      </w:r>
      <w:r w:rsidRPr="00A10F89">
        <w:rPr>
          <w:rStyle w:val="Emphasis"/>
          <w:sz w:val="24"/>
        </w:rPr>
        <w:t xml:space="preserve">around the entire globe </w:t>
      </w:r>
      <w:r w:rsidRPr="001B373A">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1B373A">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1B373A">
        <w:rPr>
          <w:rStyle w:val="Emphasis"/>
          <w:sz w:val="24"/>
          <w:highlight w:val="green"/>
        </w:rPr>
        <w:t xml:space="preserve">could kill </w:t>
      </w:r>
      <w:r w:rsidRPr="00A10F89">
        <w:rPr>
          <w:rStyle w:val="Emphasis"/>
          <w:sz w:val="24"/>
        </w:rPr>
        <w:t xml:space="preserve">more than </w:t>
      </w:r>
      <w:r w:rsidRPr="001B373A">
        <w:rPr>
          <w:rStyle w:val="Emphasis"/>
          <w:sz w:val="24"/>
          <w:highlight w:val="green"/>
        </w:rPr>
        <w:t xml:space="preserve">33 million </w:t>
      </w:r>
      <w:r w:rsidRPr="00A10F89">
        <w:rPr>
          <w:rStyle w:val="Emphasis"/>
          <w:sz w:val="24"/>
        </w:rPr>
        <w:t xml:space="preserve">people </w:t>
      </w:r>
      <w:r w:rsidRPr="001B373A">
        <w:rPr>
          <w:rStyle w:val="Emphasis"/>
          <w:sz w:val="24"/>
          <w:highlight w:val="green"/>
        </w:rPr>
        <w:t xml:space="preserve">in </w:t>
      </w:r>
      <w:r w:rsidRPr="00A10F89">
        <w:rPr>
          <w:rStyle w:val="Emphasis"/>
          <w:sz w:val="24"/>
        </w:rPr>
        <w:t xml:space="preserve">250 </w:t>
      </w:r>
      <w:r w:rsidRPr="001B373A">
        <w:rPr>
          <w:rStyle w:val="Emphasis"/>
          <w:sz w:val="24"/>
          <w:highlight w:val="green"/>
        </w:rPr>
        <w:t>days</w:t>
      </w:r>
      <w:r w:rsidRPr="00A10F89">
        <w:rPr>
          <w:rStyle w:val="Emphasis"/>
          <w:sz w:val="24"/>
        </w:rPr>
        <w:t>.3</w:t>
      </w:r>
    </w:p>
    <w:p w14:paraId="491097F7" w14:textId="77777777" w:rsidR="0018594E" w:rsidRPr="003D5C40" w:rsidRDefault="0018594E" w:rsidP="0018594E">
      <w:pPr>
        <w:pStyle w:val="Heading3"/>
      </w:pPr>
      <w:r>
        <w:t>Plan</w:t>
      </w:r>
    </w:p>
    <w:p w14:paraId="1CA2AC95" w14:textId="77777777" w:rsidR="0018594E" w:rsidRDefault="0018594E" w:rsidP="0018594E">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27C39F68" w14:textId="77777777" w:rsidR="0018594E" w:rsidRPr="006C53E1" w:rsidRDefault="0018594E" w:rsidP="0018594E">
      <w:pPr>
        <w:pStyle w:val="Heading4"/>
      </w:pPr>
      <w:r>
        <w:t xml:space="preserve">The Plan </w:t>
      </w:r>
      <w:r>
        <w:rPr>
          <w:u w:val="single"/>
        </w:rPr>
        <w:t>solves Evergreening</w:t>
      </w:r>
      <w:r>
        <w:t>.</w:t>
      </w:r>
    </w:p>
    <w:p w14:paraId="16C71301" w14:textId="77777777" w:rsidR="0018594E" w:rsidRPr="005B38BB" w:rsidRDefault="0018594E" w:rsidP="0018594E">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6E30C602" w14:textId="77777777" w:rsidR="0018594E" w:rsidRPr="0072187F" w:rsidRDefault="0018594E" w:rsidP="0018594E">
      <w:pPr>
        <w:rPr>
          <w:sz w:val="16"/>
        </w:rPr>
      </w:pPr>
      <w:r w:rsidRPr="0072187F">
        <w:rPr>
          <w:u w:val="single"/>
        </w:rPr>
        <w:t xml:space="preserve">I believe that </w:t>
      </w:r>
      <w:r w:rsidRPr="001B373A">
        <w:rPr>
          <w:highlight w:val="green"/>
          <w:u w:val="single"/>
        </w:rPr>
        <w:t xml:space="preserve">one period of protection </w:t>
      </w:r>
      <w:r w:rsidRPr="001B373A">
        <w:rPr>
          <w:b/>
          <w:bCs/>
          <w:highlight w:val="green"/>
          <w:u w:val="single"/>
          <w:bdr w:val="single" w:sz="4" w:space="0" w:color="auto"/>
        </w:rPr>
        <w:t>should be enough</w:t>
      </w:r>
      <w:r w:rsidRPr="0072187F">
        <w:rPr>
          <w:u w:val="single"/>
        </w:rPr>
        <w:t xml:space="preserve">. We should </w:t>
      </w:r>
      <w:r w:rsidRPr="001B373A">
        <w:rPr>
          <w:highlight w:val="green"/>
          <w:u w:val="single"/>
        </w:rPr>
        <w:t xml:space="preserve">make </w:t>
      </w:r>
      <w:r w:rsidRPr="0072187F">
        <w:rPr>
          <w:u w:val="single"/>
        </w:rPr>
        <w:t xml:space="preserve">the </w:t>
      </w:r>
      <w:r w:rsidRPr="001B373A">
        <w:rPr>
          <w:highlight w:val="green"/>
          <w:u w:val="single"/>
        </w:rPr>
        <w:t xml:space="preserve">legal changes </w:t>
      </w:r>
      <w:r w:rsidRPr="0072187F">
        <w:rPr>
          <w:u w:val="single"/>
        </w:rPr>
        <w:t xml:space="preserve">necessary </w:t>
      </w:r>
      <w:r w:rsidRPr="001B373A">
        <w:rPr>
          <w:highlight w:val="green"/>
          <w:u w:val="single"/>
        </w:rPr>
        <w:t xml:space="preserve">to prevent companies </w:t>
      </w:r>
      <w:r w:rsidRPr="001B373A">
        <w:rPr>
          <w:b/>
          <w:bCs/>
          <w:highlight w:val="green"/>
          <w:u w:val="single"/>
        </w:rPr>
        <w:t>from building patent walls</w:t>
      </w:r>
      <w:r w:rsidRPr="001B373A">
        <w:rPr>
          <w:highlight w:val="green"/>
          <w:u w:val="single"/>
        </w:rPr>
        <w:t xml:space="preserve"> </w:t>
      </w:r>
      <w:r w:rsidRPr="0072187F">
        <w:rPr>
          <w:u w:val="single"/>
        </w:rPr>
        <w:t xml:space="preserve">and piling up mountains of rights. This could be </w:t>
      </w:r>
      <w:r w:rsidRPr="001B373A">
        <w:rPr>
          <w:highlight w:val="green"/>
          <w:u w:val="single"/>
        </w:rPr>
        <w:t xml:space="preserve">accomplished </w:t>
      </w:r>
      <w:r w:rsidRPr="001B373A">
        <w:rPr>
          <w:b/>
          <w:bCs/>
          <w:highlight w:val="green"/>
          <w:u w:val="single"/>
          <w:bdr w:val="single" w:sz="4" w:space="0" w:color="auto"/>
        </w:rPr>
        <w:t>by a “one-and-done” approach</w:t>
      </w:r>
      <w:r w:rsidRPr="001B373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B373A">
        <w:rPr>
          <w:highlight w:val="green"/>
          <w:u w:val="single"/>
        </w:rPr>
        <w:t>The result</w:t>
      </w:r>
      <w:r w:rsidRPr="0072187F">
        <w:rPr>
          <w:u w:val="single"/>
        </w:rPr>
        <w:t xml:space="preserve">, however, </w:t>
      </w:r>
      <w:r w:rsidRPr="001B373A">
        <w:rPr>
          <w:highlight w:val="green"/>
          <w:u w:val="single"/>
        </w:rPr>
        <w:t xml:space="preserve">is that a </w:t>
      </w:r>
      <w:r w:rsidRPr="0072187F">
        <w:rPr>
          <w:u w:val="single"/>
        </w:rPr>
        <w:t xml:space="preserve">pharmaceutical </w:t>
      </w:r>
      <w:r w:rsidRPr="001B373A">
        <w:rPr>
          <w:highlight w:val="green"/>
          <w:u w:val="single"/>
        </w:rPr>
        <w:t xml:space="preserve">company chooses whether </w:t>
      </w:r>
      <w:r w:rsidRPr="0072187F">
        <w:rPr>
          <w:u w:val="single"/>
        </w:rPr>
        <w:t xml:space="preserve">its period of </w:t>
      </w:r>
      <w:r w:rsidRPr="001B373A">
        <w:rPr>
          <w:highlight w:val="green"/>
          <w:u w:val="single"/>
        </w:rPr>
        <w:t>exclusivity would be a patent</w:t>
      </w:r>
      <w:r w:rsidRPr="0072187F">
        <w:rPr>
          <w:u w:val="single"/>
        </w:rPr>
        <w:t xml:space="preserve">, an </w:t>
      </w:r>
      <w:r w:rsidRPr="001B373A">
        <w:rPr>
          <w:highlight w:val="green"/>
          <w:u w:val="single"/>
        </w:rPr>
        <w:t>orphan drug designation</w:t>
      </w:r>
      <w:r w:rsidRPr="0072187F">
        <w:rPr>
          <w:u w:val="single"/>
        </w:rPr>
        <w:t xml:space="preserve">, a period of </w:t>
      </w:r>
      <w:r w:rsidRPr="001B373A">
        <w:rPr>
          <w:highlight w:val="green"/>
          <w:u w:val="single"/>
        </w:rPr>
        <w:t xml:space="preserve">data exclusivity </w:t>
      </w:r>
      <w:r w:rsidRPr="0072187F">
        <w:rPr>
          <w:u w:val="single"/>
        </w:rPr>
        <w:t xml:space="preserve">(in which no generic is allowed to use the original drug’s safety and effectiveness data), or something else — </w:t>
      </w:r>
      <w:r w:rsidRPr="001B373A">
        <w:rPr>
          <w:highlight w:val="green"/>
          <w:u w:val="single"/>
        </w:rPr>
        <w:t xml:space="preserve">but </w:t>
      </w:r>
      <w:r w:rsidRPr="001B373A">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B373A">
        <w:rPr>
          <w:highlight w:val="green"/>
          <w:u w:val="single"/>
        </w:rPr>
        <w:t>Implementing</w:t>
      </w:r>
      <w:r w:rsidRPr="001B373A">
        <w:rPr>
          <w:sz w:val="16"/>
          <w:highlight w:val="green"/>
        </w:rPr>
        <w:t xml:space="preserve"> </w:t>
      </w:r>
      <w:r w:rsidRPr="0072187F">
        <w:rPr>
          <w:sz w:val="16"/>
        </w:rPr>
        <w:t xml:space="preserve">a </w:t>
      </w:r>
      <w:r w:rsidRPr="001B373A">
        <w:rPr>
          <w:highlight w:val="green"/>
          <w:u w:val="single"/>
        </w:rPr>
        <w:t>one-and-done</w:t>
      </w:r>
      <w:r w:rsidRPr="001B373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B373A">
        <w:rPr>
          <w:highlight w:val="green"/>
          <w:u w:val="single"/>
        </w:rPr>
        <w:t xml:space="preserve">through </w:t>
      </w:r>
      <w:r w:rsidRPr="001B373A">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602920DA" w14:textId="77777777" w:rsidR="0018594E" w:rsidRDefault="0018594E" w:rsidP="0018594E">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24DE3B37" w14:textId="77777777" w:rsidR="0018594E" w:rsidRPr="00791206" w:rsidRDefault="0018594E" w:rsidP="0018594E">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7C9275A8" w14:textId="77777777" w:rsidR="0018594E" w:rsidRDefault="0018594E" w:rsidP="0018594E">
      <w:pPr>
        <w:rPr>
          <w:u w:val="single"/>
        </w:rPr>
      </w:pPr>
      <w:r w:rsidRPr="0072187F">
        <w:rPr>
          <w:u w:val="single"/>
        </w:rPr>
        <w:t>At issue in the Indian case was “</w:t>
      </w:r>
      <w:r w:rsidRPr="001B373A">
        <w:rPr>
          <w:highlight w:val="green"/>
          <w:u w:val="single"/>
        </w:rPr>
        <w:t>evergreening</w:t>
      </w:r>
      <w:r w:rsidRPr="0072187F">
        <w:rPr>
          <w:u w:val="single"/>
        </w:rPr>
        <w:t xml:space="preserve">,” </w:t>
      </w:r>
      <w:r w:rsidRPr="001B373A">
        <w:rPr>
          <w:highlight w:val="green"/>
          <w:u w:val="single"/>
        </w:rPr>
        <w:t xml:space="preserve">a </w:t>
      </w:r>
      <w:r w:rsidRPr="0072187F">
        <w:rPr>
          <w:u w:val="single"/>
        </w:rPr>
        <w:t xml:space="preserve">now </w:t>
      </w:r>
      <w:r w:rsidRPr="001B373A">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1B373A">
        <w:rPr>
          <w:highlight w:val="green"/>
          <w:u w:val="single"/>
        </w:rPr>
        <w:t>Manufacturers</w:t>
      </w:r>
      <w:r w:rsidRPr="0072187F">
        <w:rPr>
          <w:u w:val="single"/>
        </w:rPr>
        <w:t xml:space="preserve">, in defence of these practices, predictably </w:t>
      </w:r>
      <w:r w:rsidRPr="001B373A">
        <w:rPr>
          <w:highlight w:val="green"/>
          <w:u w:val="single"/>
        </w:rPr>
        <w:t xml:space="preserve">tout </w:t>
      </w:r>
      <w:r w:rsidRPr="0072187F">
        <w:rPr>
          <w:u w:val="single"/>
        </w:rPr>
        <w:t xml:space="preserve">the </w:t>
      </w:r>
      <w:r w:rsidRPr="001B373A">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1B373A">
        <w:rPr>
          <w:highlight w:val="green"/>
          <w:u w:val="single"/>
        </w:rPr>
        <w:t>new versions are</w:t>
      </w:r>
      <w:r w:rsidRPr="001B373A">
        <w:rPr>
          <w:sz w:val="16"/>
          <w:highlight w:val="green"/>
        </w:rPr>
        <w:t xml:space="preserve"> </w:t>
      </w:r>
      <w:r w:rsidRPr="00BA5EC6">
        <w:rPr>
          <w:sz w:val="16"/>
        </w:rPr>
        <w:t>by definition “</w:t>
      </w:r>
      <w:r w:rsidRPr="001B373A">
        <w:rPr>
          <w:b/>
          <w:bCs/>
          <w:highlight w:val="green"/>
          <w:u w:val="single"/>
        </w:rPr>
        <w:t>me too” drugs</w:t>
      </w:r>
      <w:r w:rsidRPr="001B373A">
        <w:rPr>
          <w:highlight w:val="green"/>
          <w:u w:val="single"/>
        </w:rPr>
        <w:t xml:space="preserve">, </w:t>
      </w:r>
      <w:r w:rsidRPr="00BA5EC6">
        <w:rPr>
          <w:u w:val="single"/>
        </w:rPr>
        <w:t xml:space="preserve">and demonstration that the resulting </w:t>
      </w:r>
      <w:r w:rsidRPr="001B373A">
        <w:rPr>
          <w:b/>
          <w:bCs/>
          <w:highlight w:val="green"/>
          <w:u w:val="single"/>
        </w:rPr>
        <w:t>incremental benefits</w:t>
      </w:r>
      <w:r w:rsidRPr="001B373A">
        <w:rPr>
          <w:highlight w:val="green"/>
          <w:u w:val="single"/>
        </w:rPr>
        <w:t xml:space="preserve"> </w:t>
      </w:r>
      <w:r w:rsidRPr="00BA5EC6">
        <w:rPr>
          <w:u w:val="single"/>
        </w:rPr>
        <w:t xml:space="preserve">in efficacy and safety are clinically meaningful </w:t>
      </w:r>
      <w:r w:rsidRPr="001B373A">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1B373A">
        <w:rPr>
          <w:highlight w:val="green"/>
          <w:u w:val="single"/>
        </w:rPr>
        <w:t xml:space="preserve">Rather than </w:t>
      </w:r>
      <w:r w:rsidRPr="00BA5EC6">
        <w:rPr>
          <w:u w:val="single"/>
        </w:rPr>
        <w:t xml:space="preserve">the </w:t>
      </w:r>
      <w:r w:rsidRPr="001B373A">
        <w:rPr>
          <w:highlight w:val="green"/>
          <w:u w:val="single"/>
        </w:rPr>
        <w:t xml:space="preserve">marginal benefits </w:t>
      </w:r>
      <w:r w:rsidRPr="00BA5EC6">
        <w:rPr>
          <w:u w:val="single"/>
        </w:rPr>
        <w:t xml:space="preserve">accrued </w:t>
      </w:r>
      <w:r w:rsidRPr="001B373A">
        <w:rPr>
          <w:highlight w:val="green"/>
          <w:u w:val="single"/>
        </w:rPr>
        <w:t xml:space="preserve">from tinkering </w:t>
      </w:r>
      <w:r w:rsidRPr="00BA5EC6">
        <w:rPr>
          <w:u w:val="single"/>
        </w:rPr>
        <w:t xml:space="preserve">with already effective agents, </w:t>
      </w:r>
      <w:r w:rsidRPr="001B373A">
        <w:rPr>
          <w:highlight w:val="green"/>
          <w:u w:val="single"/>
        </w:rPr>
        <w:t xml:space="preserve">patients </w:t>
      </w:r>
      <w:r w:rsidRPr="00BA5EC6">
        <w:rPr>
          <w:u w:val="single"/>
        </w:rPr>
        <w:t xml:space="preserve">worldwide </w:t>
      </w:r>
      <w:r w:rsidRPr="001B373A">
        <w:rPr>
          <w:highlight w:val="green"/>
          <w:u w:val="single"/>
        </w:rPr>
        <w:t xml:space="preserve">are in desperate need of </w:t>
      </w:r>
      <w:r w:rsidRPr="00BA5EC6">
        <w:rPr>
          <w:u w:val="single"/>
        </w:rPr>
        <w:t xml:space="preserve">new </w:t>
      </w:r>
      <w:r w:rsidRPr="001B373A">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1B373A">
        <w:rPr>
          <w:highlight w:val="green"/>
          <w:u w:val="single"/>
        </w:rPr>
        <w:t>developing</w:t>
      </w:r>
      <w:r w:rsidRPr="001B373A">
        <w:rPr>
          <w:sz w:val="16"/>
          <w:highlight w:val="green"/>
        </w:rPr>
        <w:t xml:space="preserve"> </w:t>
      </w:r>
      <w:r w:rsidRPr="001B373A">
        <w:rPr>
          <w:highlight w:val="green"/>
          <w:u w:val="single"/>
        </w:rPr>
        <w:t>truly innovative drugs is</w:t>
      </w:r>
      <w:r w:rsidRPr="001B373A">
        <w:rPr>
          <w:sz w:val="16"/>
          <w:highlight w:val="green"/>
        </w:rPr>
        <w:t xml:space="preserve"> </w:t>
      </w:r>
      <w:r w:rsidRPr="00BA5EC6">
        <w:rPr>
          <w:sz w:val="16"/>
        </w:rPr>
        <w:t xml:space="preserve">undeniably a </w:t>
      </w:r>
      <w:r w:rsidRPr="001B373A">
        <w:rPr>
          <w:highlight w:val="green"/>
          <w:u w:val="single"/>
        </w:rPr>
        <w:t>high-risk</w:t>
      </w:r>
      <w:r w:rsidRPr="001B373A">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1B373A">
        <w:rPr>
          <w:highlight w:val="green"/>
          <w:u w:val="single"/>
        </w:rPr>
        <w:t xml:space="preserve">companies must </w:t>
      </w:r>
      <w:r w:rsidRPr="00BA5EC6">
        <w:rPr>
          <w:u w:val="single"/>
        </w:rPr>
        <w:t xml:space="preserve">continue to </w:t>
      </w:r>
      <w:r w:rsidRPr="001B373A">
        <w:rPr>
          <w:highlight w:val="green"/>
          <w:u w:val="single"/>
        </w:rPr>
        <w:t xml:space="preserve">perceive </w:t>
      </w:r>
      <w:r w:rsidRPr="001B373A">
        <w:rPr>
          <w:b/>
          <w:bCs/>
          <w:highlight w:val="green"/>
          <w:u w:val="single"/>
        </w:rPr>
        <w:t>sufficient incentives</w:t>
      </w:r>
      <w:r w:rsidRPr="001B373A">
        <w:rPr>
          <w:highlight w:val="green"/>
          <w:u w:val="single"/>
        </w:rPr>
        <w:t xml:space="preserve"> </w:t>
      </w:r>
      <w:r w:rsidRPr="00BA5EC6">
        <w:rPr>
          <w:u w:val="single"/>
        </w:rPr>
        <w:t xml:space="preserve">to continue investing in innovation. Indeed, there is evidence that the </w:t>
      </w:r>
      <w:r w:rsidRPr="001B373A">
        <w:rPr>
          <w:highlight w:val="green"/>
          <w:u w:val="single"/>
        </w:rPr>
        <w:t xml:space="preserve">prospect of future evergreening has become </w:t>
      </w:r>
      <w:r w:rsidRPr="00BA5EC6">
        <w:rPr>
          <w:u w:val="single"/>
        </w:rPr>
        <w:t xml:space="preserve">part of the incentive </w:t>
      </w:r>
      <w:r w:rsidRPr="001B373A">
        <w:rPr>
          <w:highlight w:val="green"/>
          <w:u w:val="single"/>
        </w:rPr>
        <w:t xml:space="preserve">calculation </w:t>
      </w:r>
      <w:r w:rsidRPr="00BA5EC6">
        <w:rPr>
          <w:u w:val="single"/>
        </w:rPr>
        <w:t>for innovative drug development</w:t>
      </w:r>
      <w:r w:rsidRPr="00BA5EC6">
        <w:rPr>
          <w:sz w:val="16"/>
        </w:rPr>
        <w:t xml:space="preserve">.4 But surely it is </w:t>
      </w:r>
      <w:r w:rsidRPr="001B373A">
        <w:rPr>
          <w:highlight w:val="green"/>
          <w:u w:val="single"/>
        </w:rPr>
        <w:t>perverse to</w:t>
      </w:r>
      <w:r w:rsidRPr="001B373A">
        <w:rPr>
          <w:sz w:val="16"/>
          <w:highlight w:val="green"/>
        </w:rPr>
        <w:t xml:space="preserve"> </w:t>
      </w:r>
      <w:r w:rsidRPr="00BA5EC6">
        <w:rPr>
          <w:sz w:val="16"/>
        </w:rPr>
        <w:t xml:space="preserve">extend unpredictably a period of patent protection that the government intended to be clearly defined and predictable, and to </w:t>
      </w:r>
      <w:r w:rsidRPr="001B373A">
        <w:rPr>
          <w:highlight w:val="green"/>
          <w:u w:val="single"/>
        </w:rPr>
        <w:t>maintain incentives</w:t>
      </w:r>
      <w:r w:rsidRPr="001B373A">
        <w:rPr>
          <w:sz w:val="16"/>
          <w:highlight w:val="green"/>
        </w:rPr>
        <w:t xml:space="preserve"> </w:t>
      </w:r>
      <w:r w:rsidRPr="001B373A">
        <w:rPr>
          <w:highlight w:val="green"/>
          <w:u w:val="single"/>
        </w:rPr>
        <w:t>that drive companies to divert</w:t>
      </w:r>
      <w:r w:rsidRPr="001B373A">
        <w:rPr>
          <w:sz w:val="16"/>
          <w:highlight w:val="green"/>
        </w:rPr>
        <w:t xml:space="preserve"> </w:t>
      </w:r>
      <w:r w:rsidRPr="00BA5EC6">
        <w:rPr>
          <w:sz w:val="16"/>
        </w:rPr>
        <w:t xml:space="preserve">their </w:t>
      </w:r>
      <w:r w:rsidRPr="001B373A">
        <w:rPr>
          <w:b/>
          <w:bCs/>
          <w:highlight w:val="green"/>
          <w:u w:val="single"/>
        </w:rPr>
        <w:t>drug-development resources away from innovation</w:t>
      </w:r>
      <w:r w:rsidRPr="001B373A">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1B373A">
        <w:rPr>
          <w:b/>
          <w:bCs/>
          <w:highlight w:val="green"/>
          <w:u w:val="single"/>
        </w:rPr>
        <w:t>denying future patents for modifications</w:t>
      </w:r>
      <w:r w:rsidRPr="001B373A">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1B373A">
        <w:rPr>
          <w:highlight w:val="green"/>
          <w:u w:val="single"/>
        </w:rPr>
        <w:t xml:space="preserve">would </w:t>
      </w:r>
      <w:r w:rsidRPr="00BA5EC6">
        <w:rPr>
          <w:u w:val="single"/>
        </w:rPr>
        <w:t xml:space="preserve">likely </w:t>
      </w:r>
      <w:r w:rsidRPr="001B373A">
        <w:rPr>
          <w:highlight w:val="green"/>
          <w:u w:val="single"/>
        </w:rPr>
        <w:t xml:space="preserve">reduce </w:t>
      </w:r>
      <w:r w:rsidRPr="00BA5EC6">
        <w:rPr>
          <w:u w:val="single"/>
        </w:rPr>
        <w:t xml:space="preserve">the </w:t>
      </w:r>
      <w:r w:rsidRPr="001B373A">
        <w:rPr>
          <w:b/>
          <w:bCs/>
          <w:highlight w:val="green"/>
          <w:u w:val="single"/>
        </w:rPr>
        <w:t>extensive patent litigation</w:t>
      </w:r>
      <w:r w:rsidRPr="001B373A">
        <w:rPr>
          <w:highlight w:val="green"/>
          <w:u w:val="single"/>
        </w:rPr>
        <w:t xml:space="preserve"> that contributes to </w:t>
      </w:r>
      <w:r w:rsidRPr="00BA5EC6">
        <w:rPr>
          <w:u w:val="single"/>
        </w:rPr>
        <w:t xml:space="preserve">the </w:t>
      </w:r>
      <w:r w:rsidRPr="001B373A">
        <w:rPr>
          <w:b/>
          <w:bCs/>
          <w:highlight w:val="green"/>
          <w:u w:val="single"/>
        </w:rPr>
        <w:t>high prices of generic drugs</w:t>
      </w:r>
      <w:r w:rsidRPr="001B373A">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0B1E7FC9" w14:textId="77777777" w:rsidR="0018594E" w:rsidRPr="0018594E" w:rsidRDefault="0018594E" w:rsidP="0018594E"/>
    <w:sectPr w:rsidR="0018594E" w:rsidRPr="0018594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594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8594E"/>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BD8"/>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1792"/>
    <w:rsid w:val="00442018"/>
    <w:rsid w:val="00446567"/>
    <w:rsid w:val="00447B10"/>
    <w:rsid w:val="00452EE4"/>
    <w:rsid w:val="00452F0B"/>
    <w:rsid w:val="004536D6"/>
    <w:rsid w:val="00457224"/>
    <w:rsid w:val="0047482C"/>
    <w:rsid w:val="00475436"/>
    <w:rsid w:val="0048047E"/>
    <w:rsid w:val="00482023"/>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716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0F40"/>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409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6D35"/>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64EF"/>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CB1EA7"/>
  <w14:defaultImageDpi w14:val="300"/>
  <w15:docId w15:val="{E3E6CF2F-A0C5-DF44-94F8-B021F0C98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179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417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17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4417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9"/>
    <w:unhideWhenUsed/>
    <w:qFormat/>
    <w:rsid w:val="0044179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17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1792"/>
  </w:style>
  <w:style w:type="character" w:customStyle="1" w:styleId="Heading1Char">
    <w:name w:val="Heading 1 Char"/>
    <w:aliases w:val="Pocket Char"/>
    <w:basedOn w:val="DefaultParagraphFont"/>
    <w:link w:val="Heading1"/>
    <w:uiPriority w:val="9"/>
    <w:rsid w:val="0044179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1792"/>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44179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44179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41792"/>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441792"/>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20"/>
    <w:qFormat/>
    <w:rsid w:val="0044179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41792"/>
    <w:rPr>
      <w:color w:val="auto"/>
      <w:u w:val="non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uiPriority w:val="99"/>
    <w:unhideWhenUsed/>
    <w:rsid w:val="00441792"/>
    <w:rPr>
      <w:color w:val="auto"/>
      <w:u w:val="none"/>
    </w:rPr>
  </w:style>
  <w:style w:type="paragraph" w:styleId="DocumentMap">
    <w:name w:val="Document Map"/>
    <w:basedOn w:val="Normal"/>
    <w:link w:val="DocumentMapChar"/>
    <w:uiPriority w:val="99"/>
    <w:semiHidden/>
    <w:unhideWhenUsed/>
    <w:rsid w:val="004417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1792"/>
    <w:rPr>
      <w:rFonts w:ascii="Lucida Grande" w:hAnsi="Lucida Grande" w:cs="Lucida Grande"/>
    </w:rPr>
  </w:style>
  <w:style w:type="paragraph" w:customStyle="1" w:styleId="textbold">
    <w:name w:val="text bold"/>
    <w:basedOn w:val="Normal"/>
    <w:link w:val="Emphasis"/>
    <w:uiPriority w:val="20"/>
    <w:qFormat/>
    <w:rsid w:val="0018594E"/>
    <w:pPr>
      <w:spacing w:after="0" w:line="240" w:lineRule="auto"/>
      <w:ind w:left="720"/>
      <w:contextualSpacing/>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Politics/amal-clooney-angelina-jolie-speak-us-weighed-vetoing/story?id=62574726" TargetMode="External"/><Relationship Id="rId18" Type="http://schemas.openxmlformats.org/officeDocument/2006/relationships/hyperlink" Target="https://www.the-american-interest.com/2017/01/12/superbug-pandemics-and-how-to-prevent-the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abcnews.go.com/Health/amidst-superbug-crisis-scientists-urge-innovation/story?id=62763415" TargetMode="External"/><Relationship Id="rId17" Type="http://schemas.openxmlformats.org/officeDocument/2006/relationships/hyperlink" Target="https://abcnews.go.com/Health/melissa-rivers-talks-fathers-suicide-dr-jennifer-ashton/story?id=62733179&amp;cid=clicksource_26_null_headlines_hed" TargetMode="External"/><Relationship Id="rId2" Type="http://schemas.openxmlformats.org/officeDocument/2006/relationships/customXml" Target="../customXml/item2.xml"/><Relationship Id="rId16" Type="http://schemas.openxmlformats.org/officeDocument/2006/relationships/hyperlink" Target="https://www.who.int/news-room/detail/27-02-2017-who-publishes-list-of-bacteria-for-which-new-antibiotics-are-urgently-neede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5" Type="http://schemas.openxmlformats.org/officeDocument/2006/relationships/numbering" Target="numbering.xml"/><Relationship Id="rId15" Type="http://schemas.openxmlformats.org/officeDocument/2006/relationships/hyperlink" Target="https://www.who.int/antimicrobial-resistance/interagency-coordination-group/IACG_final_report_EN.pdf?ua=1" TargetMode="External"/><Relationship Id="rId10" Type="http://schemas.openxmlformats.org/officeDocument/2006/relationships/hyperlink" Target="https://doi.org/10.1093/jlb/lsy022" TargetMode="External"/><Relationship Id="rId19" Type="http://schemas.openxmlformats.org/officeDocument/2006/relationships/hyperlink" Target="https://www.statnews.com/2019/02/11/drug-patent-protection-one-done/"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Health/superbug-fungus-global-health-threat-600-us-infected/story?id=6229753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ieljo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A2E85B8-679F-0846-B06D-610D9F174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10677</Words>
  <Characters>60859</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71394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Nathanieljsfg@outlook.com</cp:lastModifiedBy>
  <cp:revision>20</cp:revision>
  <dcterms:created xsi:type="dcterms:W3CDTF">2021-09-05T18:11:00Z</dcterms:created>
  <dcterms:modified xsi:type="dcterms:W3CDTF">2021-09-06T02:00:00Z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