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15A7D" w14:textId="77777777" w:rsidR="00EE79D2" w:rsidRDefault="00EE79D2" w:rsidP="00EE79D2">
      <w:pPr>
        <w:pStyle w:val="Heading3"/>
      </w:pPr>
      <w:r>
        <w:t>Framework</w:t>
      </w:r>
    </w:p>
    <w:p w14:paraId="27093592" w14:textId="77777777" w:rsidR="00EE79D2" w:rsidRPr="004322BE" w:rsidRDefault="00EE79D2" w:rsidP="00EE79D2">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2758E973" w14:textId="77777777" w:rsidR="00EE79D2" w:rsidRPr="004322BE" w:rsidRDefault="00EE79D2" w:rsidP="00EE79D2">
      <w:pPr>
        <w:pStyle w:val="Heading4"/>
        <w:rPr>
          <w:bCs w:val="0"/>
        </w:rPr>
      </w:pPr>
      <w:r w:rsidRPr="004322BE">
        <w:t xml:space="preserve">1] </w:t>
      </w:r>
      <w:r w:rsidRPr="004322BE">
        <w:rPr>
          <w:u w:val="single"/>
        </w:rPr>
        <w:t>Empirics</w:t>
      </w:r>
      <w:r w:rsidRPr="004322BE">
        <w:t>-</w:t>
      </w:r>
      <w:r>
        <w:t xml:space="preserve"> Subjectivity is </w:t>
      </w:r>
      <w:r w:rsidRPr="004322BE">
        <w:t>ine</w:t>
      </w:r>
      <w:r>
        <w:t>scapable</w:t>
      </w:r>
    </w:p>
    <w:p w14:paraId="1900983A" w14:textId="77777777" w:rsidR="00EE79D2" w:rsidRDefault="00EE79D2" w:rsidP="00EE79D2">
      <w:r w:rsidRPr="001E6760">
        <w:rPr>
          <w:rStyle w:val="Style13ptBold"/>
        </w:rPr>
        <w:t>Pölzle</w:t>
      </w:r>
      <w:r>
        <w:rPr>
          <w:rStyle w:val="Style13ptBold"/>
        </w:rPr>
        <w:t>r and Wright 19</w:t>
      </w:r>
      <w:r>
        <w:t xml:space="preserve">[Thomas Pölzler and Jennifer Cole Wright- “Empirical research on folk moral objectivism” </w:t>
      </w:r>
      <w:hyperlink r:id="rId9" w:history="1">
        <w:r>
          <w:rPr>
            <w:rStyle w:val="Hyperlink"/>
          </w:rPr>
          <w:t>https://www.ncbi.nlm.nih.gov/pmc/articles/PMC6686698/</w:t>
        </w:r>
      </w:hyperlink>
      <w:r>
        <w:t xml:space="preserve"> NCBI. Published July 5</w:t>
      </w:r>
      <w:r>
        <w:rPr>
          <w:vertAlign w:val="superscript"/>
        </w:rPr>
        <w:t>th</w:t>
      </w:r>
      <w:r>
        <w:t xml:space="preserve"> 2019] </w:t>
      </w:r>
    </w:p>
    <w:p w14:paraId="46DCAC6E" w14:textId="77777777" w:rsidR="00EE79D2" w:rsidRDefault="00EE79D2" w:rsidP="00EE79D2">
      <w:pPr>
        <w:rPr>
          <w:sz w:val="10"/>
        </w:rPr>
      </w:pPr>
      <w:r w:rsidRPr="00F3167B">
        <w:rPr>
          <w:highlight w:val="green"/>
          <w:u w:val="single"/>
        </w:rPr>
        <w:t xml:space="preserve">Examining </w:t>
      </w:r>
      <w:r w:rsidRPr="00A14C1E">
        <w:rPr>
          <w:u w:val="single"/>
        </w:rPr>
        <w:t xml:space="preserve">these </w:t>
      </w:r>
      <w:r w:rsidRPr="00F3167B">
        <w:rPr>
          <w:highlight w:val="green"/>
          <w:u w:val="single"/>
        </w:rPr>
        <w:t>studies'</w:t>
      </w:r>
      <w:r w:rsidRPr="00963B43">
        <w:rPr>
          <w:sz w:val="10"/>
        </w:rPr>
        <w:t xml:space="preserve"> results more closely, however, makes it less clear whether this interpretation is appropriate (Pölzler, 2018b). Take again Goodwin and Darley's study. In this study, </w:t>
      </w:r>
      <w:r>
        <w:rPr>
          <w:u w:val="single"/>
        </w:rPr>
        <w:t>almost 30% of subjects' responses to the disagreement measure</w:t>
      </w:r>
      <w:r w:rsidRPr="00963B43">
        <w:rPr>
          <w:sz w:val="10"/>
        </w:rPr>
        <w:t xml:space="preserve"> and almost </w:t>
      </w:r>
      <w:r>
        <w:rPr>
          <w:u w:val="single"/>
        </w:rPr>
        <w:t>50% of their responses to the truth‐aptness measure fell</w:t>
      </w:r>
      <w:r w:rsidRPr="00963B43">
        <w:rPr>
          <w:sz w:val="10"/>
        </w:rPr>
        <w:t xml:space="preserve"> on the option that the researchers took to be indicative of subjectivism (Goodwin &amp; Darley, 2008, pp. 1347, 1351). Moreover, while </w:t>
      </w:r>
      <w:r w:rsidRPr="00963B43">
        <w:rPr>
          <w:u w:val="single"/>
        </w:rPr>
        <w:t xml:space="preserve">some </w:t>
      </w:r>
      <w:r w:rsidRPr="00F3167B">
        <w:rPr>
          <w:highlight w:val="green"/>
          <w:u w:val="single"/>
        </w:rPr>
        <w:t>moral statements were</w:t>
      </w:r>
      <w:r w:rsidRPr="00963B43">
        <w:rPr>
          <w:sz w:val="10"/>
        </w:rPr>
        <w:t xml:space="preserve"> dominantly </w:t>
      </w:r>
      <w:r w:rsidRPr="00F3167B">
        <w:rPr>
          <w:highlight w:val="green"/>
          <w:u w:val="single"/>
        </w:rPr>
        <w:t xml:space="preserve">classified </w:t>
      </w:r>
      <w:r w:rsidRPr="004374A1">
        <w:rPr>
          <w:u w:val="single"/>
        </w:rPr>
        <w:t>as objective</w:t>
      </w:r>
      <w:r w:rsidRPr="00963B43">
        <w:rPr>
          <w:sz w:val="10"/>
        </w:rPr>
        <w:t xml:space="preserve"> (e.g., the above statement about robbery), many </w:t>
      </w:r>
      <w:r w:rsidRPr="004374A1">
        <w:rPr>
          <w:u w:val="single"/>
        </w:rPr>
        <w:t>others were dominantly classified</w:t>
      </w:r>
      <w:r>
        <w:rPr>
          <w:u w:val="single"/>
        </w:rPr>
        <w:t xml:space="preserve"> </w:t>
      </w:r>
      <w:r w:rsidRPr="00F3167B">
        <w:rPr>
          <w:highlight w:val="green"/>
          <w:u w:val="single"/>
        </w:rPr>
        <w:t>as nonobjective</w:t>
      </w:r>
      <w:r w:rsidRPr="00963B43">
        <w:rPr>
          <w:sz w:val="10"/>
        </w:rPr>
        <w:t xml:space="preserve"> (e.g., the stem cell research statement). This suggests that subjects in </w:t>
      </w:r>
      <w:r>
        <w:rPr>
          <w:u w:val="single"/>
        </w:rPr>
        <w:t xml:space="preserve">Goodwin </w:t>
      </w:r>
      <w:r w:rsidRPr="00F3167B">
        <w:rPr>
          <w:highlight w:val="green"/>
          <w:u w:val="single"/>
        </w:rPr>
        <w:t>and</w:t>
      </w:r>
      <w:r>
        <w:rPr>
          <w:u w:val="single"/>
        </w:rPr>
        <w:t xml:space="preserve"> </w:t>
      </w:r>
      <w:r w:rsidRPr="004374A1">
        <w:rPr>
          <w:u w:val="single"/>
        </w:rPr>
        <w:t>Darley's study may have</w:t>
      </w:r>
      <w:r>
        <w:rPr>
          <w:u w:val="single"/>
        </w:rPr>
        <w:t xml:space="preserve"> actually </w:t>
      </w:r>
      <w:r w:rsidRPr="00F3167B">
        <w:rPr>
          <w:highlight w:val="green"/>
          <w:u w:val="single"/>
        </w:rPr>
        <w:t>favored</w:t>
      </w:r>
      <w:r w:rsidRPr="00963B43">
        <w:rPr>
          <w:sz w:val="10"/>
        </w:rPr>
        <w:t xml:space="preserve"> what Wright, Grandjean, and McWhite (2013) called </w:t>
      </w:r>
      <w:r w:rsidRPr="00F3167B">
        <w:rPr>
          <w:rStyle w:val="Emphasis"/>
          <w:highlight w:val="green"/>
        </w:rPr>
        <w:t>“metaethical pluralism</w:t>
      </w:r>
      <w:r w:rsidRPr="00963B43">
        <w:rPr>
          <w:sz w:val="10"/>
        </w:rPr>
        <w:t xml:space="preserve">,” i.e., they sometimes sided with objectivism and other times with nonobjectivism. </w:t>
      </w:r>
      <w:r w:rsidRPr="00963B43">
        <w:rPr>
          <w:u w:val="single"/>
        </w:rPr>
        <w:t>More</w:t>
      </w:r>
      <w:r>
        <w:rPr>
          <w:u w:val="single"/>
        </w:rPr>
        <w:t xml:space="preserve"> recent </w:t>
      </w:r>
      <w:r w:rsidRPr="002B6A08">
        <w:rPr>
          <w:u w:val="single"/>
        </w:rPr>
        <w:t>studies have</w:t>
      </w:r>
      <w:r w:rsidRPr="002B6A08">
        <w:rPr>
          <w:sz w:val="10"/>
        </w:rPr>
        <w:t xml:space="preserve"> by and large </w:t>
      </w:r>
      <w:r w:rsidRPr="002B6A08">
        <w:rPr>
          <w:u w:val="single"/>
        </w:rPr>
        <w:t>confirmed this</w:t>
      </w:r>
      <w:r w:rsidRPr="00963B43">
        <w:rPr>
          <w:sz w:val="10"/>
        </w:rPr>
        <w:t xml:space="preserve"> hypothesis of </w:t>
      </w:r>
      <w:r>
        <w:rPr>
          <w:u w:val="single"/>
        </w:rPr>
        <w:t>folk metaethical pluralism</w:t>
      </w:r>
      <w:r w:rsidRPr="00963B43">
        <w:rPr>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F3167B">
        <w:rPr>
          <w:highlight w:val="green"/>
          <w:u w:val="single"/>
        </w:rPr>
        <w:t xml:space="preserve">Objectivity </w:t>
      </w:r>
      <w:r w:rsidRPr="00963B43">
        <w:rPr>
          <w:u w:val="single"/>
        </w:rPr>
        <w:t>ratings</w:t>
      </w:r>
      <w:r w:rsidRPr="00F3167B">
        <w:rPr>
          <w:highlight w:val="green"/>
          <w:u w:val="single"/>
        </w:rPr>
        <w:t xml:space="preserve"> for statements</w:t>
      </w:r>
      <w:r w:rsidRPr="00963B43">
        <w:rPr>
          <w:sz w:val="10"/>
        </w:rPr>
        <w:t xml:space="preserve"> that were dominantly self‐classified as moral </w:t>
      </w:r>
      <w:r w:rsidRPr="00F3167B">
        <w:rPr>
          <w:rStyle w:val="Emphasis"/>
          <w:highlight w:val="green"/>
        </w:rPr>
        <w:t>varied between</w:t>
      </w:r>
      <w:r>
        <w:rPr>
          <w:rStyle w:val="Emphasis"/>
        </w:rPr>
        <w:t xml:space="preserve"> as little as </w:t>
      </w:r>
      <w:r w:rsidRPr="00F3167B">
        <w:rPr>
          <w:rStyle w:val="Emphasis"/>
          <w:highlight w:val="green"/>
        </w:rPr>
        <w:t>5% and</w:t>
      </w:r>
      <w:r>
        <w:rPr>
          <w:rStyle w:val="Emphasis"/>
        </w:rPr>
        <w:t xml:space="preserve"> as much as </w:t>
      </w:r>
      <w:r w:rsidRPr="00F3167B">
        <w:rPr>
          <w:rStyle w:val="Emphasis"/>
          <w:highlight w:val="green"/>
        </w:rPr>
        <w:t>85%.</w:t>
      </w:r>
      <w:r w:rsidRPr="00963B43">
        <w:rPr>
          <w:sz w:val="10"/>
        </w:rPr>
        <w:t xml:space="preserve"> </w:t>
      </w:r>
      <w:r>
        <w:rPr>
          <w:u w:val="single"/>
        </w:rPr>
        <w:t>Research based on different measures yielded high proportions of intrapersonal variation as well</w:t>
      </w:r>
      <w:r w:rsidRPr="00963B43">
        <w:rPr>
          <w:sz w:val="10"/>
        </w:rPr>
        <w:t xml:space="preserve"> (e.g., Beebe, 2014; Beebe, Qiaoan, Wysocki, &amp; Endara, 2015; Beebe &amp; Sackris, 2016; Fisher, Knobe, Strickland, &amp; Keil, 2017; Goodwin &amp; Darley, 2012; Heiphetz &amp; Young, 2017; Wright, 2018; Zijlstra, forthcoming‐a).2</w:t>
      </w:r>
    </w:p>
    <w:p w14:paraId="1ACFDD1E" w14:textId="77777777" w:rsidR="00EE79D2" w:rsidRDefault="00EE79D2" w:rsidP="00EE79D2">
      <w:pPr>
        <w:pStyle w:val="Heading4"/>
      </w:pPr>
      <w:r>
        <w:t xml:space="preserve">2] Subject Formation – experiences </w:t>
      </w:r>
      <w:r w:rsidRPr="008E3A7F">
        <w:rPr>
          <w:u w:val="single"/>
        </w:rPr>
        <w:t>shape identity</w:t>
      </w:r>
      <w:r>
        <w:t xml:space="preserve"> because we construct our thoughts based on how we </w:t>
      </w:r>
      <w:r w:rsidRPr="008E3A7F">
        <w:rPr>
          <w:u w:val="single"/>
        </w:rPr>
        <w:t>feel</w:t>
      </w:r>
      <w:r>
        <w:t>.</w:t>
      </w:r>
    </w:p>
    <w:p w14:paraId="3362839E" w14:textId="77777777" w:rsidR="00EE79D2" w:rsidRDefault="00EE79D2" w:rsidP="00EE79D2">
      <w:r w:rsidRPr="006E4CC8">
        <w:rPr>
          <w:sz w:val="16"/>
          <w:szCs w:val="16"/>
        </w:rPr>
        <w:t>University at Buffalo Center for Educational Innovation</w:t>
      </w:r>
      <w:r w:rsidRPr="006E4CC8">
        <w:rPr>
          <w:b/>
          <w:bCs/>
          <w:sz w:val="26"/>
          <w:szCs w:val="26"/>
        </w:rPr>
        <w:t xml:space="preserve"> (</w:t>
      </w:r>
      <w:r w:rsidRPr="008C2758">
        <w:rPr>
          <w:b/>
          <w:bCs/>
          <w:sz w:val="26"/>
          <w:szCs w:val="26"/>
          <w:u w:val="single"/>
        </w:rPr>
        <w:t>U</w:t>
      </w:r>
      <w:r>
        <w:rPr>
          <w:b/>
          <w:bCs/>
          <w:sz w:val="26"/>
          <w:szCs w:val="26"/>
          <w:u w:val="single"/>
        </w:rPr>
        <w:t>@</w:t>
      </w:r>
      <w:r w:rsidRPr="008C2758">
        <w:rPr>
          <w:b/>
          <w:bCs/>
          <w:sz w:val="26"/>
          <w:szCs w:val="26"/>
          <w:u w:val="single"/>
        </w:rPr>
        <w:t xml:space="preserve">Buffalo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65601552" w14:textId="77777777" w:rsidR="00EE79D2" w:rsidRPr="006E4CC8" w:rsidRDefault="00EE79D2" w:rsidP="00EE79D2">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321ECB39" w14:textId="77777777" w:rsidR="00EE79D2" w:rsidRPr="006E4CC8" w:rsidRDefault="00EE79D2" w:rsidP="00EE79D2">
      <w:pPr>
        <w:rPr>
          <w:sz w:val="16"/>
          <w:szCs w:val="16"/>
        </w:rPr>
      </w:pPr>
      <w:r w:rsidRPr="006E4CC8">
        <w:rPr>
          <w:sz w:val="16"/>
          <w:szCs w:val="16"/>
        </w:rPr>
        <w:t>Related to this are the processes of assimilation and accommodation.</w:t>
      </w:r>
    </w:p>
    <w:p w14:paraId="62671AC7" w14:textId="77777777" w:rsidR="00EE79D2" w:rsidRPr="006E4CC8" w:rsidRDefault="00EE79D2" w:rsidP="00EE79D2">
      <w:pPr>
        <w:numPr>
          <w:ilvl w:val="0"/>
          <w:numId w:val="12"/>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287B32AA" w14:textId="77777777" w:rsidR="00EE79D2" w:rsidRPr="006E4CC8" w:rsidRDefault="00EE79D2" w:rsidP="00EE79D2">
      <w:pPr>
        <w:numPr>
          <w:ilvl w:val="0"/>
          <w:numId w:val="12"/>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19536C97" w14:textId="77777777" w:rsidR="00EE79D2" w:rsidRPr="006E4CC8" w:rsidRDefault="00EE79D2" w:rsidP="00EE79D2">
      <w:pPr>
        <w:rPr>
          <w:b/>
          <w:bCs/>
          <w:sz w:val="26"/>
          <w:szCs w:val="26"/>
          <w:u w:val="single"/>
        </w:rPr>
      </w:pPr>
      <w:r w:rsidRPr="006E4CC8">
        <w:rPr>
          <w:b/>
          <w:bCs/>
          <w:sz w:val="26"/>
          <w:szCs w:val="26"/>
          <w:u w:val="single"/>
        </w:rPr>
        <w:t xml:space="preserve">For example, </w:t>
      </w:r>
      <w:r w:rsidRPr="006E4CC8">
        <w:rPr>
          <w:b/>
          <w:bCs/>
          <w:sz w:val="26"/>
          <w:szCs w:val="26"/>
          <w:highlight w:val="green"/>
          <w:u w:val="single"/>
        </w:rPr>
        <w:t>if I believe</w:t>
      </w:r>
      <w:r w:rsidRPr="006E4CC8">
        <w:rPr>
          <w:sz w:val="16"/>
        </w:rPr>
        <w:t xml:space="preserve"> that </w:t>
      </w:r>
      <w:r w:rsidRPr="006E4CC8">
        <w:rPr>
          <w:b/>
          <w:bCs/>
          <w:sz w:val="26"/>
          <w:szCs w:val="26"/>
          <w:highlight w:val="green"/>
          <w:u w:val="single"/>
        </w:rPr>
        <w:t>friends are always nice, and meet a</w:t>
      </w:r>
      <w:r w:rsidRPr="006E4CC8">
        <w:rPr>
          <w:sz w:val="16"/>
        </w:rPr>
        <w:t xml:space="preserve"> new </w:t>
      </w:r>
      <w:r w:rsidRPr="006E4CC8">
        <w:rPr>
          <w:b/>
          <w:bCs/>
          <w:sz w:val="26"/>
          <w:szCs w:val="26"/>
          <w:highlight w:val="green"/>
          <w:u w:val="single"/>
        </w:rPr>
        <w:t>person who is</w:t>
      </w:r>
      <w:r w:rsidRPr="006E4CC8">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 xml:space="preserve">Perhaps, however, I meet a different person who sometimes pushes me to try harder and is </w:t>
      </w:r>
      <w:r w:rsidRPr="006E4CC8">
        <w:rPr>
          <w:b/>
          <w:bCs/>
          <w:sz w:val="26"/>
          <w:szCs w:val="26"/>
          <w:highlight w:val="green"/>
          <w:u w:val="single"/>
        </w:rPr>
        <w:t>not always nice.</w:t>
      </w:r>
      <w:r w:rsidRPr="006E4CC8">
        <w:rPr>
          <w:sz w:val="16"/>
        </w:rPr>
        <w:t xml:space="preserve"> </w:t>
      </w:r>
      <w:r w:rsidRPr="006E4CC8">
        <w:rPr>
          <w:b/>
          <w:bCs/>
          <w:sz w:val="26"/>
          <w:szCs w:val="26"/>
          <w:highlight w:val="green"/>
          <w:u w:val="single"/>
        </w:rPr>
        <w:t>I may decide to change my schema to accommodate</w:t>
      </w:r>
      <w:r w:rsidRPr="006E4CC8">
        <w:rPr>
          <w:sz w:val="16"/>
        </w:rPr>
        <w:t xml:space="preserve"> this person by deciding a friend doesn’t always need to be nice if they have my best interests in mind. </w:t>
      </w:r>
      <w:r w:rsidRPr="006E4CC8">
        <w:rPr>
          <w:b/>
          <w:bCs/>
          <w:sz w:val="26"/>
          <w:szCs w:val="26"/>
          <w:u w:val="single"/>
        </w:rPr>
        <w:t xml:space="preserve">Further, </w:t>
      </w:r>
      <w:r w:rsidRPr="0025418A">
        <w:rPr>
          <w:b/>
          <w:bCs/>
          <w:sz w:val="26"/>
          <w:szCs w:val="26"/>
          <w:u w:val="single"/>
        </w:rPr>
        <w:t>this may make me reconsider whether the first person still fits into my friend schema.</w:t>
      </w:r>
    </w:p>
    <w:p w14:paraId="3079A59D" w14:textId="77777777" w:rsidR="00EE79D2" w:rsidRPr="006E4CC8" w:rsidRDefault="00EE79D2" w:rsidP="00EE79D2">
      <w:pPr>
        <w:rPr>
          <w:sz w:val="16"/>
          <w:szCs w:val="16"/>
        </w:rPr>
      </w:pPr>
      <w:r w:rsidRPr="006E4CC8">
        <w:rPr>
          <w:sz w:val="16"/>
          <w:szCs w:val="16"/>
        </w:rPr>
        <w:t>Consequences of constructivist theory are that:</w:t>
      </w:r>
    </w:p>
    <w:p w14:paraId="45D339D2" w14:textId="77777777" w:rsidR="00EE79D2" w:rsidRPr="006E4CC8" w:rsidRDefault="00EE79D2" w:rsidP="00EE79D2">
      <w:pPr>
        <w:numPr>
          <w:ilvl w:val="0"/>
          <w:numId w:val="13"/>
        </w:numPr>
        <w:rPr>
          <w:sz w:val="16"/>
          <w:szCs w:val="16"/>
        </w:rPr>
      </w:pPr>
      <w:r w:rsidRPr="006E4CC8">
        <w:rPr>
          <w:sz w:val="16"/>
          <w:szCs w:val="16"/>
        </w:rPr>
        <w:t>Students learn best when engaged in learning experiences rather passively receiving information.</w:t>
      </w:r>
    </w:p>
    <w:p w14:paraId="535E198F" w14:textId="77777777" w:rsidR="00EE79D2" w:rsidRPr="006E4CC8" w:rsidRDefault="00EE79D2" w:rsidP="00EE79D2">
      <w:pPr>
        <w:numPr>
          <w:ilvl w:val="0"/>
          <w:numId w:val="13"/>
        </w:numPr>
        <w:rPr>
          <w:sz w:val="16"/>
          <w:szCs w:val="16"/>
        </w:rPr>
      </w:pPr>
      <w:r w:rsidRPr="006E4CC8">
        <w:rPr>
          <w:sz w:val="16"/>
          <w:szCs w:val="16"/>
        </w:rPr>
        <w:t>Learning is inherently a social process because it is embedded within a social context as students and teachers work together to build knowledge.</w:t>
      </w:r>
    </w:p>
    <w:p w14:paraId="5C076ED8" w14:textId="77777777" w:rsidR="00EE79D2" w:rsidRPr="006E4CC8" w:rsidRDefault="00EE79D2" w:rsidP="00EE79D2">
      <w:pPr>
        <w:numPr>
          <w:ilvl w:val="0"/>
          <w:numId w:val="13"/>
        </w:numPr>
        <w:rPr>
          <w:sz w:val="16"/>
          <w:szCs w:val="16"/>
        </w:rPr>
      </w:pPr>
      <w:r w:rsidRPr="006E4CC8">
        <w:rPr>
          <w:sz w:val="16"/>
          <w:szCs w:val="16"/>
        </w:rPr>
        <w:t>Because knowledge cannot be directly imparted to students, the goal of teaching is to provide experiences that facilitate the construction of knowledge.  </w:t>
      </w:r>
    </w:p>
    <w:p w14:paraId="243443E4" w14:textId="77777777" w:rsidR="00EE79D2" w:rsidRPr="0025418A" w:rsidRDefault="00EE79D2" w:rsidP="00EE79D2">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041D3921" w14:textId="77777777" w:rsidR="00EE79D2" w:rsidRDefault="00EE79D2" w:rsidP="00EE79D2">
      <w:pPr>
        <w:pStyle w:val="Heading4"/>
        <w:rPr>
          <w:rStyle w:val="Style13ptBold"/>
          <w:b/>
          <w:bCs w:val="0"/>
        </w:rPr>
      </w:pPr>
      <w:r>
        <w:rPr>
          <w:rStyle w:val="Style13ptBold"/>
          <w:b/>
          <w:bCs w:val="0"/>
        </w:rPr>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70255C69" w14:textId="77777777" w:rsidR="00EE79D2" w:rsidRPr="004A5125" w:rsidRDefault="00EE79D2" w:rsidP="00EE79D2">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6457158A" w14:textId="77777777" w:rsidR="00EE79D2" w:rsidRPr="0068040D" w:rsidRDefault="00EE79D2" w:rsidP="00EE79D2">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65012C">
        <w:rPr>
          <w:rStyle w:val="StyleUnderline"/>
          <w:szCs w:val="26"/>
          <w:highlight w:val="green"/>
        </w:rPr>
        <w:t>ethics</w:t>
      </w:r>
      <w:r w:rsidRPr="0065012C">
        <w:rPr>
          <w:b/>
          <w:sz w:val="26"/>
          <w:szCs w:val="26"/>
          <w:highlight w:val="green"/>
          <w:u w:val="single"/>
        </w:rPr>
        <w:t xml:space="preserve"> </w:t>
      </w:r>
      <w:r w:rsidRPr="0065012C">
        <w:rPr>
          <w:rStyle w:val="StyleUnderline"/>
          <w:szCs w:val="26"/>
          <w:highlight w:val="green"/>
        </w:rPr>
        <w:t>is</w:t>
      </w:r>
      <w:r w:rsidRPr="0065012C">
        <w:rPr>
          <w:b/>
          <w:sz w:val="26"/>
          <w:szCs w:val="26"/>
          <w:highlight w:val="green"/>
          <w:u w:val="single"/>
        </w:rPr>
        <w:t xml:space="preserve"> </w:t>
      </w:r>
      <w:r w:rsidRPr="0065012C">
        <w:rPr>
          <w:rStyle w:val="StyleUnderline"/>
          <w:szCs w:val="26"/>
          <w:highlight w:val="green"/>
        </w:rPr>
        <w:t>valuable</w:t>
      </w:r>
      <w:r w:rsidRPr="0068040D">
        <w:rPr>
          <w:sz w:val="10"/>
          <w:szCs w:val="16"/>
        </w:rPr>
        <w:t xml:space="preserve"> as a science in a broad sense. But he also regards ethics as a science which bears on human conduct only indirectly, </w:t>
      </w:r>
      <w:r w:rsidRPr="0065012C">
        <w:rPr>
          <w:rStyle w:val="StyleUnderline"/>
          <w:szCs w:val="26"/>
          <w:highlight w:val="gree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65012C">
        <w:rPr>
          <w:rStyle w:val="StyleUnderline"/>
          <w:szCs w:val="26"/>
          <w:highlight w:val="gree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65012C">
        <w:rPr>
          <w:rStyle w:val="StyleUnderline"/>
          <w:szCs w:val="26"/>
          <w:highlight w:val="green"/>
        </w:rPr>
        <w:t>performed</w:t>
      </w:r>
      <w:r w:rsidRPr="0065012C">
        <w:rPr>
          <w:b/>
          <w:sz w:val="26"/>
          <w:szCs w:val="26"/>
          <w:highlight w:val="green"/>
          <w:u w:val="single"/>
        </w:rPr>
        <w:t xml:space="preserve"> </w:t>
      </w:r>
      <w:r w:rsidRPr="0065012C">
        <w:rPr>
          <w:rStyle w:val="StyleUnderline"/>
          <w:szCs w:val="26"/>
          <w:highlight w:val="green"/>
        </w:rPr>
        <w:t>in a deliberative</w:t>
      </w:r>
      <w:r w:rsidRPr="0065012C">
        <w:rPr>
          <w:b/>
          <w:sz w:val="26"/>
          <w:szCs w:val="26"/>
          <w:highlight w:val="green"/>
          <w:u w:val="single"/>
        </w:rPr>
        <w:t xml:space="preserve"> </w:t>
      </w:r>
      <w:r w:rsidRPr="0065012C">
        <w:rPr>
          <w:rStyle w:val="StyleUnderline"/>
          <w:szCs w:val="26"/>
          <w:highlight w:val="green"/>
        </w:rPr>
        <w:t>way</w:t>
      </w:r>
      <w:r w:rsidRPr="0065012C">
        <w:rPr>
          <w:b/>
          <w:sz w:val="26"/>
          <w:szCs w:val="26"/>
          <w:highlight w:val="gree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65012C">
        <w:rPr>
          <w:rStyle w:val="StyleUnderline"/>
          <w:szCs w:val="26"/>
          <w:highlight w:val="green"/>
        </w:rPr>
        <w:t>this</w:t>
      </w:r>
      <w:r w:rsidRPr="0068040D">
        <w:rPr>
          <w:sz w:val="10"/>
          <w:szCs w:val="16"/>
        </w:rPr>
        <w:t xml:space="preserve"> same </w:t>
      </w:r>
      <w:r w:rsidRPr="0065012C">
        <w:rPr>
          <w:rStyle w:val="StyleUnderline"/>
          <w:szCs w:val="26"/>
          <w:highlight w:val="green"/>
        </w:rPr>
        <w:t>deliberative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implies</w:t>
      </w:r>
      <w:r w:rsidRPr="0065012C">
        <w:rPr>
          <w:b/>
          <w:sz w:val="26"/>
          <w:szCs w:val="26"/>
          <w:highlight w:val="green"/>
          <w:u w:val="single"/>
        </w:rPr>
        <w:t xml:space="preserve"> </w:t>
      </w:r>
      <w:r w:rsidRPr="0065012C">
        <w:rPr>
          <w:rStyle w:val="StyleUnderline"/>
          <w:szCs w:val="26"/>
          <w:highlight w:val="green"/>
        </w:rPr>
        <w:t>an</w:t>
      </w:r>
      <w:r w:rsidRPr="0065012C">
        <w:rPr>
          <w:b/>
          <w:sz w:val="26"/>
          <w:szCs w:val="26"/>
          <w:highlight w:val="green"/>
          <w:u w:val="single"/>
        </w:rPr>
        <w:t xml:space="preserve"> </w:t>
      </w:r>
      <w:r w:rsidRPr="0065012C">
        <w:rPr>
          <w:rStyle w:val="StyleUnderline"/>
          <w:szCs w:val="26"/>
          <w:highlight w:val="green"/>
        </w:rPr>
        <w:t>effort</w:t>
      </w:r>
      <w:r w:rsidRPr="0065012C">
        <w:rPr>
          <w:b/>
          <w:sz w:val="26"/>
          <w:szCs w:val="26"/>
          <w:highlight w:val="green"/>
          <w:u w:val="single"/>
        </w:rPr>
        <w:t xml:space="preserve"> </w:t>
      </w:r>
      <w:r w:rsidRPr="0065012C">
        <w:rPr>
          <w:rStyle w:val="StyleUnderline"/>
          <w:szCs w:val="26"/>
          <w:highlight w:val="green"/>
        </w:rPr>
        <w:t>to</w:t>
      </w:r>
      <w:r w:rsidRPr="0065012C">
        <w:rPr>
          <w:b/>
          <w:sz w:val="26"/>
          <w:szCs w:val="26"/>
          <w:highlight w:val="green"/>
          <w:u w:val="single"/>
        </w:rPr>
        <w:t xml:space="preserve"> </w:t>
      </w:r>
      <w:r w:rsidRPr="0065012C">
        <w:rPr>
          <w:rStyle w:val="StyleUnderline"/>
          <w:szCs w:val="26"/>
          <w:highlight w:val="green"/>
        </w:rPr>
        <w:t>acquire</w:t>
      </w:r>
      <w:r w:rsidRPr="0065012C">
        <w:rPr>
          <w:b/>
          <w:sz w:val="26"/>
          <w:szCs w:val="26"/>
          <w:highlight w:val="green"/>
          <w:u w:val="single"/>
        </w:rPr>
        <w:t xml:space="preserve"> </w:t>
      </w:r>
      <w:r w:rsidRPr="0065012C">
        <w:rPr>
          <w:rStyle w:val="StyleUnderline"/>
          <w:szCs w:val="26"/>
          <w:highlight w:val="green"/>
        </w:rPr>
        <w:t>habits</w:t>
      </w:r>
      <w:r w:rsidRPr="0068040D">
        <w:rPr>
          <w:b/>
          <w:sz w:val="10"/>
          <w:szCs w:val="26"/>
        </w:rPr>
        <w:t>,</w:t>
      </w:r>
      <w:r w:rsidRPr="0068040D">
        <w:rPr>
          <w:sz w:val="10"/>
          <w:szCs w:val="16"/>
        </w:rPr>
        <w:t xml:space="preserve"> beliefs and principles </w:t>
      </w:r>
      <w:r w:rsidRPr="0065012C">
        <w:rPr>
          <w:rStyle w:val="StyleUnderline"/>
          <w:szCs w:val="26"/>
          <w:highlight w:val="green"/>
        </w:rPr>
        <w:t>that</w:t>
      </w:r>
      <w:r w:rsidRPr="0065012C">
        <w:rPr>
          <w:b/>
          <w:sz w:val="26"/>
          <w:szCs w:val="26"/>
          <w:highlight w:val="green"/>
          <w:u w:val="single"/>
        </w:rPr>
        <w:t xml:space="preserve"> </w:t>
      </w:r>
      <w:r w:rsidRPr="0065012C">
        <w:rPr>
          <w:rStyle w:val="StyleUnderline"/>
          <w:szCs w:val="26"/>
          <w:highlight w:val="green"/>
        </w:rPr>
        <w:t>contribute</w:t>
      </w:r>
      <w:r w:rsidRPr="0065012C">
        <w:rPr>
          <w:b/>
          <w:sz w:val="26"/>
          <w:szCs w:val="26"/>
          <w:highlight w:val="green"/>
          <w:u w:val="single"/>
        </w:rPr>
        <w:t xml:space="preserve"> </w:t>
      </w:r>
      <w:r w:rsidRPr="0065012C">
        <w:rPr>
          <w:rStyle w:val="StyleUnderline"/>
          <w:szCs w:val="26"/>
          <w:highlight w:val="green"/>
        </w:rPr>
        <w:t>to</w:t>
      </w:r>
      <w:r w:rsidRPr="0068040D">
        <w:rPr>
          <w:sz w:val="10"/>
          <w:szCs w:val="16"/>
        </w:rPr>
        <w:t xml:space="preserve"> a truly </w:t>
      </w:r>
      <w:r w:rsidRPr="0065012C">
        <w:rPr>
          <w:rStyle w:val="StyleUnderline"/>
          <w:szCs w:val="26"/>
          <w:highlight w:val="green"/>
        </w:rPr>
        <w:t>free</w:t>
      </w:r>
      <w:r w:rsidRPr="0065012C">
        <w:rPr>
          <w:b/>
          <w:sz w:val="26"/>
          <w:szCs w:val="26"/>
          <w:highlight w:val="green"/>
          <w:u w:val="single"/>
        </w:rPr>
        <w:t xml:space="preserve"> </w:t>
      </w:r>
      <w:r w:rsidRPr="0065012C">
        <w:rPr>
          <w:rStyle w:val="StyleUnderline"/>
          <w:szCs w:val="26"/>
          <w:highlight w:val="gree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65012C">
        <w:rPr>
          <w:rStyle w:val="StyleUnderline"/>
          <w:szCs w:val="26"/>
          <w:highlight w:val="green"/>
        </w:rPr>
        <w:t>the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takes</w:t>
      </w:r>
      <w:r w:rsidRPr="0068040D">
        <w:rPr>
          <w:sz w:val="10"/>
          <w:szCs w:val="16"/>
        </w:rPr>
        <w:t xml:space="preserve"> the </w:t>
      </w:r>
      <w:r w:rsidRPr="0065012C">
        <w:rPr>
          <w:rStyle w:val="StyleUnderline"/>
          <w:szCs w:val="26"/>
          <w:highlight w:val="green"/>
        </w:rPr>
        <w:t>form</w:t>
      </w:r>
      <w:r w:rsidRPr="0065012C">
        <w:rPr>
          <w:b/>
          <w:sz w:val="26"/>
          <w:szCs w:val="26"/>
          <w:highlight w:val="green"/>
          <w:u w:val="single"/>
        </w:rPr>
        <w:t xml:space="preserve"> </w:t>
      </w:r>
      <w:r w:rsidRPr="0065012C">
        <w:rPr>
          <w:rStyle w:val="StyleUnderline"/>
          <w:szCs w:val="26"/>
          <w:highlight w:val="green"/>
        </w:rPr>
        <w:t>of</w:t>
      </w:r>
      <w:r w:rsidRPr="0065012C">
        <w:rPr>
          <w:b/>
          <w:sz w:val="26"/>
          <w:szCs w:val="26"/>
          <w:highlight w:val="green"/>
          <w:u w:val="single"/>
        </w:rPr>
        <w:t xml:space="preserve"> </w:t>
      </w:r>
      <w:r w:rsidRPr="0065012C">
        <w:rPr>
          <w:rStyle w:val="StyleUnderline"/>
          <w:szCs w:val="26"/>
          <w:highlight w:val="gree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7BE23076" w14:textId="77777777" w:rsidR="00EE79D2" w:rsidRDefault="00EE79D2" w:rsidP="00EE79D2">
      <w:pPr>
        <w:pStyle w:val="Heading4"/>
      </w:pPr>
      <w:r>
        <w:t>Prefer additionally</w:t>
      </w:r>
    </w:p>
    <w:p w14:paraId="2F6A1D33" w14:textId="77777777" w:rsidR="00EE79D2" w:rsidRDefault="00EE79D2" w:rsidP="00EE79D2">
      <w:pPr>
        <w:pStyle w:val="Heading4"/>
      </w:pPr>
      <w:r>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14EEEA99" w14:textId="77777777" w:rsidR="00EE79D2" w:rsidRDefault="00EE79D2" w:rsidP="00EE79D2">
      <w:pPr>
        <w:pStyle w:val="Heading4"/>
      </w:pPr>
      <w:r>
        <w:t xml:space="preserve">2]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2CAAA47C" w14:textId="77777777" w:rsidR="00EE79D2" w:rsidRDefault="00EE79D2" w:rsidP="00EE79D2">
      <w:pPr>
        <w:pStyle w:val="Heading4"/>
      </w:pPr>
      <w:r>
        <w:rPr>
          <w:rStyle w:val="Style13ptBold"/>
          <w:b/>
        </w:rPr>
        <w:t>3</w:t>
      </w:r>
      <w:r w:rsidRPr="003A1043">
        <w:rPr>
          <w:rStyle w:val="Style13ptBold"/>
          <w:b/>
        </w:rPr>
        <w:t>]</w:t>
      </w:r>
      <w:r>
        <w:rPr>
          <w:u w:val="single"/>
        </w:rPr>
        <w:t xml:space="preserve"> </w:t>
      </w:r>
      <w:r w:rsidRPr="00356950">
        <w:rPr>
          <w:u w:val="single"/>
        </w:rPr>
        <w:t xml:space="preserve">Resolves </w:t>
      </w:r>
      <w:r>
        <w:rPr>
          <w:u w:val="single"/>
        </w:rPr>
        <w:t>trivialism</w:t>
      </w:r>
      <w:r>
        <w:t xml:space="preserve">- a) Discussion between many bodies means that moral uncertainty can be deliberated and resolved. b) Truth only makes sense in groups of people so only they can prescribe action </w:t>
      </w:r>
    </w:p>
    <w:p w14:paraId="2974E5AA" w14:textId="77777777" w:rsidR="00EE79D2" w:rsidRDefault="00EE79D2" w:rsidP="00EE79D2">
      <w:pPr>
        <w:pStyle w:val="Heading4"/>
      </w:pPr>
      <w:r>
        <w:t xml:space="preserve">4] </w:t>
      </w:r>
      <w:r w:rsidRPr="008B31BE">
        <w:rPr>
          <w:u w:val="single"/>
        </w:rPr>
        <w:t>Actor Spec</w:t>
      </w:r>
      <w:r>
        <w:rPr>
          <w:u w:val="single"/>
        </w:rPr>
        <w:t>ificity</w:t>
      </w:r>
      <w:r>
        <w:t xml:space="preserve">- Governments follow agonistic procedures all the time because they try to include voices and resemble the interests of all of their citizens. </w:t>
      </w:r>
      <w:r w:rsidRPr="00651C2B">
        <w:rPr>
          <w:lang w:eastAsia="zh-CN"/>
        </w:rPr>
        <w:t xml:space="preserve">There is nothing inherent to </w:t>
      </w:r>
      <w:r>
        <w:rPr>
          <w:lang w:eastAsia="zh-CN"/>
        </w:rPr>
        <w:t>obligations</w:t>
      </w:r>
      <w:r w:rsidRPr="00651C2B">
        <w:rPr>
          <w:lang w:eastAsia="zh-CN"/>
        </w:rPr>
        <w:t xml:space="preserve"> that </w:t>
      </w:r>
      <w:r>
        <w:rPr>
          <w:lang w:eastAsia="zh-CN"/>
        </w:rPr>
        <w:t>guide</w:t>
      </w:r>
      <w:r w:rsidRPr="00651C2B">
        <w:rPr>
          <w:lang w:eastAsia="zh-CN"/>
        </w:rPr>
        <w:t xml:space="preserve"> us </w:t>
      </w:r>
      <w:r>
        <w:rPr>
          <w:lang w:eastAsia="zh-CN"/>
        </w:rPr>
        <w:t xml:space="preserve">on </w:t>
      </w:r>
      <w:r w:rsidRPr="00651C2B">
        <w:rPr>
          <w:lang w:eastAsia="zh-CN"/>
        </w:rPr>
        <w:t xml:space="preserve">how we ought to follow it, regardless of how correct the </w:t>
      </w:r>
      <w:r>
        <w:rPr>
          <w:lang w:eastAsia="zh-CN"/>
        </w:rPr>
        <w:t>obligation</w:t>
      </w:r>
      <w:r w:rsidRPr="00651C2B">
        <w:rPr>
          <w:lang w:eastAsia="zh-CN"/>
        </w:rPr>
        <w:t xml:space="preserve"> is. </w:t>
      </w:r>
      <w:r w:rsidRPr="00651C2B">
        <w:t xml:space="preserve">Only </w:t>
      </w:r>
      <w:r>
        <w:t>deliberation</w:t>
      </w:r>
      <w:r w:rsidRPr="00651C2B">
        <w:t xml:space="preserve"> accounts for the diversity of interpretations of our norms</w:t>
      </w:r>
      <w:r>
        <w:t xml:space="preserve"> allowing action guidance for states</w:t>
      </w:r>
      <w:r w:rsidRPr="00651C2B">
        <w:t>.</w:t>
      </w:r>
    </w:p>
    <w:p w14:paraId="049B8294" w14:textId="77777777" w:rsidR="00EE79D2" w:rsidRDefault="00EE79D2" w:rsidP="00EE79D2">
      <w:pPr>
        <w:pStyle w:val="Heading4"/>
        <w:rPr>
          <w:shd w:val="clear" w:color="auto" w:fill="FFFFFF"/>
        </w:rPr>
      </w:pPr>
      <w:r>
        <w:t xml:space="preserve">5] </w:t>
      </w:r>
      <w:r w:rsidRPr="00415F30">
        <w:rPr>
          <w:u w:val="single"/>
          <w:shd w:val="clear" w:color="auto" w:fill="FFFFFF"/>
        </w:rPr>
        <w:t xml:space="preserve">Hijacks any </w:t>
      </w:r>
      <w:r>
        <w:rPr>
          <w:u w:val="single"/>
          <w:shd w:val="clear" w:color="auto" w:fill="FFFFFF"/>
        </w:rPr>
        <w:t>ethical theory</w:t>
      </w:r>
      <w:r>
        <w:rPr>
          <w:shd w:val="clear" w:color="auto" w:fill="FFFFFF"/>
        </w:rPr>
        <w:t xml:space="preserve">- </w:t>
      </w:r>
      <w:r w:rsidRPr="20EB0CA6">
        <w:rPr>
          <w:shd w:val="clear" w:color="auto" w:fill="FFFFFF"/>
        </w:rPr>
        <w:t>i</w:t>
      </w:r>
      <w:r>
        <w:rPr>
          <w:shd w:val="clear" w:color="auto" w:fill="FFFFFF"/>
        </w:rPr>
        <w:t>f</w:t>
      </w:r>
      <w:r w:rsidRPr="20EB0CA6">
        <w:rPr>
          <w:shd w:val="clear" w:color="auto" w:fill="FFFFFF"/>
        </w:rPr>
        <w:t xml:space="preserve"> your </w:t>
      </w:r>
      <w:r>
        <w:rPr>
          <w:shd w:val="clear" w:color="auto" w:fill="FFFFFF"/>
        </w:rPr>
        <w:t>framework</w:t>
      </w:r>
      <w:r w:rsidRPr="20EB0CA6">
        <w:rPr>
          <w:shd w:val="clear" w:color="auto" w:fill="FFFFFF"/>
        </w:rPr>
        <w:t xml:space="preserve"> is really key to morality </w:t>
      </w:r>
      <w:r>
        <w:rPr>
          <w:shd w:val="clear" w:color="auto" w:fill="FFFFFF"/>
        </w:rPr>
        <w:t>then we would come to that conclusion after deliberation</w:t>
      </w:r>
    </w:p>
    <w:p w14:paraId="5CED16BF" w14:textId="77777777" w:rsidR="00EE79D2" w:rsidRDefault="00EE79D2" w:rsidP="00EE79D2">
      <w:pPr>
        <w:pStyle w:val="Heading4"/>
        <w:rPr>
          <w:rFonts w:cs="Calibri"/>
        </w:rPr>
      </w:pPr>
      <w:r>
        <w:t>6</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0E8E72F5" w14:textId="77777777" w:rsidR="00EE79D2" w:rsidRDefault="00EE79D2" w:rsidP="00EE79D2">
      <w:pPr>
        <w:pStyle w:val="Heading4"/>
      </w:pPr>
      <w:r>
        <w:t>7] Permissibility and Presumption affirm</w:t>
      </w:r>
    </w:p>
    <w:p w14:paraId="09DCE51E" w14:textId="77777777" w:rsidR="00EE79D2" w:rsidRPr="00225968" w:rsidRDefault="00EE79D2" w:rsidP="00EE79D2">
      <w:pPr>
        <w:keepNext/>
        <w:keepLines/>
        <w:spacing w:before="40" w:after="0"/>
        <w:outlineLvl w:val="3"/>
        <w:rPr>
          <w:rFonts w:eastAsiaTheme="majorEastAsia" w:cstheme="majorBidi"/>
          <w:b/>
          <w:bCs/>
          <w:sz w:val="26"/>
          <w:szCs w:val="26"/>
        </w:rPr>
      </w:pPr>
      <w:r>
        <w:rPr>
          <w:rFonts w:eastAsiaTheme="majorEastAsia"/>
          <w:b/>
          <w:bCs/>
          <w:sz w:val="26"/>
          <w:szCs w:val="26"/>
        </w:rPr>
        <w:t xml:space="preserve">A] </w:t>
      </w:r>
      <w:r w:rsidRPr="00980ADA">
        <w:rPr>
          <w:rFonts w:eastAsiaTheme="majorEastAsia" w:cstheme="majorBidi"/>
          <w:b/>
          <w:bCs/>
          <w:sz w:val="26"/>
          <w:szCs w:val="26"/>
        </w:rPr>
        <w:t xml:space="preserve">Otherwise we’d have to </w:t>
      </w:r>
      <w:r>
        <w:rPr>
          <w:rFonts w:eastAsiaTheme="majorEastAsia" w:cstheme="majorBidi"/>
          <w:b/>
          <w:bCs/>
          <w:sz w:val="26"/>
          <w:szCs w:val="26"/>
        </w:rPr>
        <w:t>justify neutral actions</w:t>
      </w:r>
      <w:r w:rsidRPr="00980ADA">
        <w:rPr>
          <w:rFonts w:eastAsiaTheme="majorEastAsia" w:cstheme="majorBidi"/>
          <w:b/>
          <w:bCs/>
          <w:sz w:val="26"/>
          <w:szCs w:val="26"/>
        </w:rPr>
        <w:t xml:space="preserve"> like drink</w:t>
      </w:r>
      <w:r>
        <w:rPr>
          <w:rFonts w:eastAsiaTheme="majorEastAsia" w:cstheme="majorBidi"/>
          <w:b/>
          <w:bCs/>
          <w:sz w:val="26"/>
          <w:szCs w:val="26"/>
        </w:rPr>
        <w:t>ing</w:t>
      </w:r>
      <w:r w:rsidRPr="00980ADA">
        <w:rPr>
          <w:rFonts w:eastAsiaTheme="majorEastAsia" w:cstheme="majorBidi"/>
          <w:b/>
          <w:bCs/>
          <w:sz w:val="26"/>
          <w:szCs w:val="26"/>
        </w:rPr>
        <w:t xml:space="preserve"> water.</w:t>
      </w:r>
    </w:p>
    <w:p w14:paraId="7A4E67A4" w14:textId="77777777" w:rsidR="00EE79D2" w:rsidRDefault="00EE79D2" w:rsidP="00EE79D2">
      <w:pPr>
        <w:keepNext/>
        <w:keepLines/>
        <w:spacing w:before="40" w:after="0"/>
        <w:outlineLvl w:val="3"/>
        <w:rPr>
          <w:rFonts w:eastAsiaTheme="majorEastAsia" w:cstheme="majorBidi"/>
          <w:b/>
          <w:bCs/>
          <w:sz w:val="26"/>
          <w:szCs w:val="26"/>
        </w:rPr>
      </w:pPr>
      <w:r>
        <w:rPr>
          <w:rFonts w:eastAsiaTheme="majorEastAsia"/>
          <w:b/>
          <w:bCs/>
          <w:sz w:val="26"/>
          <w:szCs w:val="26"/>
        </w:rPr>
        <w:t xml:space="preserve">B] </w:t>
      </w:r>
      <w:r>
        <w:rPr>
          <w:rFonts w:eastAsiaTheme="majorEastAsia" w:cstheme="majorBidi"/>
          <w:b/>
          <w:bCs/>
          <w:sz w:val="26"/>
          <w:szCs w:val="26"/>
        </w:rPr>
        <w:t>W</w:t>
      </w:r>
      <w:r w:rsidRPr="00980ADA">
        <w:rPr>
          <w:rFonts w:eastAsiaTheme="majorEastAsia" w:cstheme="majorBidi"/>
          <w:b/>
          <w:bCs/>
          <w:sz w:val="26"/>
          <w:szCs w:val="26"/>
        </w:rPr>
        <w:t>e wouldn’t be able to start a strand of reasoning since we’d have to question that reason.</w:t>
      </w:r>
    </w:p>
    <w:p w14:paraId="2CEB042D" w14:textId="77777777" w:rsidR="00EE79D2" w:rsidRDefault="00EE79D2" w:rsidP="00EE79D2">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C] </w:t>
      </w:r>
      <w:r w:rsidRPr="00980ADA">
        <w:rPr>
          <w:rFonts w:eastAsiaTheme="majorEastAsia" w:cstheme="majorBidi"/>
          <w:b/>
          <w:bCs/>
          <w:sz w:val="26"/>
          <w:szCs w:val="26"/>
        </w:rPr>
        <w:t>Presuming obligations is logically safer since it’s better to be supererogatory than fail to meet an obligation.</w:t>
      </w:r>
    </w:p>
    <w:p w14:paraId="4F0C0717" w14:textId="77777777" w:rsidR="00EE79D2" w:rsidRDefault="00EE79D2" w:rsidP="00EE79D2">
      <w:pPr>
        <w:pStyle w:val="Heading4"/>
      </w:pPr>
      <w:r>
        <w:t xml:space="preserve">D]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1B78E7E8" w14:textId="77777777" w:rsidR="00EE79D2" w:rsidRPr="00454526" w:rsidRDefault="00EE79D2" w:rsidP="00EE79D2">
      <w:pPr>
        <w:pStyle w:val="Heading3"/>
      </w:pPr>
      <w:r>
        <w:t>Offense</w:t>
      </w:r>
    </w:p>
    <w:p w14:paraId="08656E00" w14:textId="77777777" w:rsidR="00EE79D2" w:rsidRDefault="00EE79D2" w:rsidP="00EE79D2">
      <w:pPr>
        <w:pStyle w:val="Heading4"/>
      </w:pPr>
      <w:r>
        <w:t xml:space="preserve">Plan – Resolved: </w:t>
      </w:r>
      <w:r w:rsidRPr="006C53E1">
        <w:t>The member nations of the World Trade Organization ought to reduce intellectual property protections for medicines</w:t>
      </w:r>
      <w:r>
        <w:t xml:space="preserve"> by implementing a one-and-done approach for patent protection.</w:t>
      </w:r>
    </w:p>
    <w:p w14:paraId="3639AAC0" w14:textId="77777777" w:rsidR="00EE79D2" w:rsidRDefault="00EE79D2" w:rsidP="00EE79D2">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5D585CCB" w14:textId="77777777" w:rsidR="00EE79D2" w:rsidRPr="00786446" w:rsidRDefault="00EE79D2" w:rsidP="00EE79D2">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10" w:history="1">
        <w:r w:rsidRPr="007F29D8">
          <w:rPr>
            <w:rStyle w:val="Hyperlink"/>
          </w:rPr>
          <w:t>https://jme.bmj.com/content/early/2021/07/06/medethics-2021-107555</w:t>
        </w:r>
      </w:hyperlink>
      <w:r>
        <w:t xml:space="preserve"> //Xu]</w:t>
      </w:r>
    </w:p>
    <w:p w14:paraId="21ECB7CE" w14:textId="77777777" w:rsidR="00EE79D2" w:rsidRDefault="00EE79D2" w:rsidP="00EE79D2">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11542E6F" w14:textId="77777777" w:rsidR="00EE79D2" w:rsidRDefault="00EE79D2" w:rsidP="00EE79D2">
      <w:pPr>
        <w:pStyle w:val="Heading4"/>
        <w:spacing w:before="0" w:line="240" w:lineRule="auto"/>
      </w:pPr>
      <w:r>
        <w:t>2]</w:t>
      </w:r>
      <w:r w:rsidRPr="00454526">
        <w:t xml:space="preserve"> </w:t>
      </w:r>
      <w:r>
        <w:t xml:space="preserve">2] IP protections are enforced under </w:t>
      </w:r>
      <w:r w:rsidRPr="00424DBF">
        <w:rPr>
          <w:u w:val="single"/>
        </w:rPr>
        <w:t>threat of sanction</w:t>
      </w:r>
      <w:r>
        <w:t xml:space="preserve"> for noncompliance. </w:t>
      </w:r>
    </w:p>
    <w:p w14:paraId="65860E92" w14:textId="77777777" w:rsidR="00EE79D2" w:rsidRPr="00B01DC3" w:rsidRDefault="00EE79D2" w:rsidP="00EE79D2">
      <w:r w:rsidRPr="00043729">
        <w:rPr>
          <w:rStyle w:val="Style13ptBold"/>
        </w:rPr>
        <w:t>Moschini 04</w:t>
      </w:r>
      <w:r>
        <w:t xml:space="preserve"> [GianCarlo Moschini (professor of economics and Pioneer Hi-Bred Endowed Chair in Science and Technology Policy, Department of Economics, Iowa State University). “Intellectual Property Rights and the World Trade Organization: Retrospect and Prospects”. Preprint version of Chapter 19 of “Agricultural Policy Reform and the WTO: Where Are We Heading?” Edward Elgar Publishing, 2004. Accessed 8/16/21. </w:t>
      </w:r>
      <w:hyperlink r:id="rId11" w:history="1">
        <w:r w:rsidRPr="00675597">
          <w:rPr>
            <w:rStyle w:val="Hyperlink"/>
          </w:rPr>
          <w:t>https://www.card.iastate.edu/faculty/profiles/giancarlo_moschini/moschini-trips-preprint-oct-04.pdf</w:t>
        </w:r>
      </w:hyperlink>
      <w:r>
        <w:t xml:space="preserve"> //Xu]</w:t>
      </w:r>
    </w:p>
    <w:p w14:paraId="62E9E45C" w14:textId="77777777" w:rsidR="00EE79D2" w:rsidRPr="00B84CD5" w:rsidRDefault="00EE79D2" w:rsidP="00EE79D2">
      <w:pPr>
        <w:rPr>
          <w:sz w:val="16"/>
        </w:rPr>
      </w:pPr>
      <w:r w:rsidRPr="00B84CD5">
        <w:rPr>
          <w:sz w:val="16"/>
        </w:rPr>
        <w:t>TRIPS is remarkable from both the viewpoint of past trade liberalization efforts undertaken under the aegis of the General Agreement on Tariffs and Trade (GATT),</w:t>
      </w:r>
      <w:r w:rsidRPr="004A4AAB">
        <w:rPr>
          <w:rStyle w:val="Emphasis"/>
        </w:rPr>
        <w:t xml:space="preserve"> the precursor to the WTO, and from the perspective of international coordination of </w:t>
      </w:r>
      <w:r w:rsidRPr="004A4AAB">
        <w:rPr>
          <w:rStyle w:val="Emphasis"/>
          <w:highlight w:val="green"/>
        </w:rPr>
        <w:t>IPRs</w:t>
      </w:r>
      <w:r w:rsidRPr="004A4AAB">
        <w:rPr>
          <w:rStyle w:val="Emphasis"/>
        </w:rPr>
        <w:t xml:space="preserve"> as </w:t>
      </w:r>
      <w:r w:rsidRPr="004A4AAB">
        <w:rPr>
          <w:rStyle w:val="Emphasis"/>
          <w:highlight w:val="green"/>
        </w:rPr>
        <w:t>pursued by</w:t>
      </w:r>
      <w:r w:rsidRPr="004A4AAB">
        <w:rPr>
          <w:rStyle w:val="Emphasis"/>
        </w:rPr>
        <w:t xml:space="preserve"> numerous previous treaties and </w:t>
      </w:r>
      <w:r w:rsidRPr="00B84CD5">
        <w:rPr>
          <w:sz w:val="16"/>
        </w:rPr>
        <w:t xml:space="preserve">agreements in the context of the World Intellectual Property Organization (WIPO). From the perspective of trade institutions and traditions, TRIPS broke from the past by attacking the somewhat arcane issues of IPRs, an entirely new subject matter. In so doing the agreement reaches beyond the border measures that had been, up to that point, the almost exclusive domain of trade liberalization efforts. The need to justify such a less-than-obvious extension of the reach of GATT was very much emphasized by the carefully worded prefix ‘trade-related’ that was used to characterize the new subject matter. </w:t>
      </w:r>
      <w:r w:rsidRPr="004A4AAB">
        <w:rPr>
          <w:rStyle w:val="Emphasis"/>
        </w:rPr>
        <w:t xml:space="preserve">From the perspective of previous international efforts at coordinating national IPR rules, </w:t>
      </w:r>
      <w:r w:rsidRPr="004A4AAB">
        <w:rPr>
          <w:rStyle w:val="Emphasis"/>
          <w:highlight w:val="green"/>
        </w:rPr>
        <w:t>TRIPS</w:t>
      </w:r>
      <w:r w:rsidRPr="004A4AAB">
        <w:rPr>
          <w:rStyle w:val="Emphasis"/>
        </w:rPr>
        <w:t xml:space="preserve"> is remarkable because it </w:t>
      </w:r>
      <w:r w:rsidRPr="004A4AAB">
        <w:rPr>
          <w:rStyle w:val="Emphasis"/>
          <w:highlight w:val="green"/>
        </w:rPr>
        <w:t>bundled together</w:t>
      </w:r>
      <w:r w:rsidRPr="004A4AAB">
        <w:rPr>
          <w:rStyle w:val="Emphasis"/>
        </w:rPr>
        <w:t xml:space="preserve"> the main provisions of themajor (and hitherto </w:t>
      </w:r>
      <w:r w:rsidRPr="004A4AAB">
        <w:rPr>
          <w:rStyle w:val="Emphasis"/>
          <w:highlight w:val="green"/>
        </w:rPr>
        <w:t>separate</w:t>
      </w:r>
      <w:r w:rsidRPr="004A4AAB">
        <w:rPr>
          <w:rStyle w:val="Emphasis"/>
        </w:rPr>
        <w:t xml:space="preserve">) international </w:t>
      </w:r>
      <w:r w:rsidRPr="004A4AAB">
        <w:rPr>
          <w:rStyle w:val="Emphasis"/>
          <w:highlight w:val="green"/>
        </w:rPr>
        <w:t>IPR agreements</w:t>
      </w:r>
      <w:r w:rsidRPr="004A4AAB">
        <w:rPr>
          <w:rStyle w:val="Emphasis"/>
        </w:rPr>
        <w:t xml:space="preserve">, </w:t>
      </w:r>
      <w:r w:rsidRPr="00B84CD5">
        <w:rPr>
          <w:sz w:val="16"/>
        </w:rPr>
        <w:t xml:space="preserve">because it strengthened the requirements of existing agreements in some crucial areas, </w:t>
      </w:r>
      <w:r w:rsidRPr="004A4AAB">
        <w:rPr>
          <w:rStyle w:val="Emphasis"/>
        </w:rPr>
        <w:t xml:space="preserve">and because it included the final package as a required element for participation </w:t>
      </w:r>
      <w:r w:rsidRPr="004A4AAB">
        <w:rPr>
          <w:rStyle w:val="Emphasis"/>
          <w:highlight w:val="green"/>
        </w:rPr>
        <w:t>in the WTO</w:t>
      </w:r>
      <w:r w:rsidRPr="004A4AAB">
        <w:rPr>
          <w:rStyle w:val="Emphasis"/>
        </w:rPr>
        <w:t xml:space="preserve"> (</w:t>
      </w:r>
      <w:r w:rsidRPr="00B84CD5">
        <w:rPr>
          <w:sz w:val="16"/>
        </w:rPr>
        <w:t xml:space="preserve">as part of the ‘single undertaking’ process for ratification). </w:t>
      </w:r>
      <w:r w:rsidRPr="004A4AAB">
        <w:rPr>
          <w:rStyle w:val="Emphasis"/>
        </w:rPr>
        <w:t xml:space="preserve">Furthermore, </w:t>
      </w:r>
      <w:r w:rsidRPr="004A4AAB">
        <w:rPr>
          <w:rStyle w:val="Emphasis"/>
          <w:highlight w:val="green"/>
        </w:rPr>
        <w:t>enforcement</w:t>
      </w:r>
      <w:r w:rsidRPr="004A4AAB">
        <w:rPr>
          <w:rStyle w:val="Emphasis"/>
        </w:rPr>
        <w:t xml:space="preserve"> of international IPRs, essentially nonexistent under WIPO, under TRIPS can </w:t>
      </w:r>
      <w:r w:rsidRPr="004A4AAB">
        <w:rPr>
          <w:rStyle w:val="Emphasis"/>
          <w:highlight w:val="green"/>
        </w:rPr>
        <w:t>rely on</w:t>
      </w:r>
      <w:r w:rsidRPr="004A4AAB">
        <w:rPr>
          <w:rStyle w:val="Emphasis"/>
        </w:rPr>
        <w:t xml:space="preserve"> the </w:t>
      </w:r>
      <w:r w:rsidRPr="004A4AAB">
        <w:rPr>
          <w:rStyle w:val="Emphasis"/>
          <w:highlight w:val="green"/>
        </w:rPr>
        <w:t>WTO</w:t>
      </w:r>
      <w:r w:rsidRPr="004A4AAB">
        <w:rPr>
          <w:rStyle w:val="Emphasis"/>
        </w:rPr>
        <w:t xml:space="preserve"> dispute settlement </w:t>
      </w:r>
      <w:r w:rsidRPr="004A4AAB">
        <w:rPr>
          <w:rStyle w:val="Emphasis"/>
          <w:highlight w:val="green"/>
        </w:rPr>
        <w:t>mechanism</w:t>
      </w:r>
      <w:r w:rsidRPr="004A4AAB">
        <w:rPr>
          <w:rStyle w:val="Emphasis"/>
        </w:rPr>
        <w:t xml:space="preserve"> </w:t>
      </w:r>
      <w:r w:rsidRPr="004A4AAB">
        <w:rPr>
          <w:rStyle w:val="Emphasis"/>
          <w:highlight w:val="green"/>
        </w:rPr>
        <w:t>and</w:t>
      </w:r>
      <w:r w:rsidRPr="004A4AAB">
        <w:rPr>
          <w:rStyle w:val="Emphasis"/>
        </w:rPr>
        <w:t xml:space="preserve"> on the </w:t>
      </w:r>
      <w:r w:rsidRPr="004A4AAB">
        <w:rPr>
          <w:rStyle w:val="Emphasis"/>
          <w:highlight w:val="green"/>
        </w:rPr>
        <w:t>threat of trade sanctions for noncompliance</w:t>
      </w:r>
      <w:r w:rsidRPr="004A4AAB">
        <w:rPr>
          <w:rStyle w:val="Emphasis"/>
        </w:rPr>
        <w:t>.</w:t>
      </w:r>
      <w:r w:rsidRPr="00B84CD5">
        <w:rPr>
          <w:sz w:val="16"/>
        </w:rPr>
        <w:t xml:space="preserve"> This expansion of the scope of WTO activities is likely to have important long-run consequences. As one observer put it soon after the conclusion of the Uruguay round, “The farmers and the issues of agricultural subsidies have the limelight. TRIPS, however, will over time play a bigger role in the global economic drama” (Drahos, 1995).</w:t>
      </w:r>
    </w:p>
    <w:p w14:paraId="41EA77C9" w14:textId="77777777" w:rsidR="00EE79D2" w:rsidRPr="00651C2B" w:rsidRDefault="00EE79D2" w:rsidP="00EE79D2">
      <w:pPr>
        <w:pStyle w:val="Heading4"/>
        <w:spacing w:before="0" w:line="240" w:lineRule="auto"/>
        <w:rPr>
          <w:rFonts w:asciiTheme="minorHAnsi" w:eastAsia="Cambria" w:hAnsiTheme="minorHAnsi" w:cstheme="minorHAnsi"/>
        </w:rPr>
      </w:pPr>
      <w:r>
        <w:rPr>
          <w:rFonts w:asciiTheme="minorHAnsi" w:eastAsia="Cambria" w:hAnsiTheme="minorHAnsi" w:cstheme="minorHAnsi"/>
        </w:rPr>
        <w:t xml:space="preserve">Sanctions are a form of power-over that employs coercive strategies and runs perpendicular to deliberative procedures. </w:t>
      </w:r>
    </w:p>
    <w:p w14:paraId="5B02361B" w14:textId="77777777" w:rsidR="00EE79D2" w:rsidRPr="00DE3B1D" w:rsidRDefault="00EE79D2" w:rsidP="00EE79D2">
      <w:r w:rsidRPr="00DE3B1D">
        <w:rPr>
          <w:rStyle w:val="Style13ptBold"/>
        </w:rPr>
        <w:t>Hendriks 17</w:t>
      </w:r>
      <w:r w:rsidRPr="00DE3B1D">
        <w:t xml:space="preserve"> [Carolyn M. Hendriks (Crawford School of Economics and Government, Australian National University). “Deliberative governance in the context of power.” Policy and Society. Pg 173-184. 3/3/17. Accessed 6/16/20. https://www.tandfonline.com/doi/full/10.1016/j.polsoc.2009.08.004 //Xu]</w:t>
      </w:r>
    </w:p>
    <w:p w14:paraId="7EE28CB6" w14:textId="77777777" w:rsidR="00EE79D2" w:rsidRPr="00454526" w:rsidRDefault="00EE79D2" w:rsidP="00EE79D2">
      <w:pPr>
        <w:spacing w:line="240" w:lineRule="auto"/>
        <w:rPr>
          <w:rFonts w:asciiTheme="minorHAnsi" w:hAnsiTheme="minorHAnsi" w:cstheme="minorHAnsi"/>
          <w:b/>
          <w:iCs/>
          <w:u w:val="single"/>
        </w:rPr>
      </w:pPr>
      <w:r w:rsidRPr="00651C2B">
        <w:rPr>
          <w:rStyle w:val="Emphasis"/>
          <w:rFonts w:asciiTheme="minorHAnsi" w:hAnsiTheme="minorHAnsi" w:cstheme="minorHAnsi"/>
        </w:rPr>
        <w:t>‘</w:t>
      </w:r>
      <w:r w:rsidRPr="00442655">
        <w:rPr>
          <w:rStyle w:val="Emphasis"/>
          <w:rFonts w:asciiTheme="minorHAnsi" w:hAnsiTheme="minorHAnsi" w:cstheme="minorHAnsi"/>
          <w:highlight w:val="green"/>
        </w:rPr>
        <w:t>Power-over’ occurs when</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the powerful</w:t>
      </w:r>
      <w:r w:rsidRPr="00651C2B">
        <w:rPr>
          <w:rStyle w:val="Emphasis"/>
          <w:rFonts w:asciiTheme="minorHAnsi" w:hAnsiTheme="minorHAnsi" w:cstheme="minorHAnsi"/>
        </w:rPr>
        <w:t xml:space="preserve"> exert control or domination overthe powerless for a desired outcome.6 This is sometimes referred to as coercion where an actor (or set of actors) </w:t>
      </w:r>
      <w:r w:rsidRPr="00442655">
        <w:rPr>
          <w:rStyle w:val="Emphasis"/>
          <w:rFonts w:asciiTheme="minorHAnsi" w:hAnsiTheme="minorHAnsi" w:cstheme="minorHAnsi"/>
          <w:highlight w:val="green"/>
        </w:rPr>
        <w:t>uses</w:t>
      </w:r>
      <w:r w:rsidRPr="00651C2B">
        <w:rPr>
          <w:rStyle w:val="Emphasis"/>
          <w:rFonts w:asciiTheme="minorHAnsi" w:hAnsiTheme="minorHAnsi" w:cstheme="minorHAnsi"/>
        </w:rPr>
        <w:t xml:space="preserve"> force or threat of </w:t>
      </w:r>
      <w:r w:rsidRPr="00442655">
        <w:rPr>
          <w:rStyle w:val="Emphasis"/>
          <w:rFonts w:asciiTheme="minorHAnsi" w:hAnsiTheme="minorHAnsi" w:cstheme="minorHAnsi"/>
          <w:highlight w:val="green"/>
        </w:rPr>
        <w:t>sanction to pursue</w:t>
      </w:r>
      <w:r w:rsidRPr="00651C2B">
        <w:rPr>
          <w:rStyle w:val="Emphasis"/>
          <w:rFonts w:asciiTheme="minorHAnsi" w:hAnsiTheme="minorHAnsi" w:cstheme="minorHAnsi"/>
        </w:rPr>
        <w:t xml:space="preserve"> their </w:t>
      </w:r>
      <w:r w:rsidRPr="00442655">
        <w:rPr>
          <w:rStyle w:val="Emphasis"/>
          <w:rFonts w:asciiTheme="minorHAnsi" w:hAnsiTheme="minorHAnsi" w:cstheme="minorHAnsi"/>
          <w:highlight w:val="green"/>
        </w:rPr>
        <w:t>interests</w:t>
      </w:r>
      <w:r w:rsidRPr="00651C2B">
        <w:rPr>
          <w:rStyle w:val="Emphasis"/>
          <w:rFonts w:asciiTheme="minorHAnsi" w:hAnsiTheme="minorHAnsi" w:cstheme="minorHAnsi"/>
        </w:rPr>
        <w:t>.</w:t>
      </w:r>
      <w:r w:rsidRPr="002D3ABE">
        <w:rPr>
          <w:rFonts w:asciiTheme="minorHAnsi" w:hAnsiTheme="minorHAnsi" w:cstheme="minorHAnsi"/>
          <w:sz w:val="16"/>
        </w:rPr>
        <w:t xml:space="preserve"> In other words, ‘</w:t>
      </w:r>
      <w:r w:rsidRPr="002D3ABE">
        <w:rPr>
          <w:rStyle w:val="Emphasis"/>
          <w:rFonts w:asciiTheme="minorHAnsi" w:hAnsiTheme="minorHAnsi" w:cstheme="minorHAnsi"/>
        </w:rPr>
        <w:t>A exercises power-over B when A affects B in a manner contrary to B interests</w:t>
      </w:r>
      <w:r w:rsidRPr="002D3ABE">
        <w:rPr>
          <w:rFonts w:asciiTheme="minorHAnsi" w:hAnsiTheme="minorHAnsi" w:cstheme="minorHAnsi"/>
          <w:sz w:val="16"/>
        </w:rPr>
        <w:t>’ (Lukes, 1974, p. 27). This is a zero-sum understanding of power where someone’s gain, is another’s loss. ‘Power-over’ has at least three different dimensions (Lukes, 1974):Primary or first dimension power refers to the direct domination of A over B in an observable conflict arena (Gaventa, 1980, pp. 13–14; Lukes, 1974, pp. 11–15). This dimension of ‘power-over’ is the one most closely associated with interest group pluralism for it refers to a bargaining or decision-making process in which there are clear winners and losers. 2. Second dimension power is a more indirect form of ‘power-over’ where A manipulates the rules of the game so that B does what A wants (Gaventa, 1980, pp. 14–15; Guinier &amp; Torres, 2002, pp. 327, fn 313; Lukes, 1974, pp. 16–20). This kind of power creates a ‘mobilising bias’, for example, by excluding certain participants or issues from politics, or through non-decisions (Bachrach &amp; Baratz, 1962, 1963). 3. The third dimension of ‘power-over’ refers to more subtle forms of control and domination, which can be exerted through observable or physiological means. It occurs when A uses symbols, myths and narratives to manipulatively influence B’s reality, including how she perceives her own wants and the inequalities around her (Guinier &amp; Torres, 2002, pp. 327, fn 313; Lukes, 1974, pp. 21–25). It can also involve A shaping how B views the possibilities for change, to the extent where B sees it as inappropriate or even pointless to challenge A’s power (Gaventa, 1980, p. 20). Given its subtle and tacit nature, the third dimension of power is difficult to place under surveillance and monitor. ‘</w:t>
      </w:r>
      <w:r w:rsidRPr="00442655">
        <w:rPr>
          <w:rStyle w:val="Emphasis"/>
          <w:rFonts w:asciiTheme="minorHAnsi" w:hAnsiTheme="minorHAnsi" w:cstheme="minorHAnsi"/>
          <w:highlight w:val="green"/>
        </w:rPr>
        <w:t>Power-over’ is pervasive</w:t>
      </w:r>
      <w:r w:rsidRPr="00651C2B">
        <w:rPr>
          <w:rStyle w:val="Emphasis"/>
          <w:rFonts w:asciiTheme="minorHAnsi" w:hAnsiTheme="minorHAnsi" w:cstheme="minorHAnsi"/>
        </w:rPr>
        <w:t xml:space="preserve"> feature </w:t>
      </w:r>
      <w:r w:rsidRPr="00442655">
        <w:rPr>
          <w:rStyle w:val="Emphasis"/>
          <w:rFonts w:asciiTheme="minorHAnsi" w:hAnsiTheme="minorHAnsi" w:cstheme="minorHAnsi"/>
          <w:highlight w:val="green"/>
        </w:rPr>
        <w:t>in</w:t>
      </w:r>
      <w:r w:rsidRPr="00651C2B">
        <w:rPr>
          <w:rStyle w:val="Emphasis"/>
          <w:rFonts w:asciiTheme="minorHAnsi" w:hAnsiTheme="minorHAnsi" w:cstheme="minorHAnsi"/>
        </w:rPr>
        <w:t xml:space="preserve"> all democracies and one at the centrepiece of interest group </w:t>
      </w:r>
      <w:r w:rsidRPr="00442655">
        <w:rPr>
          <w:rStyle w:val="Emphasis"/>
          <w:rFonts w:asciiTheme="minorHAnsi" w:hAnsiTheme="minorHAnsi" w:cstheme="minorHAnsi"/>
          <w:highlight w:val="green"/>
        </w:rPr>
        <w:t>politics.</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This</w:t>
      </w:r>
      <w:r w:rsidRPr="00651C2B">
        <w:rPr>
          <w:rStyle w:val="Emphasis"/>
          <w:rFonts w:asciiTheme="minorHAnsi" w:hAnsiTheme="minorHAnsi" w:cstheme="minorHAnsi"/>
        </w:rPr>
        <w:t xml:space="preserve"> is the kind of power that </w:t>
      </w:r>
      <w:r w:rsidRPr="00442655">
        <w:rPr>
          <w:rStyle w:val="Emphasis"/>
          <w:rFonts w:asciiTheme="minorHAnsi" w:hAnsiTheme="minorHAnsi" w:cstheme="minorHAnsi"/>
          <w:highlight w:val="green"/>
        </w:rPr>
        <w:t>is</w:t>
      </w:r>
      <w:r w:rsidRPr="00651C2B">
        <w:rPr>
          <w:rStyle w:val="Emphasis"/>
          <w:rFonts w:asciiTheme="minorHAnsi" w:hAnsiTheme="minorHAnsi" w:cstheme="minorHAnsi"/>
        </w:rPr>
        <w:t xml:space="preserve"> intentionally </w:t>
      </w:r>
      <w:r w:rsidRPr="00442655">
        <w:rPr>
          <w:rStyle w:val="Emphasis"/>
          <w:rFonts w:asciiTheme="minorHAnsi" w:hAnsiTheme="minorHAnsi" w:cstheme="minorHAnsi"/>
          <w:highlight w:val="green"/>
        </w:rPr>
        <w:t>designed</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out of</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structured</w:t>
      </w:r>
      <w:r w:rsidRPr="00651C2B">
        <w:rPr>
          <w:rStyle w:val="Emphasis"/>
          <w:rFonts w:asciiTheme="minorHAnsi" w:hAnsiTheme="minorHAnsi" w:cstheme="minorHAnsi"/>
        </w:rPr>
        <w:t xml:space="preserve"> (micro) </w:t>
      </w:r>
      <w:r w:rsidRPr="00442655">
        <w:rPr>
          <w:rStyle w:val="Emphasis"/>
          <w:rFonts w:asciiTheme="minorHAnsi" w:hAnsiTheme="minorHAnsi" w:cstheme="minorHAnsi"/>
          <w:highlight w:val="green"/>
        </w:rPr>
        <w:t>deliberative procedures</w:t>
      </w:r>
      <w:r w:rsidRPr="00651C2B">
        <w:rPr>
          <w:rStyle w:val="Emphasis"/>
          <w:rFonts w:asciiTheme="minorHAnsi" w:hAnsiTheme="minorHAnsi" w:cstheme="minorHAnsi"/>
        </w:rPr>
        <w:t>.</w:t>
      </w:r>
      <w:r w:rsidRPr="002D3ABE">
        <w:rPr>
          <w:rFonts w:asciiTheme="minorHAnsi" w:hAnsiTheme="minorHAnsi" w:cstheme="minorHAnsi"/>
          <w:sz w:val="16"/>
        </w:rPr>
        <w:t xml:space="preserve"> </w:t>
      </w:r>
      <w:r w:rsidRPr="00651C2B">
        <w:rPr>
          <w:rStyle w:val="Emphasis"/>
          <w:rFonts w:asciiTheme="minorHAnsi" w:hAnsiTheme="minorHAnsi" w:cstheme="minorHAnsi"/>
        </w:rPr>
        <w:t xml:space="preserve">The general thrust of this argument is that </w:t>
      </w:r>
      <w:r w:rsidRPr="00442655">
        <w:rPr>
          <w:rStyle w:val="Emphasis"/>
          <w:rFonts w:asciiTheme="minorHAnsi" w:hAnsiTheme="minorHAnsi" w:cstheme="minorHAnsi"/>
          <w:highlight w:val="green"/>
        </w:rPr>
        <w:t xml:space="preserve">forms </w:t>
      </w:r>
      <w:r w:rsidRPr="002D3ABE">
        <w:rPr>
          <w:rStyle w:val="Emphasis"/>
          <w:rFonts w:asciiTheme="minorHAnsi" w:hAnsiTheme="minorHAnsi" w:cstheme="minorHAnsi"/>
        </w:rPr>
        <w:t xml:space="preserve">of strategic action </w:t>
      </w:r>
      <w:r w:rsidRPr="00442655">
        <w:rPr>
          <w:rStyle w:val="Emphasis"/>
          <w:rFonts w:asciiTheme="minorHAnsi" w:hAnsiTheme="minorHAnsi" w:cstheme="minorHAnsi"/>
          <w:highlight w:val="green"/>
        </w:rPr>
        <w:t>such as control, domination</w:t>
      </w:r>
      <w:r w:rsidRPr="00651C2B">
        <w:rPr>
          <w:rStyle w:val="Emphasis"/>
          <w:rFonts w:asciiTheme="minorHAnsi" w:hAnsiTheme="minorHAnsi" w:cstheme="minorHAnsi"/>
        </w:rPr>
        <w:t xml:space="preserve">, manipulation and deception </w:t>
      </w:r>
      <w:r w:rsidRPr="00442655">
        <w:rPr>
          <w:rStyle w:val="Emphasis"/>
          <w:rFonts w:asciiTheme="minorHAnsi" w:hAnsiTheme="minorHAnsi" w:cstheme="minorHAnsi"/>
          <w:highlight w:val="green"/>
        </w:rPr>
        <w:t>are inconsistent</w:t>
      </w:r>
      <w:r w:rsidRPr="00651C2B">
        <w:rPr>
          <w:rStyle w:val="Emphasis"/>
          <w:rFonts w:asciiTheme="minorHAnsi" w:hAnsiTheme="minorHAnsi" w:cstheme="minorHAnsi"/>
        </w:rPr>
        <w:t xml:space="preserve"> </w:t>
      </w:r>
      <w:r w:rsidRPr="00442655">
        <w:rPr>
          <w:rStyle w:val="Emphasis"/>
          <w:rFonts w:asciiTheme="minorHAnsi" w:hAnsiTheme="minorHAnsi" w:cstheme="minorHAnsi"/>
          <w:highlight w:val="green"/>
        </w:rPr>
        <w:t>with</w:t>
      </w:r>
      <w:r w:rsidRPr="00651C2B">
        <w:rPr>
          <w:rStyle w:val="Emphasis"/>
          <w:rFonts w:asciiTheme="minorHAnsi" w:hAnsiTheme="minorHAnsi" w:cstheme="minorHAnsi"/>
        </w:rPr>
        <w:t xml:space="preserve"> the communicative </w:t>
      </w:r>
      <w:r w:rsidRPr="002D3ABE">
        <w:rPr>
          <w:rStyle w:val="Emphasis"/>
          <w:rFonts w:asciiTheme="minorHAnsi" w:hAnsiTheme="minorHAnsi" w:cstheme="minorHAnsi"/>
        </w:rPr>
        <w:t xml:space="preserve">conditions necessary for </w:t>
      </w:r>
      <w:r w:rsidRPr="00442655">
        <w:rPr>
          <w:rStyle w:val="Emphasis"/>
          <w:rFonts w:asciiTheme="minorHAnsi" w:hAnsiTheme="minorHAnsi" w:cstheme="minorHAnsi"/>
          <w:highlight w:val="green"/>
        </w:rPr>
        <w:t>deliberation</w:t>
      </w:r>
      <w:r w:rsidRPr="00651C2B">
        <w:rPr>
          <w:rStyle w:val="Emphasis"/>
          <w:rFonts w:asciiTheme="minorHAnsi" w:hAnsiTheme="minorHAnsi" w:cstheme="minorHAnsi"/>
        </w:rPr>
        <w:t xml:space="preserve"> (see Cohen, 1997). </w:t>
      </w:r>
      <w:r w:rsidRPr="002D3ABE">
        <w:rPr>
          <w:sz w:val="16"/>
        </w:rPr>
        <w:t>The idea that deliberative procedures contain and expose coercive forms of power has been the source of much of the critique lodged against deliberative democracy. For example, realists are sceptical that micro deliberation could ever proceed in such a manner given the prevalence of competing interests and conflicts in contemporary policy settings (Shapiro, 1999).</w:t>
      </w:r>
      <w:r w:rsidRPr="002D3ABE">
        <w:rPr>
          <w:rStyle w:val="Emphasis"/>
          <w:rFonts w:asciiTheme="minorHAnsi" w:hAnsiTheme="minorHAnsi" w:cstheme="minorHAnsi"/>
        </w:rPr>
        <w:t xml:space="preserve"> Other critics argue that the </w:t>
      </w:r>
      <w:r w:rsidRPr="001573EE">
        <w:rPr>
          <w:rStyle w:val="Emphasis"/>
          <w:rFonts w:asciiTheme="minorHAnsi" w:hAnsiTheme="minorHAnsi" w:cstheme="minorHAnsi"/>
          <w:highlight w:val="green"/>
        </w:rPr>
        <w:t>presence of power-over</w:t>
      </w:r>
      <w:r w:rsidRPr="002D3ABE">
        <w:rPr>
          <w:rStyle w:val="Emphasis"/>
          <w:rFonts w:asciiTheme="minorHAnsi" w:hAnsiTheme="minorHAnsi" w:cstheme="minorHAnsi"/>
        </w:rPr>
        <w:t xml:space="preserve"> in most policy settings </w:t>
      </w:r>
      <w:r w:rsidRPr="001573EE">
        <w:rPr>
          <w:rStyle w:val="Emphasis"/>
          <w:rFonts w:asciiTheme="minorHAnsi" w:hAnsiTheme="minorHAnsi" w:cstheme="minorHAnsi"/>
          <w:highlight w:val="green"/>
        </w:rPr>
        <w:t>means</w:t>
      </w:r>
      <w:r w:rsidRPr="002D3ABE">
        <w:rPr>
          <w:rStyle w:val="Emphasis"/>
          <w:rFonts w:asciiTheme="minorHAnsi" w:hAnsiTheme="minorHAnsi" w:cstheme="minorHAnsi"/>
        </w:rPr>
        <w:t xml:space="preserve"> that for </w:t>
      </w:r>
      <w:r w:rsidRPr="001573EE">
        <w:rPr>
          <w:rStyle w:val="Emphasis"/>
          <w:rFonts w:asciiTheme="minorHAnsi" w:hAnsiTheme="minorHAnsi" w:cstheme="minorHAnsi"/>
          <w:highlight w:val="green"/>
        </w:rPr>
        <w:t>some groups</w:t>
      </w:r>
      <w:r w:rsidRPr="002D3ABE">
        <w:rPr>
          <w:rStyle w:val="Emphasis"/>
          <w:rFonts w:asciiTheme="minorHAnsi" w:hAnsiTheme="minorHAnsi" w:cstheme="minorHAnsi"/>
        </w:rPr>
        <w:t xml:space="preserve"> it </w:t>
      </w:r>
      <w:r w:rsidRPr="001573EE">
        <w:rPr>
          <w:rStyle w:val="Emphasis"/>
          <w:rFonts w:asciiTheme="minorHAnsi" w:hAnsiTheme="minorHAnsi" w:cstheme="minorHAnsi"/>
          <w:highlight w:val="green"/>
        </w:rPr>
        <w:t>might not</w:t>
      </w:r>
      <w:r w:rsidRPr="002D3ABE">
        <w:rPr>
          <w:rStyle w:val="Emphasis"/>
          <w:rFonts w:asciiTheme="minorHAnsi" w:hAnsiTheme="minorHAnsi" w:cstheme="minorHAnsi"/>
        </w:rPr>
        <w:t xml:space="preserve"> be in their strategic interests to </w:t>
      </w:r>
      <w:r w:rsidRPr="001573EE">
        <w:rPr>
          <w:rStyle w:val="Emphasis"/>
          <w:rFonts w:asciiTheme="minorHAnsi" w:hAnsiTheme="minorHAnsi" w:cstheme="minorHAnsi"/>
          <w:highlight w:val="green"/>
        </w:rPr>
        <w:t>engage in</w:t>
      </w:r>
      <w:r w:rsidRPr="002D3ABE">
        <w:rPr>
          <w:rStyle w:val="Emphasis"/>
          <w:rFonts w:asciiTheme="minorHAnsi" w:hAnsiTheme="minorHAnsi" w:cstheme="minorHAnsi"/>
        </w:rPr>
        <w:t xml:space="preserve"> public </w:t>
      </w:r>
      <w:r w:rsidRPr="001573EE">
        <w:rPr>
          <w:rStyle w:val="Emphasis"/>
          <w:rFonts w:asciiTheme="minorHAnsi" w:hAnsiTheme="minorHAnsi" w:cstheme="minorHAnsi"/>
          <w:highlight w:val="green"/>
        </w:rPr>
        <w:t>deliberation</w:t>
      </w:r>
      <w:r w:rsidRPr="002D3ABE">
        <w:rPr>
          <w:rStyle w:val="Emphasis"/>
          <w:rFonts w:asciiTheme="minorHAnsi" w:hAnsiTheme="minorHAnsi" w:cstheme="minorHAnsi"/>
        </w:rPr>
        <w:t xml:space="preserve"> (Hendriks, 2006b; Simon, 1999).</w:t>
      </w:r>
    </w:p>
    <w:p w14:paraId="543D1954" w14:textId="77777777" w:rsidR="00EE79D2" w:rsidRPr="00B05557" w:rsidRDefault="00EE79D2" w:rsidP="00EE79D2">
      <w:pPr>
        <w:pStyle w:val="Heading3"/>
      </w:pPr>
      <w:r>
        <w:t>Underview</w:t>
      </w:r>
    </w:p>
    <w:p w14:paraId="4701850E" w14:textId="77777777" w:rsidR="00EE79D2" w:rsidRDefault="00EE79D2" w:rsidP="00EE79D2">
      <w:pPr>
        <w:pStyle w:val="Heading4"/>
      </w:pPr>
      <w:r>
        <w:t xml:space="preserve">1]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205A4640" w14:textId="77777777" w:rsidR="00EE79D2" w:rsidRDefault="00EE79D2" w:rsidP="00EE79D2">
      <w:pPr>
        <w:pStyle w:val="Heading4"/>
      </w:pPr>
      <w:r>
        <w:t xml:space="preserve"> </w:t>
      </w:r>
      <w:r w:rsidRPr="00100AB4">
        <w:t>Aff theory first – it’s a much larger strategic loss because 1min is ¼ of the 1AR vs 1/7 of the 1NC which means there’s more abuse if I’m devoting a larger fraction of time.</w:t>
      </w:r>
    </w:p>
    <w:p w14:paraId="4245C8C3" w14:textId="77777777" w:rsidR="00EE79D2" w:rsidRDefault="00EE79D2" w:rsidP="00EE79D2">
      <w:pPr>
        <w:pStyle w:val="Heading4"/>
      </w:pPr>
      <w:r>
        <w:t xml:space="preserve">2] </w:t>
      </w:r>
      <w:r w:rsidRPr="00100AB4">
        <w:t xml:space="preserve">All neg interps are counter interps since the aff takes an implicit stance on every issue which means you need an rvi to become offensive. You should accept all aff interps and assume I meet neg theory since the aff speaks in the dark and I have to take a stance on something, you can at least react and adapt. </w:t>
      </w:r>
    </w:p>
    <w:p w14:paraId="0A33AD92" w14:textId="77777777" w:rsidR="00EE79D2" w:rsidRPr="00454526" w:rsidRDefault="00EE79D2" w:rsidP="00EE79D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3. RVI on NC theory – you can read arguments such as T that are exclusively neg so I need them to compensate</w:t>
      </w:r>
      <w:r>
        <w:rPr>
          <w:rFonts w:eastAsiaTheme="majorEastAsia" w:cstheme="majorBidi"/>
          <w:b/>
          <w:bCs/>
          <w:sz w:val="26"/>
          <w:szCs w:val="26"/>
        </w:rPr>
        <w:t xml:space="preserve"> and </w:t>
      </w:r>
      <w:r w:rsidRPr="00031AAD">
        <w:rPr>
          <w:b/>
          <w:bCs/>
          <w:sz w:val="26"/>
          <w:szCs w:val="26"/>
        </w:rPr>
        <w:t>weighing is structurally unfair since the 7-4-6-3 time skew means that the neg can just dump on weighing and the 2ar becomes impossible. This means that if either side has any offense under any framing then you default aff.</w:t>
      </w:r>
    </w:p>
    <w:p w14:paraId="7B966D83" w14:textId="77777777" w:rsidR="00EE79D2" w:rsidRDefault="00EE79D2" w:rsidP="00EE79D2">
      <w:pPr>
        <w:pStyle w:val="Heading4"/>
        <w:rPr>
          <w:rFonts w:cs="Calibri"/>
          <w:color w:val="000000" w:themeColor="text1"/>
        </w:rPr>
      </w:pPr>
      <w:r>
        <w:t>4</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r>
        <w:rPr>
          <w:rFonts w:cs="Calibri"/>
          <w:color w:val="000000" w:themeColor="text1"/>
        </w:rPr>
        <w:t>uplayering</w:t>
      </w:r>
    </w:p>
    <w:p w14:paraId="54F432A0" w14:textId="77777777" w:rsidR="00EE79D2" w:rsidRPr="000329F1" w:rsidRDefault="00EE79D2" w:rsidP="00EE79D2">
      <w:pPr>
        <w:pStyle w:val="Heading4"/>
      </w:pPr>
      <w:r>
        <w:t xml:space="preserve">5] </w:t>
      </w:r>
      <w:r w:rsidRPr="005C1D6D">
        <w:t>No neg meta-theory – I only have time to check abuse 1 time but you can do it in the nc and 2n, uplayering my attempt means we never get to the best norm. This means reject any reason why an aff spike is bad since they claim aff theory is unfair.</w:t>
      </w:r>
    </w:p>
    <w:p w14:paraId="3746FDAA" w14:textId="77777777" w:rsidR="00EE79D2" w:rsidRDefault="00EE79D2" w:rsidP="00EE79D2">
      <w:pPr>
        <w:pStyle w:val="Heading4"/>
      </w:pPr>
      <w:r>
        <w:t>6]</w:t>
      </w:r>
      <w:r w:rsidRPr="001F4747">
        <w:t>If I win one layer vote aff</w:t>
      </w:r>
      <w:r>
        <w:t>-</w:t>
      </w:r>
      <w:r w:rsidRPr="001F4747">
        <w:t xml:space="preserve"> The NC </w:t>
      </w:r>
      <w:r>
        <w:t>has the ability to uplayer for 7 minutes and moot 6 minutes of case</w:t>
      </w:r>
    </w:p>
    <w:p w14:paraId="397E3EEC" w14:textId="77777777" w:rsidR="00EE79D2" w:rsidRDefault="00EE79D2" w:rsidP="00EE79D2">
      <w:pPr>
        <w:pStyle w:val="Heading4"/>
      </w:pPr>
      <w:r>
        <w:t xml:space="preserve">7] </w:t>
      </w:r>
      <w:r w:rsidRPr="0073163D">
        <w:t xml:space="preserve">Reject neg fairness concerns since </w:t>
      </w:r>
    </w:p>
    <w:p w14:paraId="3B40A73F" w14:textId="77777777" w:rsidR="00EE79D2" w:rsidRDefault="00EE79D2" w:rsidP="00EE79D2">
      <w:pPr>
        <w:pStyle w:val="Heading4"/>
      </w:pPr>
      <w:r w:rsidRPr="0073163D">
        <w:t xml:space="preserve">a) 13-7 time skew and 6-minute collapse gives the negative the strategic advantage and means the AFF must split 1AR time. </w:t>
      </w:r>
    </w:p>
    <w:p w14:paraId="3A5CE89D" w14:textId="77777777" w:rsidR="00EE79D2" w:rsidRDefault="00EE79D2" w:rsidP="00EE79D2">
      <w:pPr>
        <w:pStyle w:val="Heading4"/>
      </w:pPr>
      <w:r w:rsidRPr="0073163D">
        <w:t xml:space="preserve">b) The NC has the ability to uplayer and restart the round and have time to generate offense that matters. </w:t>
      </w:r>
    </w:p>
    <w:p w14:paraId="1954A8E0" w14:textId="77777777" w:rsidR="00EE79D2" w:rsidRDefault="00EE79D2" w:rsidP="00EE79D2">
      <w:pPr>
        <w:pStyle w:val="Heading4"/>
      </w:pPr>
      <w:r w:rsidRPr="0073163D">
        <w:t>c) You have access to more positions due to generic backfiles and bidirectional shells which means neg theory is impossible to avoid.</w:t>
      </w:r>
    </w:p>
    <w:p w14:paraId="5FDF6B0C" w14:textId="77777777" w:rsidR="00EE79D2" w:rsidRDefault="00EE79D2" w:rsidP="00EE79D2">
      <w:pPr>
        <w:pStyle w:val="Heading4"/>
      </w:pPr>
      <w:r w:rsidRPr="0073163D">
        <w:t xml:space="preserve"> </w:t>
      </w:r>
      <w:r>
        <w:t>D)</w:t>
      </w:r>
      <w:r w:rsidRPr="0073163D">
        <w:t xml:space="preserve">fairness definitionally questions ability to engage in same practice, any abuse is solved for when you affirm next round which is terminal defense to neg shells – only affirming solves because you can construct the aff the way you like while neg is always reactive which means you can’t do anything every round </w:t>
      </w:r>
    </w:p>
    <w:p w14:paraId="191A84C0" w14:textId="77777777" w:rsidR="00EE79D2" w:rsidRDefault="00EE79D2" w:rsidP="00EE79D2">
      <w:pPr>
        <w:pStyle w:val="Heading4"/>
      </w:pPr>
      <w:r>
        <w:t>8] Affirming is harder.  A] Empirics.</w:t>
      </w:r>
    </w:p>
    <w:p w14:paraId="296387FA" w14:textId="77777777" w:rsidR="00EE79D2" w:rsidRPr="00DA1986" w:rsidRDefault="00EE79D2" w:rsidP="00EE79D2">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6A644D92" w14:textId="77777777" w:rsidR="00EE79D2" w:rsidRDefault="00EE79D2" w:rsidP="00EE79D2">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2500CC62" w14:textId="77777777" w:rsidR="00EE79D2" w:rsidRPr="003B5716" w:rsidRDefault="00EE79D2" w:rsidP="00EE79D2">
      <w:pPr>
        <w:pStyle w:val="Heading4"/>
      </w:pPr>
      <w:r>
        <w:t>9]</w:t>
      </w:r>
      <w:r w:rsidRPr="00454526">
        <w:t xml:space="preserve"> </w:t>
      </w:r>
      <w:r w:rsidRPr="00A219E5">
        <w:t>No theory</w:t>
      </w:r>
      <w:r>
        <w:t xml:space="preserve"> or Ks</w:t>
      </w:r>
      <w:r w:rsidRPr="00A219E5">
        <w:t xml:space="preserve"> on spikes</w:t>
      </w:r>
      <w:r w:rsidRPr="000F7CB9">
        <w:t xml:space="preserve"> </w:t>
      </w:r>
      <w:r w:rsidRPr="00A219E5">
        <w:t>–</w:t>
      </w:r>
      <w:r>
        <w:t xml:space="preserve"> </w:t>
      </w:r>
      <w:r w:rsidRPr="00A219E5">
        <w:t>moots AC offense since I don’t have anything to leverage in the 1AR</w:t>
      </w:r>
    </w:p>
    <w:p w14:paraId="2AAD861F" w14:textId="77777777" w:rsidR="00EE79D2" w:rsidRDefault="00EE79D2" w:rsidP="00EE79D2">
      <w:pPr>
        <w:pStyle w:val="Heading4"/>
      </w:pPr>
      <w:r>
        <w:t xml:space="preserve">10] </w:t>
      </w:r>
      <w:r w:rsidRPr="005C1D6D">
        <w:t>No theory arguments in the 2n</w:t>
      </w:r>
      <w:r>
        <w:t xml:space="preserve"> or new responses</w:t>
      </w:r>
      <w:r w:rsidRPr="005C1D6D">
        <w:t xml:space="preserve"> a) overloads the 2ar with a massive clarification burden b) impossible to check abuse if the 2n can just dump on the shell for 6 minutes, c) overloads the 2ar with no risk shells</w:t>
      </w:r>
      <w:r>
        <w:t xml:space="preserve"> and arguments that beat my 1ar strat.</w:t>
      </w:r>
    </w:p>
    <w:p w14:paraId="5DFF27C8" w14:textId="77777777" w:rsidR="00EE79D2" w:rsidRDefault="00EE79D2" w:rsidP="00EE79D2">
      <w:pPr>
        <w:pStyle w:val="Heading4"/>
      </w:pPr>
      <w:r>
        <w:t>11] No new 2nr responses, kills 2ar strat cuz they can dump on all our 2ar outs with a 6-3 skew causing inf abuse</w:t>
      </w:r>
    </w:p>
    <w:p w14:paraId="20A5F94D" w14:textId="77777777" w:rsidR="00EE79D2" w:rsidRDefault="00EE79D2" w:rsidP="00EE79D2">
      <w:pPr>
        <w:pStyle w:val="Heading4"/>
      </w:pPr>
      <w:r>
        <w:t>12]</w:t>
      </w:r>
      <w:r w:rsidRPr="00454526">
        <w:t xml:space="preserve"> </w:t>
      </w:r>
      <w:r>
        <w:t>Intellectual property is coercive by restricting what people can do with their property</w:t>
      </w:r>
    </w:p>
    <w:p w14:paraId="1A59CA0E" w14:textId="77777777" w:rsidR="00EE79D2" w:rsidRDefault="00EE79D2" w:rsidP="00EE79D2">
      <w:pPr>
        <w:rPr>
          <w:sz w:val="16"/>
          <w:szCs w:val="18"/>
        </w:rPr>
      </w:pPr>
      <w:r w:rsidRPr="002D7188">
        <w:rPr>
          <w:rStyle w:val="Style13ptBold"/>
        </w:rPr>
        <w:t>Krawisz 9</w:t>
      </w:r>
      <w:r>
        <w:t xml:space="preserve"> </w:t>
      </w:r>
      <w:r w:rsidRPr="002D7188">
        <w:rPr>
          <w:sz w:val="16"/>
          <w:szCs w:val="16"/>
        </w:rPr>
        <w:t>[Kra</w:t>
      </w:r>
      <w:r w:rsidRPr="002D7188">
        <w:rPr>
          <w:sz w:val="16"/>
          <w:szCs w:val="18"/>
        </w:rPr>
        <w:t>wisz, Daniel. “The Fallacy of Intellectual Property.” Mises Institute, 8 Aug. 2009, mises.org/library/fallacy-intellectual-property.</w:t>
      </w:r>
      <w:r>
        <w:rPr>
          <w:sz w:val="16"/>
          <w:szCs w:val="18"/>
        </w:rPr>
        <w:t>//dhs NJ]</w:t>
      </w:r>
    </w:p>
    <w:p w14:paraId="01A92EB7" w14:textId="77777777" w:rsidR="00EE79D2" w:rsidRDefault="00EE79D2" w:rsidP="00EE79D2">
      <w:pPr>
        <w:rPr>
          <w:rStyle w:val="Emphasis"/>
        </w:rPr>
      </w:pPr>
      <w:r w:rsidRPr="002D7188">
        <w:rPr>
          <w:rStyle w:val="Emphasis"/>
        </w:rPr>
        <w:t xml:space="preserve">Intellectual property is </w:t>
      </w:r>
      <w:r w:rsidRPr="002D7188">
        <w:rPr>
          <w:rStyle w:val="Emphasis"/>
          <w:highlight w:val="green"/>
        </w:rPr>
        <w:t>the principle that the creator</w:t>
      </w:r>
      <w:r w:rsidRPr="002D7188">
        <w:rPr>
          <w:rStyle w:val="Emphasis"/>
        </w:rPr>
        <w:t xml:space="preserve"> of an idea </w:t>
      </w:r>
      <w:r w:rsidRPr="002D7188">
        <w:rPr>
          <w:rStyle w:val="Emphasis"/>
          <w:highlight w:val="green"/>
        </w:rPr>
        <w:t>has</w:t>
      </w:r>
      <w:r w:rsidRPr="002D7188">
        <w:rPr>
          <w:rStyle w:val="Emphasis"/>
        </w:rPr>
        <w:t xml:space="preserve"> a right to certain </w:t>
      </w:r>
      <w:r w:rsidRPr="002D7188">
        <w:rPr>
          <w:rStyle w:val="Emphasis"/>
          <w:highlight w:val="green"/>
        </w:rPr>
        <w:t>controls over</w:t>
      </w:r>
      <w:r w:rsidRPr="002D7188">
        <w:rPr>
          <w:rStyle w:val="Emphasis"/>
        </w:rPr>
        <w:t xml:space="preserve"> all the </w:t>
      </w:r>
      <w:r w:rsidRPr="002D7188">
        <w:rPr>
          <w:rStyle w:val="Emphasis"/>
          <w:highlight w:val="green"/>
        </w:rPr>
        <w:t>physical forms in which his idea is recorded</w:t>
      </w:r>
      <w:r w:rsidRPr="002D7188">
        <w:rPr>
          <w:rStyle w:val="Emphasis"/>
        </w:rPr>
        <w:t xml:space="preserve">. The extent of this control may be different </w:t>
      </w:r>
      <w:r w:rsidRPr="002D7188">
        <w:rPr>
          <w:rStyle w:val="Emphasis"/>
          <w:highlight w:val="green"/>
        </w:rPr>
        <w:t>depending on whether the idea is</w:t>
      </w:r>
      <w:r w:rsidRPr="002D7188">
        <w:rPr>
          <w:rStyle w:val="Emphasis"/>
        </w:rPr>
        <w:t xml:space="preserve"> considered copyrighted, </w:t>
      </w:r>
      <w:r w:rsidRPr="002D7188">
        <w:rPr>
          <w:rStyle w:val="Emphasis"/>
          <w:highlight w:val="green"/>
        </w:rPr>
        <w:t>patented</w:t>
      </w:r>
      <w:r w:rsidRPr="002D7188">
        <w:rPr>
          <w:rStyle w:val="Emphasis"/>
        </w:rPr>
        <w:t>, or trademarked, but the essential principle is the same in all cases</w:t>
      </w:r>
      <w:r w:rsidRPr="002D7188">
        <w:rPr>
          <w:sz w:val="10"/>
        </w:rPr>
        <w:t xml:space="preserve">.[1] This presumed right of the creator of an idea is often believed to be similar to the right that a homesteader has to land he has settled, but the analogy is false. Intellectual property </w:t>
      </w:r>
      <w:r w:rsidRPr="002D7188">
        <w:rPr>
          <w:rStyle w:val="Emphasis"/>
          <w:highlight w:val="green"/>
        </w:rPr>
        <w:t>is</w:t>
      </w:r>
      <w:r w:rsidRPr="002D7188">
        <w:rPr>
          <w:rStyle w:val="Emphasis"/>
        </w:rPr>
        <w:t xml:space="preserve"> necessarily a </w:t>
      </w:r>
      <w:r w:rsidRPr="002D7188">
        <w:rPr>
          <w:rStyle w:val="Emphasis"/>
          <w:highlight w:val="green"/>
        </w:rPr>
        <w:t>statist</w:t>
      </w:r>
      <w:r w:rsidRPr="002D7188">
        <w:rPr>
          <w:rStyle w:val="Emphasis"/>
        </w:rPr>
        <w:t xml:space="preserve"> doctrine.</w:t>
      </w:r>
      <w:r w:rsidRPr="002D7188">
        <w:rPr>
          <w:sz w:val="1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RPr="002D7188">
        <w:rPr>
          <w:rStyle w:val="Emphasis"/>
        </w:rPr>
        <w:t xml:space="preserve">] </w:t>
      </w:r>
      <w:r w:rsidRPr="002D7188">
        <w:rPr>
          <w:rStyle w:val="Emphasis"/>
          <w:highlight w:val="green"/>
        </w:rPr>
        <w:t>Ideas</w:t>
      </w:r>
      <w:r w:rsidRPr="002D7188">
        <w:rPr>
          <w:rStyle w:val="Emphasis"/>
        </w:rPr>
        <w:t xml:space="preserve"> cannot themselves be controlled with physical force, but instead </w:t>
      </w:r>
      <w:r w:rsidRPr="002D7188">
        <w:rPr>
          <w:rStyle w:val="Emphasis"/>
          <w:highlight w:val="green"/>
        </w:rPr>
        <w:t>must be controlled by way of other things</w:t>
      </w:r>
      <w:r w:rsidRPr="002D7188">
        <w:rPr>
          <w:rStyle w:val="Emphasis"/>
        </w:rPr>
        <w:t xml:space="preserve"> — paper, printing presses, computers, and people. It is therefore in these things that intellectual property consists. </w:t>
      </w:r>
      <w:r w:rsidRPr="002D7188">
        <w:rPr>
          <w:rStyle w:val="Emphasis"/>
          <w:highlight w:val="green"/>
        </w:rPr>
        <w:t>To own a patent</w:t>
      </w:r>
      <w:r w:rsidRPr="002D7188">
        <w:rPr>
          <w:rStyle w:val="Emphasis"/>
        </w:rPr>
        <w:t xml:space="preserve"> in a given invention </w:t>
      </w:r>
      <w:r w:rsidRPr="002D7188">
        <w:rPr>
          <w:rStyle w:val="Emphasis"/>
          <w:highlight w:val="green"/>
        </w:rPr>
        <w:t>is to have rights over everything in the universe that might</w:t>
      </w:r>
      <w:r w:rsidRPr="002D7188">
        <w:rPr>
          <w:rStyle w:val="Emphasis"/>
        </w:rPr>
        <w:t xml:space="preserve"> be used to </w:t>
      </w:r>
      <w:r w:rsidRPr="002D7188">
        <w:rPr>
          <w:rStyle w:val="Emphasis"/>
          <w:highlight w:val="green"/>
        </w:rPr>
        <w:t>replicate that invention</w:t>
      </w:r>
      <w:r w:rsidRPr="002D7188">
        <w:rPr>
          <w:rStyle w:val="Emphasis"/>
        </w:rPr>
        <w:t xml:space="preserve">. This ownership is limited; </w:t>
      </w:r>
      <w:r w:rsidRPr="002D7188">
        <w:rPr>
          <w:rStyle w:val="Emphasis"/>
          <w:highlight w:val="green"/>
        </w:rPr>
        <w:t>one</w:t>
      </w:r>
      <w:r w:rsidRPr="002D7188">
        <w:rPr>
          <w:rStyle w:val="Emphasis"/>
        </w:rPr>
        <w:t xml:space="preserve"> only </w:t>
      </w:r>
      <w:r w:rsidRPr="002D7188">
        <w:rPr>
          <w:rStyle w:val="Emphasis"/>
          <w:highlight w:val="green"/>
        </w:rPr>
        <w:t>owns things to the extent of being able to prevent others from arranging them in a particular way</w:t>
      </w:r>
      <w:r w:rsidRPr="002D7188">
        <w:rPr>
          <w:rStyle w:val="Emphasis"/>
        </w:rPr>
        <w:t>. Similarly, to have a copyright in a song or a book is to have a property right over all paper, printing presses, computers — even over all people — everywhere. The owner may prevent the copying or public performance of his work by them all.</w:t>
      </w:r>
      <w:r w:rsidRPr="002D7188">
        <w:rPr>
          <w:sz w:val="1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RPr="002D7188">
        <w:rPr>
          <w:rStyle w:val="Emphasis"/>
        </w:rPr>
        <w:t xml:space="preserve">Anything that gives control over physical things necessarily limits others' control of those things, and therefore acts exactly like a physical property right. If you have an </w:t>
      </w:r>
      <w:r w:rsidRPr="002D7188">
        <w:rPr>
          <w:rStyle w:val="Emphasis"/>
          <w:highlight w:val="green"/>
        </w:rPr>
        <w:t>intellectual property right to your monograph</w:t>
      </w:r>
      <w:r w:rsidRPr="002D7188">
        <w:rPr>
          <w:rStyle w:val="Emphasis"/>
        </w:rPr>
        <w:t xml:space="preserve">, you may </w:t>
      </w:r>
      <w:r w:rsidRPr="002D7188">
        <w:rPr>
          <w:rStyle w:val="Emphasis"/>
          <w:highlight w:val="green"/>
        </w:rPr>
        <w:t>prevent me from copying it, thereby limiting the</w:t>
      </w:r>
      <w:r w:rsidRPr="002D7188">
        <w:rPr>
          <w:rStyle w:val="Emphasis"/>
        </w:rPr>
        <w:t xml:space="preserve"> physical property </w:t>
      </w:r>
      <w:r w:rsidRPr="002D7188">
        <w:rPr>
          <w:rStyle w:val="Emphasis"/>
          <w:highlight w:val="green"/>
        </w:rPr>
        <w:t>right I have in my ink, pen, and paper</w:t>
      </w:r>
      <w:r w:rsidRPr="002D7188">
        <w:rPr>
          <w:rStyle w:val="Emphasis"/>
        </w:rPr>
        <w:t>.</w:t>
      </w:r>
    </w:p>
    <w:p w14:paraId="2EF4AD6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79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9D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CA4F9"/>
  <w14:defaultImageDpi w14:val="300"/>
  <w15:docId w15:val="{3AB165E5-A6A0-BD4C-965E-832340168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79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79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79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79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EE79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79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9D2"/>
  </w:style>
  <w:style w:type="character" w:customStyle="1" w:styleId="Heading1Char">
    <w:name w:val="Heading 1 Char"/>
    <w:aliases w:val="Pocket Char"/>
    <w:basedOn w:val="DefaultParagraphFont"/>
    <w:link w:val="Heading1"/>
    <w:uiPriority w:val="9"/>
    <w:rsid w:val="00EE79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79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79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EE79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EE79D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EE79D2"/>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EE79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79D2"/>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EE79D2"/>
    <w:rPr>
      <w:color w:val="auto"/>
      <w:u w:val="none"/>
    </w:rPr>
  </w:style>
  <w:style w:type="paragraph" w:styleId="DocumentMap">
    <w:name w:val="Document Map"/>
    <w:basedOn w:val="Normal"/>
    <w:link w:val="DocumentMapChar"/>
    <w:uiPriority w:val="99"/>
    <w:semiHidden/>
    <w:unhideWhenUsed/>
    <w:rsid w:val="00EE79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79D2"/>
    <w:rPr>
      <w:rFonts w:ascii="Lucida Grande" w:hAnsi="Lucida Grande" w:cs="Lucida Grande"/>
    </w:rPr>
  </w:style>
  <w:style w:type="paragraph" w:customStyle="1" w:styleId="textbold">
    <w:name w:val="text bold"/>
    <w:basedOn w:val="Normal"/>
    <w:link w:val="Emphasis"/>
    <w:uiPriority w:val="20"/>
    <w:qFormat/>
    <w:rsid w:val="00EE79D2"/>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EE79D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rd.iastate.edu/faculty/profiles/giancarlo_moschini/moschini-trips-preprint-oct-04.pdf" TargetMode="External"/><Relationship Id="rId5" Type="http://schemas.openxmlformats.org/officeDocument/2006/relationships/numbering" Target="numbering.xml"/><Relationship Id="rId10" Type="http://schemas.openxmlformats.org/officeDocument/2006/relationships/hyperlink" Target="https://jme.bmj.com/content/early/2021/07/06/medethics-2021-107555"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4629</Words>
  <Characters>26390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cp:revision>
  <dcterms:created xsi:type="dcterms:W3CDTF">2021-09-11T20:59:00Z</dcterms:created>
  <dcterms:modified xsi:type="dcterms:W3CDTF">2021-09-11T21:00:00Z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