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84FE1" w14:textId="40886841" w:rsidR="00AD0264" w:rsidRDefault="002372D6" w:rsidP="002372D6">
      <w:pPr>
        <w:pStyle w:val="Heading1"/>
      </w:pPr>
      <w:r>
        <w:t>1n</w:t>
      </w:r>
    </w:p>
    <w:p w14:paraId="4C145809" w14:textId="729D2FC6" w:rsidR="002372D6" w:rsidRDefault="002372D6" w:rsidP="002372D6">
      <w:pPr>
        <w:pStyle w:val="Heading2"/>
      </w:pPr>
      <w:r>
        <w:t>1</w:t>
      </w:r>
    </w:p>
    <w:p w14:paraId="7F1E8B57" w14:textId="23A022BB" w:rsidR="002372D6" w:rsidRDefault="002372D6" w:rsidP="002372D6">
      <w:pPr>
        <w:pStyle w:val="Heading4"/>
      </w:pPr>
      <w:r>
        <w:t xml:space="preserve">Interpretation: the affirmative debater must disclose the plan text, framework, and advantage area of the 1AC </w:t>
      </w:r>
      <w:r w:rsidR="00E92928">
        <w:t>when asked 30</w:t>
      </w:r>
      <w:r>
        <w:t xml:space="preserve"> minutes before the round. To clarify, disclosure can occur on the wiki or over message.</w:t>
      </w:r>
    </w:p>
    <w:p w14:paraId="51D48150" w14:textId="77777777" w:rsidR="002372D6" w:rsidRDefault="002372D6" w:rsidP="002372D6">
      <w:pPr>
        <w:pStyle w:val="Heading4"/>
      </w:pPr>
      <w:r>
        <w:t>Violation: they didn’t.</w:t>
      </w:r>
    </w:p>
    <w:p w14:paraId="7D794770" w14:textId="30B69A43" w:rsidR="002372D6" w:rsidRDefault="002372D6" w:rsidP="002372D6">
      <w:pPr>
        <w:pStyle w:val="Heading4"/>
      </w:pPr>
      <w:r w:rsidRPr="009761E5">
        <w:drawing>
          <wp:inline distT="0" distB="0" distL="0" distR="0" wp14:anchorId="6848B881" wp14:editId="48DB2798">
            <wp:extent cx="3448531" cy="181952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48531" cy="1819529"/>
                    </a:xfrm>
                    <a:prstGeom prst="rect">
                      <a:avLst/>
                    </a:prstGeom>
                  </pic:spPr>
                </pic:pic>
              </a:graphicData>
            </a:graphic>
          </wp:inline>
        </w:drawing>
      </w:r>
      <w:r w:rsidRPr="002372D6">
        <w:drawing>
          <wp:inline distT="0" distB="0" distL="0" distR="0" wp14:anchorId="601F4D01" wp14:editId="2BD9F8D4">
            <wp:extent cx="13355914" cy="47060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355914" cy="4706007"/>
                    </a:xfrm>
                    <a:prstGeom prst="rect">
                      <a:avLst/>
                    </a:prstGeom>
                  </pic:spPr>
                </pic:pic>
              </a:graphicData>
            </a:graphic>
          </wp:inline>
        </w:drawing>
      </w:r>
    </w:p>
    <w:p w14:paraId="08A74D36" w14:textId="34856B7C" w:rsidR="002372D6" w:rsidRDefault="002372D6" w:rsidP="002372D6">
      <w:pPr>
        <w:pStyle w:val="Heading4"/>
      </w:pPr>
      <w:r>
        <w:t xml:space="preserve">Vote neg for prep and clash – two internal links – </w:t>
      </w:r>
      <w:r w:rsidRPr="0024484F">
        <w:t>a) neg prep</w:t>
      </w:r>
      <w:r>
        <w:t xml:space="preserve"> – </w:t>
      </w:r>
      <w:r w:rsidRPr="0024484F">
        <w:t>4 minutes of prep is not enough to put together a coherent 1nc or update generics – 30 minutes is necessary to learn a little about the affirmative and piece together what 1nc positions apply and cut and research their applications to the affirmative b) aff quality</w:t>
      </w:r>
      <w:r>
        <w:t xml:space="preserve"> – </w:t>
      </w:r>
      <w:r w:rsidRPr="0024484F">
        <w:t>plan text disclosure discourages cheap shot affs. If the aff isn’t inherent or easily defeated by 20 minutes of research, it should lose</w:t>
      </w:r>
      <w:r>
        <w:t xml:space="preserve"> – </w:t>
      </w:r>
      <w:r w:rsidRPr="0024484F">
        <w:t>this</w:t>
      </w:r>
      <w:r>
        <w:t xml:space="preserve"> </w:t>
      </w:r>
      <w:r w:rsidRPr="0024484F">
        <w:t>will answer the 1ar’s claim about innovation</w:t>
      </w:r>
      <w:r>
        <w:t xml:space="preserve"> – </w:t>
      </w:r>
      <w:r w:rsidRPr="0024484F">
        <w:t>with 30 minutes of prep, there’s still an</w:t>
      </w:r>
      <w:r>
        <w:t xml:space="preserve"> incentive to find a new strategic, well justified aff, but no incentive to cut a horrible, incoherent aff that the neg can’t check against the broader literature.</w:t>
      </w:r>
    </w:p>
    <w:p w14:paraId="1549B543" w14:textId="77777777" w:rsidR="002372D6" w:rsidRDefault="002372D6" w:rsidP="002372D6">
      <w:pPr>
        <w:pStyle w:val="Heading4"/>
      </w:pPr>
      <w:r>
        <w:t>Voters:</w:t>
      </w:r>
    </w:p>
    <w:p w14:paraId="47BB77FF" w14:textId="77777777" w:rsidR="002372D6" w:rsidRPr="00FE46DC" w:rsidRDefault="002372D6" w:rsidP="002372D6">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7DF7555D" w14:textId="77777777" w:rsidR="002372D6" w:rsidRPr="00F14391" w:rsidRDefault="002372D6" w:rsidP="002372D6">
      <w:pPr>
        <w:pStyle w:val="Heading4"/>
        <w:rPr>
          <w:sz w:val="26"/>
          <w:szCs w:val="24"/>
          <w:lang w:val="en"/>
        </w:rPr>
      </w:pPr>
      <w:r w:rsidRPr="00F6615C">
        <w:rPr>
          <w:lang w:val="en"/>
        </w:rPr>
        <w:t>Education:</w:t>
      </w:r>
      <w:r>
        <w:rPr>
          <w:lang w:val="en"/>
        </w:rPr>
        <w:t xml:space="preserve"> a) it’s the reason schools fund debate and b) it’s the only long-term impact.</w:t>
      </w:r>
    </w:p>
    <w:p w14:paraId="1492C7ED" w14:textId="77777777" w:rsidR="002372D6" w:rsidRDefault="002372D6" w:rsidP="002372D6">
      <w:pPr>
        <w:pStyle w:val="Heading4"/>
        <w:rPr>
          <w:lang w:val="en"/>
        </w:rPr>
      </w:pPr>
      <w:r>
        <w:rPr>
          <w:lang w:val="en"/>
        </w:rPr>
        <w:t>Paradigm issues:</w:t>
      </w:r>
    </w:p>
    <w:p w14:paraId="5E0C7B61" w14:textId="77777777" w:rsidR="002372D6" w:rsidRDefault="002372D6" w:rsidP="002372D6">
      <w:pPr>
        <w:pStyle w:val="Heading4"/>
        <w:rPr>
          <w:lang w:val="en"/>
        </w:rPr>
      </w:pPr>
      <w:r>
        <w:rPr>
          <w:lang w:val="en"/>
        </w:rPr>
        <w:t>DTD to deter future abuse and rectify time skew from reading theory.</w:t>
      </w:r>
    </w:p>
    <w:p w14:paraId="1FE61F7E" w14:textId="77777777" w:rsidR="002372D6" w:rsidRDefault="002372D6" w:rsidP="002372D6">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5A52E3C9" w14:textId="77777777" w:rsidR="002372D6" w:rsidRPr="0024484F" w:rsidRDefault="002372D6" w:rsidP="002372D6">
      <w:pPr>
        <w:pStyle w:val="Heading4"/>
        <w:rPr>
          <w:lang w:val="en"/>
        </w:rPr>
      </w:pPr>
      <w:r>
        <w:rPr>
          <w:lang w:val="en"/>
        </w:rPr>
        <w:t>Competing interps – a) reasonability is arbitrary and requires judge intervention, b) collapses because brightlines concede an offense-defense paradigm.</w:t>
      </w:r>
    </w:p>
    <w:p w14:paraId="133EB4CC" w14:textId="12C215BA" w:rsidR="002372D6" w:rsidRDefault="002372D6" w:rsidP="002372D6"/>
    <w:p w14:paraId="3AC8335F" w14:textId="16900E40" w:rsidR="00E92928" w:rsidRDefault="00E92928" w:rsidP="00E92928">
      <w:pPr>
        <w:pStyle w:val="Heading2"/>
      </w:pPr>
      <w:r>
        <w:t>2</w:t>
      </w:r>
    </w:p>
    <w:p w14:paraId="6CC107BF" w14:textId="77777777" w:rsidR="000D11D6" w:rsidRDefault="000D11D6" w:rsidP="000D11D6">
      <w:pPr>
        <w:pStyle w:val="Heading3"/>
      </w:pPr>
      <w:r>
        <w:t>Syllogism</w:t>
      </w:r>
    </w:p>
    <w:p w14:paraId="44531383" w14:textId="77777777" w:rsidR="000D11D6" w:rsidRPr="006764A9" w:rsidRDefault="000D11D6" w:rsidP="000D11D6">
      <w:pPr>
        <w:pStyle w:val="Heading4"/>
        <w:rPr>
          <w:rFonts w:cs="Arial"/>
        </w:rPr>
      </w:pPr>
      <w:r w:rsidRPr="006764A9">
        <w:rPr>
          <w:rFonts w:cs="Arial"/>
        </w:rPr>
        <w:t>Presumption and Permissibility negate –</w:t>
      </w:r>
    </w:p>
    <w:p w14:paraId="42205C6F" w14:textId="77777777" w:rsidR="000D11D6" w:rsidRPr="006764A9" w:rsidRDefault="000D11D6" w:rsidP="000D11D6">
      <w:pPr>
        <w:pStyle w:val="Heading4"/>
        <w:rPr>
          <w:rFonts w:cs="Arial"/>
        </w:rPr>
      </w:pPr>
      <w:r w:rsidRPr="006764A9">
        <w:rPr>
          <w:rFonts w:cs="Arial"/>
        </w:rPr>
        <w:t>[1] ought implies an obligation but permissibility is a lack of one which means the neg met their burden of disproving an obligation</w:t>
      </w:r>
    </w:p>
    <w:p w14:paraId="6E86F1FA" w14:textId="77777777" w:rsidR="000D11D6" w:rsidRPr="006764A9" w:rsidRDefault="000D11D6" w:rsidP="000D11D6">
      <w:pPr>
        <w:pStyle w:val="Heading4"/>
        <w:rPr>
          <w:rFonts w:cs="Arial"/>
        </w:rPr>
      </w:pPr>
      <w:r w:rsidRPr="006764A9">
        <w:rPr>
          <w:rFonts w:cs="Arial"/>
        </w:rPr>
        <w:t>[2] there are infinite ways to prove a statement false which means it’s more likely to be false than true</w:t>
      </w:r>
    </w:p>
    <w:p w14:paraId="49FDF3FD" w14:textId="77777777" w:rsidR="000D11D6" w:rsidRPr="006764A9" w:rsidRDefault="000D11D6" w:rsidP="000D11D6">
      <w:pPr>
        <w:pStyle w:val="Heading4"/>
        <w:rPr>
          <w:rFonts w:cs="Arial"/>
        </w:rPr>
      </w:pPr>
      <w:r w:rsidRPr="006764A9">
        <w:rPr>
          <w:rFonts w:cs="Arial"/>
        </w:rPr>
        <w:t>[3] safety – It’s ethically safer to presume the squo since we know what the squo is, but we can’t know whether the aff will be good or not if ethics are incoherent</w:t>
      </w:r>
    </w:p>
    <w:p w14:paraId="2E86079B" w14:textId="77777777" w:rsidR="000D11D6" w:rsidRPr="006764A9" w:rsidRDefault="000D11D6" w:rsidP="000D11D6"/>
    <w:p w14:paraId="66DE7EDA" w14:textId="77777777" w:rsidR="000D11D6" w:rsidRPr="006764A9" w:rsidRDefault="000D11D6" w:rsidP="000D11D6">
      <w:pPr>
        <w:pStyle w:val="Heading4"/>
        <w:rPr>
          <w:rFonts w:cs="Arial"/>
        </w:rPr>
      </w:pPr>
      <w:r w:rsidRPr="006764A9">
        <w:rPr>
          <w:rFonts w:cs="Arial"/>
        </w:rPr>
        <w:t>The meta-ethic is ethical subjectivism, or that ethical statements are truth apt but moral truth varies across subjects.</w:t>
      </w:r>
    </w:p>
    <w:p w14:paraId="00B55E38" w14:textId="77777777" w:rsidR="000D11D6" w:rsidRPr="006764A9" w:rsidRDefault="000D11D6" w:rsidP="000D11D6">
      <w:pPr>
        <w:pStyle w:val="Heading4"/>
        <w:rPr>
          <w:rFonts w:cs="Arial"/>
        </w:rPr>
      </w:pPr>
      <w:r w:rsidRPr="006764A9">
        <w:rPr>
          <w:rFonts w:cs="Arial"/>
        </w:rPr>
        <w:t xml:space="preserve">Prefer: </w:t>
      </w:r>
    </w:p>
    <w:p w14:paraId="48EC48D5" w14:textId="77777777" w:rsidR="000D11D6" w:rsidRPr="006764A9" w:rsidRDefault="000D11D6" w:rsidP="000D11D6">
      <w:pPr>
        <w:pStyle w:val="Heading4"/>
        <w:rPr>
          <w:rFonts w:cs="Arial"/>
        </w:rPr>
      </w:pPr>
      <w:r w:rsidRPr="006764A9">
        <w:rPr>
          <w:rFonts w:cs="Arial"/>
        </w:rPr>
        <w:t>[1] Rule-following paradox—the only way to interpret rules is to have more rules to explain them—that means other frameworks are infinitely regressive and collapse into the NC.</w:t>
      </w:r>
    </w:p>
    <w:p w14:paraId="2BB2FFF4" w14:textId="77777777" w:rsidR="000D11D6" w:rsidRPr="006764A9" w:rsidRDefault="000D11D6" w:rsidP="000D11D6">
      <w:pPr>
        <w:pStyle w:val="Heading4"/>
        <w:rPr>
          <w:rFonts w:cs="Arial"/>
        </w:rPr>
      </w:pPr>
      <w:r w:rsidRPr="006764A9">
        <w:rPr>
          <w:rFonts w:cs="Arial"/>
        </w:rPr>
        <w:t>[2] Epistemology—the way we interpret the natural world is necessarily framed by social constructs—we don’t call trees trees because of some natural fact about trees. That means we can’t interpret facts independent of our social constructs.</w:t>
      </w:r>
    </w:p>
    <w:p w14:paraId="0D11FA27" w14:textId="77777777" w:rsidR="000D11D6" w:rsidRPr="006764A9" w:rsidRDefault="000D11D6" w:rsidP="000D11D6">
      <w:pPr>
        <w:pStyle w:val="Heading4"/>
        <w:rPr>
          <w:rFonts w:cs="Arial"/>
        </w:rPr>
      </w:pPr>
      <w:r w:rsidRPr="006764A9">
        <w:rPr>
          <w:rFonts w:cs="Arial"/>
        </w:rPr>
        <w:t>[3] Externalism fails—even if a priori normative facts exist, they’re epistemically inaccessible because humans are products of their molecular biology—the mind can’t derive facts independent of material, external forces like gravity.</w:t>
      </w:r>
    </w:p>
    <w:p w14:paraId="05B65ABA" w14:textId="77777777" w:rsidR="000D11D6" w:rsidRPr="006764A9" w:rsidRDefault="000D11D6" w:rsidP="000D11D6">
      <w:pPr>
        <w:pStyle w:val="Heading4"/>
        <w:rPr>
          <w:rFonts w:cs="Arial"/>
        </w:rPr>
      </w:pPr>
      <w:r w:rsidRPr="006764A9">
        <w:rPr>
          <w:rFonts w:cs="Arial"/>
        </w:rPr>
        <w:t>[4] Contestation – Ethical disagreement proves subjectivism because we can be set in our moral beliefs independently of others’ claims.</w:t>
      </w:r>
    </w:p>
    <w:p w14:paraId="3FC339A8" w14:textId="77777777" w:rsidR="000D11D6" w:rsidRPr="006764A9" w:rsidRDefault="000D11D6" w:rsidP="000D11D6"/>
    <w:p w14:paraId="3F87C2B0" w14:textId="77777777" w:rsidR="000D11D6" w:rsidRPr="006764A9" w:rsidRDefault="000D11D6" w:rsidP="000D11D6">
      <w:pPr>
        <w:pStyle w:val="Heading4"/>
        <w:rPr>
          <w:rFonts w:cs="Arial"/>
        </w:rPr>
      </w:pPr>
      <w:r w:rsidRPr="006764A9">
        <w:rPr>
          <w:rFonts w:cs="Arial"/>
        </w:rPr>
        <w:t>A relative conception of moral truth with no higher power devolves into infinite violence and only the state solves</w:t>
      </w:r>
    </w:p>
    <w:p w14:paraId="5644BFEA" w14:textId="77777777" w:rsidR="000D11D6" w:rsidRPr="006764A9" w:rsidRDefault="000D11D6" w:rsidP="000D11D6">
      <w:r w:rsidRPr="006764A9">
        <w:rPr>
          <w:rStyle w:val="Style13ptBold"/>
        </w:rPr>
        <w:t>Holcombe 04</w:t>
      </w:r>
      <w:r w:rsidRPr="006764A9">
        <w:t xml:space="preserve"> RANDALL G. HOLCOMBE, published Winter 2004, THE INDEPENDENT REVIEW, “Government: Unnecessary but Inevitable”, accessed 7/24/2021, </w:t>
      </w:r>
      <w:hyperlink r:id="rId9" w:history="1">
        <w:r w:rsidRPr="006764A9">
          <w:rPr>
            <w:rStyle w:val="Hyperlink"/>
          </w:rPr>
          <w:t>https://www.independent.org/pdf/tir/tir_08_3_1_holcombe.pdf</w:t>
        </w:r>
      </w:hyperlink>
      <w:r w:rsidRPr="006764A9">
        <w:t>, Holcombe is an American economist and the DeVoe Moore Professor of Economics at Florida State University, pg 329-330 //DrPhillipsAD</w:t>
      </w:r>
    </w:p>
    <w:p w14:paraId="26835604" w14:textId="77777777" w:rsidR="000D11D6" w:rsidRPr="00233498" w:rsidRDefault="000D11D6" w:rsidP="000D11D6">
      <w:pPr>
        <w:rPr>
          <w:sz w:val="16"/>
        </w:rPr>
      </w:pPr>
      <w:r w:rsidRPr="00233498">
        <w:rPr>
          <w:sz w:val="16"/>
        </w:rPr>
        <w:t xml:space="preserve">Without government, people would be vulnerable to predators and therefore would have to find ways to protect themselves. </w:t>
      </w:r>
      <w:r w:rsidRPr="006764A9">
        <w:rPr>
          <w:rStyle w:val="StyleUnderline"/>
          <w:highlight w:val="cyan"/>
        </w:rPr>
        <w:t>In</w:t>
      </w:r>
      <w:r w:rsidRPr="006764A9">
        <w:rPr>
          <w:rStyle w:val="StyleUnderline"/>
        </w:rPr>
        <w:t xml:space="preserve"> the </w:t>
      </w:r>
      <w:r w:rsidRPr="006764A9">
        <w:rPr>
          <w:rStyle w:val="StyleUnderline"/>
          <w:highlight w:val="cyan"/>
        </w:rPr>
        <w:t>anarchy</w:t>
      </w:r>
      <w:r w:rsidRPr="006764A9">
        <w:rPr>
          <w:rStyle w:val="StyleUnderline"/>
        </w:rPr>
        <w:t xml:space="preserve"> Hobbes described, </w:t>
      </w:r>
      <w:r w:rsidRPr="006764A9">
        <w:rPr>
          <w:rStyle w:val="StyleUnderline"/>
          <w:highlight w:val="cyan"/>
        </w:rPr>
        <w:t>life is a war of all against all</w:t>
      </w:r>
      <w:r w:rsidRPr="006764A9">
        <w:rPr>
          <w:rStyle w:val="StyleUnderline"/>
        </w:rPr>
        <w:t>—nasty, brutish, and short</w:t>
      </w:r>
      <w:r w:rsidRPr="00233498">
        <w:rPr>
          <w:sz w:val="16"/>
        </w:rPr>
        <w:t xml:space="preserve">. The strong overpower the weak, taking everything the victims have, but the strong themselves do not prosper in Hobbesian anarchy because there is little for them to take. Nobody produces when the product will surely be taken away from them. Even under more orderly conditions than Hobbesian anarchy, predation has a limited payoff because people who have accumulated assets forcibly resist those who try to plunder them, and the ensuing battles consume both predators’ and victims’ resources.10 </w:t>
      </w:r>
      <w:r w:rsidRPr="006764A9">
        <w:rPr>
          <w:rStyle w:val="StyleUnderline"/>
          <w:highlight w:val="cyan"/>
        </w:rPr>
        <w:t>Disorganized banditry produces</w:t>
      </w:r>
      <w:r w:rsidRPr="006764A9">
        <w:rPr>
          <w:rStyle w:val="StyleUnderline"/>
        </w:rPr>
        <w:t xml:space="preserve"> Hobbesian </w:t>
      </w:r>
      <w:r w:rsidRPr="006764A9">
        <w:rPr>
          <w:rStyle w:val="StyleUnderline"/>
          <w:highlight w:val="cyan"/>
        </w:rPr>
        <w:t xml:space="preserve">anarchy in which nobody </w:t>
      </w:r>
      <w:r w:rsidRPr="006764A9">
        <w:rPr>
          <w:rStyle w:val="StyleUnderline"/>
        </w:rPr>
        <w:t xml:space="preserve">prospers because nobody </w:t>
      </w:r>
      <w:r w:rsidRPr="006764A9">
        <w:rPr>
          <w:rStyle w:val="StyleUnderline"/>
          <w:highlight w:val="cyan"/>
        </w:rPr>
        <w:t>has an incentive to be productive.</w:t>
      </w:r>
      <w:r w:rsidRPr="00233498">
        <w:rPr>
          <w:sz w:val="16"/>
        </w:rPr>
        <w:t xml:space="preserve"> </w:t>
      </w:r>
      <w:r w:rsidRPr="006764A9">
        <w:rPr>
          <w:rStyle w:val="StyleUnderline"/>
          <w:highlight w:val="cyan"/>
        </w:rPr>
        <w:t>If the predators</w:t>
      </w:r>
      <w:r w:rsidRPr="006764A9">
        <w:rPr>
          <w:rStyle w:val="StyleUnderline"/>
        </w:rPr>
        <w:t xml:space="preserve"> can </w:t>
      </w:r>
      <w:r w:rsidRPr="006764A9">
        <w:rPr>
          <w:rStyle w:val="StyleUnderline"/>
          <w:highlight w:val="cyan"/>
        </w:rPr>
        <w:t>organize</w:t>
      </w:r>
      <w:r w:rsidRPr="006764A9">
        <w:rPr>
          <w:rStyle w:val="StyleUnderline"/>
        </w:rPr>
        <w:t xml:space="preserve">, </w:t>
      </w:r>
      <w:r w:rsidRPr="006764A9">
        <w:rPr>
          <w:rStyle w:val="StyleUnderline"/>
          <w:highlight w:val="cyan"/>
        </w:rPr>
        <w:t>they</w:t>
      </w:r>
      <w:r w:rsidRPr="006764A9">
        <w:rPr>
          <w:rStyle w:val="StyleUnderline"/>
        </w:rPr>
        <w:t xml:space="preserve"> may </w:t>
      </w:r>
      <w:r w:rsidRPr="006764A9">
        <w:rPr>
          <w:rStyle w:val="StyleUnderline"/>
          <w:highlight w:val="cyan"/>
        </w:rPr>
        <w:t>evolve into</w:t>
      </w:r>
      <w:r w:rsidRPr="006764A9">
        <w:rPr>
          <w:rStyle w:val="StyleUnderline"/>
        </w:rPr>
        <w:t xml:space="preserve"> little </w:t>
      </w:r>
      <w:r w:rsidRPr="006764A9">
        <w:rPr>
          <w:rStyle w:val="StyleUnderline"/>
          <w:highlight w:val="cyan"/>
        </w:rPr>
        <w:t>mafias that</w:t>
      </w:r>
      <w:r w:rsidRPr="006764A9">
        <w:rPr>
          <w:rStyle w:val="StyleUnderline"/>
        </w:rPr>
        <w:t xml:space="preserve"> can </w:t>
      </w:r>
      <w:r w:rsidRPr="006764A9">
        <w:rPr>
          <w:rStyle w:val="StyleUnderline"/>
          <w:highlight w:val="cyan"/>
        </w:rPr>
        <w:t>offer</w:t>
      </w:r>
      <w:r w:rsidRPr="006764A9">
        <w:rPr>
          <w:rStyle w:val="StyleUnderline"/>
        </w:rPr>
        <w:t xml:space="preserve"> their </w:t>
      </w:r>
      <w:r w:rsidRPr="006764A9">
        <w:rPr>
          <w:rStyle w:val="StyleUnderline"/>
          <w:highlight w:val="cyan"/>
        </w:rPr>
        <w:t>clients</w:t>
      </w:r>
      <w:r w:rsidRPr="006764A9">
        <w:rPr>
          <w:rStyle w:val="StyleUnderline"/>
        </w:rPr>
        <w:t xml:space="preserve"> some </w:t>
      </w:r>
      <w:r w:rsidRPr="006764A9">
        <w:rPr>
          <w:rStyle w:val="StyleUnderline"/>
          <w:highlight w:val="cyan"/>
        </w:rPr>
        <w:t>protection.</w:t>
      </w:r>
      <w:r w:rsidRPr="00233498">
        <w:rPr>
          <w:sz w:val="16"/>
        </w:rPr>
        <w:t xml:space="preserve"> This evolution will create a more productive society, with more income for both the predators and their prey, but the mafias will have to limit their take in order for this outcome to arise. If the mafia can assure its clients that in exchange for payment they will be protected from other predators and allowed to keep a substantial portion of what they produce, output will increase, and everybody’s income can rise. Losses from rivalries among mafias will continue to be borne, however, because competing mafias have an incentive to plunder individuals who do not contract with them. </w:t>
      </w:r>
      <w:r w:rsidRPr="006764A9">
        <w:rPr>
          <w:rStyle w:val="StyleUnderline"/>
          <w:highlight w:val="cyan"/>
        </w:rPr>
        <w:t>If</w:t>
      </w:r>
      <w:r w:rsidRPr="006764A9">
        <w:rPr>
          <w:rStyle w:val="StyleUnderline"/>
        </w:rPr>
        <w:t xml:space="preserve"> the </w:t>
      </w:r>
      <w:r w:rsidRPr="006764A9">
        <w:rPr>
          <w:rStyle w:val="StyleUnderline"/>
          <w:highlight w:val="cyan"/>
        </w:rPr>
        <w:t>mafias</w:t>
      </w:r>
      <w:r w:rsidRPr="006764A9">
        <w:rPr>
          <w:rStyle w:val="StyleUnderline"/>
        </w:rPr>
        <w:t xml:space="preserve"> become even better </w:t>
      </w:r>
      <w:r w:rsidRPr="006764A9">
        <w:rPr>
          <w:rStyle w:val="StyleUnderline"/>
          <w:highlight w:val="cyan"/>
        </w:rPr>
        <w:t>organize</w:t>
      </w:r>
      <w:r w:rsidRPr="006764A9">
        <w:rPr>
          <w:rStyle w:val="StyleUnderline"/>
        </w:rPr>
        <w:t xml:space="preserve">d, </w:t>
      </w:r>
      <w:r w:rsidRPr="006764A9">
        <w:rPr>
          <w:rStyle w:val="StyleUnderline"/>
          <w:highlight w:val="cyan"/>
        </w:rPr>
        <w:t>they</w:t>
      </w:r>
      <w:r w:rsidRPr="006764A9">
        <w:rPr>
          <w:rStyle w:val="StyleUnderline"/>
        </w:rPr>
        <w:t xml:space="preserve"> can </w:t>
      </w:r>
      <w:r w:rsidRPr="006764A9">
        <w:rPr>
          <w:rStyle w:val="StyleUnderline"/>
          <w:highlight w:val="cyan"/>
        </w:rPr>
        <w:t>establish</w:t>
      </w:r>
      <w:r w:rsidRPr="006764A9">
        <w:rPr>
          <w:rStyle w:val="StyleUnderline"/>
        </w:rPr>
        <w:t xml:space="preserve"> themselves as </w:t>
      </w:r>
      <w:r w:rsidRPr="006764A9">
        <w:rPr>
          <w:rStyle w:val="StyleUnderline"/>
          <w:highlight w:val="cyan"/>
        </w:rPr>
        <w:t>a state.</w:t>
      </w:r>
      <w:r w:rsidRPr="00233498">
        <w:rPr>
          <w:sz w:val="16"/>
        </w:rPr>
        <w:t xml:space="preserve"> </w:t>
      </w:r>
      <w:r w:rsidRPr="006764A9">
        <w:rPr>
          <w:rStyle w:val="StyleUnderline"/>
        </w:rPr>
        <w:t>Predators have every incentive to move from operating as bandits to operating as states because bandits cannot guarantee themselves a long-term flow of income from predation and because if banditry is rampant, people have little incentive to produce wealth.</w:t>
      </w:r>
      <w:r w:rsidRPr="00233498">
        <w:rPr>
          <w:sz w:val="16"/>
        </w:rPr>
        <w:t xml:space="preserve"> </w:t>
      </w:r>
      <w:r w:rsidRPr="006764A9">
        <w:rPr>
          <w:rStyle w:val="StyleUnderline"/>
          <w:highlight w:val="cyan"/>
        </w:rPr>
        <w:t>States</w:t>
      </w:r>
      <w:r w:rsidRPr="006764A9">
        <w:rPr>
          <w:rStyle w:val="StyleUnderline"/>
        </w:rPr>
        <w:t xml:space="preserve"> try to convince citizens that they will limit their take and that they will </w:t>
      </w:r>
      <w:r w:rsidRPr="006764A9">
        <w:rPr>
          <w:rStyle w:val="StyleUnderline"/>
          <w:highlight w:val="cyan"/>
        </w:rPr>
        <w:t>protect their citizens</w:t>
      </w:r>
      <w:r w:rsidRPr="006764A9">
        <w:rPr>
          <w:rStyle w:val="StyleUnderline"/>
        </w:rPr>
        <w:t xml:space="preserve"> in order </w:t>
      </w:r>
      <w:r w:rsidRPr="006764A9">
        <w:rPr>
          <w:rStyle w:val="StyleUnderline"/>
          <w:highlight w:val="cyan"/>
        </w:rPr>
        <w:t>to provide an incentive</w:t>
      </w:r>
      <w:r w:rsidRPr="006764A9">
        <w:rPr>
          <w:rStyle w:val="StyleUnderline"/>
        </w:rPr>
        <w:t xml:space="preserve"> for those citizens </w:t>
      </w:r>
      <w:r w:rsidRPr="006764A9">
        <w:rPr>
          <w:rStyle w:val="StyleUnderline"/>
          <w:highlight w:val="cyan"/>
        </w:rPr>
        <w:t>to produce.</w:t>
      </w:r>
      <w:r w:rsidRPr="00233498">
        <w:rPr>
          <w:sz w:val="16"/>
        </w:rPr>
        <w:t xml:space="preserve"> Governments receive more income than bandits because governments can remain in one place and receive a steady flow of income rather than snatching once and moving on (Usher 1992). In such a situation, citizens gain, too (Holcombe 1994). Nozick (1974) describes this process in more benign terms. Nozick’s protection agencies establish monopolies and evolve into a minimal state, but the evolutionary process is the same. The evolution of predatory bandits into mafias (protection firms) and thence into governments may be inevitable. If not inevitable, it is desirable because governments have an incentive to be less predatory than bandits or mafias. Citizens will be more productive, creating more for predators to take and more for citizens themselves to keep. The predators gain because they need only threaten to use force in order to induce the victims to surrender their property. Citizens benefit because they need not devote resources to using force in defense of their property— the government protects property, except for the share it takes for itself.11 Successful predation of this type requires a particular institutional arrangement in which government makes a credible promise to limit its take and to protect its citizens from other predators. Only then do citizens have an incentive to produce much. Government has an incentive to protect citizens in order to protect its own source of income. The contractarian literature of Rawls (1971), Buchanan (1975), and especially Tullock (1972, 1974) is related to the argument presented here, but it differs in a significant respect. Noting the problems that exist for citizens in Hobbesian anarchy, these writers argue that citizens can gain by forming a government to protect property rights and to enforce contracts. Government is a result of the contract, not a party to it. The argument here is not that government will be created because everyone’s welfare will be enhanced by an escape from anarchy, but rather that anarchy will not persist because those with the power to create a government will do so regardless of the desires of those outside of government. The creation of government may enhance everyone’s welfare because government has an incentive to protect the source of its income—its citizens’ productive capacity—but the “contract” that creates government is not made because everyone agrees to it or because everyone will benefit. Rather, it springs from the capacity of those in government to force their rule on others.</w:t>
      </w:r>
    </w:p>
    <w:p w14:paraId="1787A169" w14:textId="77777777" w:rsidR="000D11D6" w:rsidRPr="006764A9" w:rsidRDefault="000D11D6" w:rsidP="000D11D6">
      <w:pPr>
        <w:pStyle w:val="Heading4"/>
        <w:rPr>
          <w:rFonts w:cs="Arial"/>
        </w:rPr>
      </w:pPr>
      <w:r w:rsidRPr="006764A9">
        <w:rPr>
          <w:rFonts w:cs="Arial"/>
        </w:rPr>
        <w:t>That’s empirically proven</w:t>
      </w:r>
    </w:p>
    <w:p w14:paraId="4947F756" w14:textId="77777777" w:rsidR="000D11D6" w:rsidRPr="006764A9" w:rsidRDefault="000D11D6" w:rsidP="000D11D6">
      <w:r w:rsidRPr="006764A9">
        <w:rPr>
          <w:rStyle w:val="Style13ptBold"/>
        </w:rPr>
        <w:t>Couttenier et al 13</w:t>
      </w:r>
      <w:r w:rsidRPr="006764A9">
        <w:t xml:space="preserve"> Mathieu Couttenier (University of Lausanne), Pauline Grosjean (University of New South Wales), Marc Sangnier (Aix-Marseille University), published December 2013, Journal of the European Economic Association, “The Wild West is Wild: The Homicide Resource Curse”, accessed 7/24/2021, </w:t>
      </w:r>
      <w:hyperlink r:id="rId10" w:history="1">
        <w:r w:rsidRPr="006764A9">
          <w:rPr>
            <w:rStyle w:val="Hyperlink"/>
          </w:rPr>
          <w:t>https://www.aeaweb.org/conference/2014/retrieve.php?pdfid=298</w:t>
        </w:r>
      </w:hyperlink>
      <w:r w:rsidRPr="006764A9">
        <w:t>, pg 2-5 //DrPhillipsAD</w:t>
      </w:r>
    </w:p>
    <w:p w14:paraId="68E86EF0" w14:textId="77777777" w:rsidR="000D11D6" w:rsidRPr="00233498" w:rsidRDefault="000D11D6" w:rsidP="000D11D6">
      <w:pPr>
        <w:rPr>
          <w:sz w:val="16"/>
        </w:rPr>
      </w:pPr>
      <w:r w:rsidRPr="00233498">
        <w:rPr>
          <w:sz w:val="16"/>
        </w:rPr>
        <w:t xml:space="preserve">Why is the homicide rate in the United States more than four times higher than in Western Europe or other neo-Europes, such as Australia?1 Elias (1994)’s civilizing process roots the decline in homicide in the development of a Weberian state, which enforces agreed settlements and monopolizes violence, making violence both superfluous and ineffective. 2 In sharp contrast with this view, Anderson and Hill (1979, 2004) argue that self-interest suffices to sustain a peaceful order, even in anarchy. In the “Not So Wild Wild West”, they argue that the private enforcement of property rights in the West of the United States in the 19th century provides just the demonstration. A closer look at the evidence in this study reveals that while a private order of property rights order there was, peace there was not. </w:t>
      </w:r>
      <w:r w:rsidRPr="006764A9">
        <w:rPr>
          <w:rStyle w:val="StyleUnderline"/>
        </w:rPr>
        <w:t xml:space="preserve">The circumstances of </w:t>
      </w:r>
      <w:r w:rsidRPr="006764A9">
        <w:rPr>
          <w:rStyle w:val="StyleUnderline"/>
          <w:highlight w:val="cyan"/>
        </w:rPr>
        <w:t>mineral discoveries in the</w:t>
      </w:r>
      <w:r w:rsidRPr="006764A9">
        <w:rPr>
          <w:rStyle w:val="StyleUnderline"/>
        </w:rPr>
        <w:t xml:space="preserve"> </w:t>
      </w:r>
      <w:r w:rsidRPr="006764A9">
        <w:rPr>
          <w:rStyle w:val="StyleUnderline"/>
          <w:highlight w:val="cyan"/>
        </w:rPr>
        <w:t>U</w:t>
      </w:r>
      <w:r w:rsidRPr="006764A9">
        <w:rPr>
          <w:rStyle w:val="StyleUnderline"/>
        </w:rPr>
        <w:t xml:space="preserve">nited </w:t>
      </w:r>
      <w:r w:rsidRPr="006764A9">
        <w:rPr>
          <w:rStyle w:val="StyleUnderline"/>
          <w:highlight w:val="cyan"/>
        </w:rPr>
        <w:t>S</w:t>
      </w:r>
      <w:r w:rsidRPr="006764A9">
        <w:rPr>
          <w:rStyle w:val="StyleUnderline"/>
        </w:rPr>
        <w:t xml:space="preserve">tates </w:t>
      </w:r>
      <w:r w:rsidRPr="006764A9">
        <w:rPr>
          <w:rStyle w:val="StyleUnderline"/>
          <w:highlight w:val="cyan"/>
        </w:rPr>
        <w:t>provide</w:t>
      </w:r>
      <w:r w:rsidRPr="006764A9">
        <w:rPr>
          <w:rStyle w:val="StyleUnderline"/>
        </w:rPr>
        <w:t xml:space="preserve"> the </w:t>
      </w:r>
      <w:r w:rsidRPr="006764A9">
        <w:rPr>
          <w:rStyle w:val="StyleUnderline"/>
          <w:highlight w:val="cyan"/>
        </w:rPr>
        <w:t>ideal natural experiment to examine the relationship between state development and</w:t>
      </w:r>
      <w:r w:rsidRPr="006764A9">
        <w:rPr>
          <w:rStyle w:val="StyleUnderline"/>
        </w:rPr>
        <w:t xml:space="preserve"> interpersonal </w:t>
      </w:r>
      <w:r w:rsidRPr="006764A9">
        <w:rPr>
          <w:rStyle w:val="StyleUnderline"/>
          <w:highlight w:val="cyan"/>
        </w:rPr>
        <w:t>violence.</w:t>
      </w:r>
      <w:r w:rsidRPr="00233498">
        <w:rPr>
          <w:sz w:val="16"/>
        </w:rPr>
        <w:t xml:space="preserve"> Mineral discoveries generally occurred after the state was established, but they preceded the state in more than a third of cases. Incorporation of large swathes of territory in the West occurred at the same time as an intense mineral rush, but for independent, geopolitical reasons according to Davis (1972). Motivated by the fact that in the United States, contrary to most countries, individuals own mineral rights, private prospectors flocked the country, irrespective of whether the state was already in place or not.3 It is therefore not farfetched to assume that mineral discovery was independent of the precise timing of state development in the very place of discovery. </w:t>
      </w:r>
      <w:r w:rsidRPr="006764A9">
        <w:rPr>
          <w:rStyle w:val="StyleUnderline"/>
        </w:rPr>
        <w:t>We take advantage of the respective timings of state development and mineral discovery in order to test the civilizing process hypothesis.</w:t>
      </w:r>
      <w:r w:rsidRPr="00233498">
        <w:rPr>
          <w:sz w:val="16"/>
        </w:rPr>
        <w:t xml:space="preserve"> </w:t>
      </w:r>
      <w:r w:rsidRPr="006764A9">
        <w:rPr>
          <w:rStyle w:val="StyleUnderline"/>
          <w:highlight w:val="cyan"/>
        </w:rPr>
        <w:t>We track more than 4, 500 mineral discoveries</w:t>
      </w:r>
      <w:r w:rsidRPr="006764A9">
        <w:rPr>
          <w:rStyle w:val="StyleUnderline"/>
        </w:rPr>
        <w:t xml:space="preserve"> across counties and time, </w:t>
      </w:r>
      <w:r w:rsidRPr="006764A9">
        <w:rPr>
          <w:rStyle w:val="StyleUnderline"/>
          <w:highlight w:val="cyan"/>
        </w:rPr>
        <w:t>and we match discoveries with</w:t>
      </w:r>
      <w:r w:rsidRPr="006764A9">
        <w:rPr>
          <w:rStyle w:val="StyleUnderline"/>
        </w:rPr>
        <w:t xml:space="preserve"> historical </w:t>
      </w:r>
      <w:r w:rsidRPr="006764A9">
        <w:rPr>
          <w:rStyle w:val="StyleUnderline"/>
          <w:highlight w:val="cyan"/>
        </w:rPr>
        <w:t>county formation</w:t>
      </w:r>
      <w:r w:rsidRPr="006764A9">
        <w:rPr>
          <w:rStyle w:val="StyleUnderline"/>
        </w:rPr>
        <w:t xml:space="preserve"> from the Atlas of Historical County Boundaries.</w:t>
      </w:r>
      <w:r w:rsidRPr="00233498">
        <w:rPr>
          <w:sz w:val="16"/>
        </w:rPr>
        <w:t xml:space="preserve"> Our measure of state development consists of the territorial status of the place of discovery: colony or state, in which case we consider that discovery postdates the establishment of the state; territory or unorganized land, in which case we consider that the discovery predates the state. We regress measures of crime today on the presence of minerals and on our measure of whether formal state institutions were in place at the time of the discovery. Our analysis is at the county level and controls for state fixed effects throughout. We also study the historical relationship between violence and mineral discovery. </w:t>
      </w:r>
      <w:r w:rsidRPr="006764A9">
        <w:rPr>
          <w:rStyle w:val="StyleUnderline"/>
        </w:rPr>
        <w:t xml:space="preserve">Our </w:t>
      </w:r>
      <w:r w:rsidRPr="006764A9">
        <w:rPr>
          <w:rStyle w:val="StyleUnderline"/>
          <w:highlight w:val="cyan"/>
        </w:rPr>
        <w:t>results give unambiguous support to the civilizing process</w:t>
      </w:r>
      <w:r w:rsidRPr="006764A9">
        <w:rPr>
          <w:rStyle w:val="StyleUnderline"/>
        </w:rPr>
        <w:t>.</w:t>
      </w:r>
      <w:r w:rsidRPr="00233498">
        <w:rPr>
          <w:sz w:val="16"/>
        </w:rPr>
        <w:t xml:space="preserve"> </w:t>
      </w:r>
      <w:r w:rsidRPr="006764A9">
        <w:rPr>
          <w:rStyle w:val="StyleUnderline"/>
          <w:highlight w:val="cyan"/>
        </w:rPr>
        <w:t>Counties that experienced mineral discoveries before the state was established exhibit higher levels of homicide and assaults</w:t>
      </w:r>
      <w:r w:rsidRPr="006764A9">
        <w:rPr>
          <w:rStyle w:val="StyleUnderline"/>
        </w:rPr>
        <w:t>, to this day.</w:t>
      </w:r>
      <w:r w:rsidRPr="00233498">
        <w:rPr>
          <w:sz w:val="16"/>
        </w:rPr>
        <w:t xml:space="preserve"> </w:t>
      </w:r>
      <w:r w:rsidRPr="006764A9">
        <w:rPr>
          <w:rStyle w:val="StyleUnderline"/>
        </w:rPr>
        <w:t xml:space="preserve">Mineral </w:t>
      </w:r>
      <w:r w:rsidRPr="006764A9">
        <w:rPr>
          <w:rStyle w:val="StyleUnderline"/>
          <w:highlight w:val="cyan"/>
        </w:rPr>
        <w:t>discoveries are associated with</w:t>
      </w:r>
      <w:r w:rsidRPr="006764A9">
        <w:rPr>
          <w:rStyle w:val="StyleUnderline"/>
        </w:rPr>
        <w:t xml:space="preserve"> about </w:t>
      </w:r>
      <w:r w:rsidRPr="006764A9">
        <w:rPr>
          <w:rStyle w:val="StyleUnderline"/>
          <w:highlight w:val="cyan"/>
        </w:rPr>
        <w:t>200 additional assaults and murders per 100, 000 people in</w:t>
      </w:r>
      <w:r w:rsidRPr="006764A9">
        <w:rPr>
          <w:rStyle w:val="StyleUnderline"/>
        </w:rPr>
        <w:t xml:space="preserve"> 2000 in these </w:t>
      </w:r>
      <w:r w:rsidRPr="006764A9">
        <w:rPr>
          <w:rStyle w:val="StyleUnderline"/>
          <w:highlight w:val="cyan"/>
        </w:rPr>
        <w:t>early mining counties</w:t>
      </w:r>
      <w:r w:rsidRPr="006764A9">
        <w:rPr>
          <w:rStyle w:val="StyleUnderline"/>
        </w:rPr>
        <w:t xml:space="preserve"> – </w:t>
      </w:r>
      <w:r w:rsidRPr="006764A9">
        <w:rPr>
          <w:rStyle w:val="StyleUnderline"/>
          <w:highlight w:val="cyan"/>
        </w:rPr>
        <w:t>a 40% increase</w:t>
      </w:r>
      <w:r w:rsidRPr="006764A9">
        <w:rPr>
          <w:rStyle w:val="StyleUnderline"/>
        </w:rPr>
        <w:t xml:space="preserve"> at the mean.</w:t>
      </w:r>
      <w:r w:rsidRPr="00233498">
        <w:rPr>
          <w:sz w:val="16"/>
        </w:rPr>
        <w:t xml:space="preserve"> </w:t>
      </w:r>
      <w:r w:rsidRPr="006764A9">
        <w:rPr>
          <w:rStyle w:val="StyleUnderline"/>
          <w:highlight w:val="cyan"/>
        </w:rPr>
        <w:t>By contrast, no effect</w:t>
      </w:r>
      <w:r w:rsidRPr="006764A9">
        <w:rPr>
          <w:rStyle w:val="StyleUnderline"/>
        </w:rPr>
        <w:t xml:space="preserve"> is </w:t>
      </w:r>
      <w:r w:rsidRPr="006764A9">
        <w:rPr>
          <w:rStyle w:val="StyleUnderline"/>
          <w:highlight w:val="cyan"/>
        </w:rPr>
        <w:t>observed if discoveries occurred after the state was established.</w:t>
      </w:r>
      <w:r w:rsidRPr="00233498">
        <w:rPr>
          <w:sz w:val="16"/>
        </w:rPr>
        <w:t xml:space="preserve"> Our first difference approach rules out that our results are due to differences between mining and non mining areas. However, early and late mining counties may differ along characteristics that also affect crime, thereby jeopardizing our identification strategy. A particular concern is that late mining counties simply have older institutions and older institutions are associated with less crime. To address this concern, we control for the initial date of county creation as well as hisrorical population density, which was the main driver of county incorporation. We control for numerous other historical and contemporary county characteristics that may affect crime, such as income, education, ethnic fragmentation, population density, and the presence of women. Early and late mining counties do not differ from one another along any of these characteristics. In addition, the inclusion of state fixed effects remove the influence of any unobserved heterogeneity across states related to mineral discovery and to state incorporation. In robustness tests, we restrict our attention to discoveries that occur within 5 or 10 year windows of each other and avoid comparing older and more recent discoveries. We also restrict our analysis to counties within arbitrarily defined geographic areas, as well as to neighboring counties only. Moreover, even if the timing of incorporation was endogenous, this should work against our main result, as the state should be more likely to develop in resource-rich areas. Another potential concern is that territorial status may reflect not only political but also economic and social development of a county. The robustness to the inclusion of a battery of historical economic and social development indicators described above alleviates this concern. One last concern is that miners were negatively selected. To threaten our identification, miners should have been able to self select on the basis of the precise timing of the first discovery relative to state incorporation, within a given state. This seems farfetched in the context of the mineral rush that was taking place. Moreover, according to Clay and Jones (2008), miners were positively selected; they more educated and more likely to be white collar workers compared with the rest of the population. We next turn to the mechanisms that underlie the persistence of violence, more than a hundred years after the state was established in most places. Violence and intimidation that are effective in early mining counties enable the violent party to accumulate rents. Rents then provide the incentives and the financial means to corrupt and shape the nascent political institutions .4 . We find direct evidence that the persistence of our homicide resource curse is partly explained by a political resource curse, namely by enduring lower quality of judicial institutions. Relying on Epstein et al. (2001)’s state panel of judicial quality indicators since the mid 19th century, we find that in states that were fully incorporated only after some minerals had been discovered, discoveries are associated, yearly, with a to reduction in between 2% and 5% decrease in various indicators of the independence of state judges. To the best of our knowledge, </w:t>
      </w:r>
      <w:r w:rsidRPr="006764A9">
        <w:rPr>
          <w:rStyle w:val="StyleUnderline"/>
        </w:rPr>
        <w:t>our findings document for the first time the existence of a homicide resource curse, which, like the other resource curses, is conditional on the quality of initial institutions.</w:t>
      </w:r>
      <w:r w:rsidRPr="00233498">
        <w:rPr>
          <w:sz w:val="16"/>
        </w:rPr>
        <w:t xml:space="preserve"> To our motivating question, we offer an answer that consists of a combination of the tardiness of the civilizing process in the United States compared to Europe, and of the shock due to natural resource discovery, which, as we show, further delayed the civilizing process.5 However, only violent crime as opposed to property crime is affected, historically and today. A private order of property rights did emerge even in the absence of the state, as documented in Anderson and Hill (1979, 2004) but also in Clay and Wright (2005). However, </w:t>
      </w:r>
      <w:r w:rsidRPr="006764A9">
        <w:rPr>
          <w:rStyle w:val="StyleUnderline"/>
          <w:highlight w:val="cyan"/>
        </w:rPr>
        <w:t>in</w:t>
      </w:r>
      <w:r w:rsidRPr="006764A9">
        <w:rPr>
          <w:rStyle w:val="StyleUnderline"/>
        </w:rPr>
        <w:t xml:space="preserve"> the </w:t>
      </w:r>
      <w:r w:rsidRPr="006764A9">
        <w:rPr>
          <w:rStyle w:val="StyleUnderline"/>
          <w:highlight w:val="cyan"/>
        </w:rPr>
        <w:t>absence of</w:t>
      </w:r>
      <w:r w:rsidRPr="006764A9">
        <w:rPr>
          <w:rStyle w:val="StyleUnderline"/>
        </w:rPr>
        <w:t xml:space="preserve"> third party </w:t>
      </w:r>
      <w:r w:rsidRPr="006764A9">
        <w:rPr>
          <w:rStyle w:val="StyleUnderline"/>
          <w:highlight w:val="cyan"/>
        </w:rPr>
        <w:t>enforcement</w:t>
      </w:r>
      <w:r w:rsidRPr="006764A9">
        <w:rPr>
          <w:rStyle w:val="StyleUnderline"/>
        </w:rPr>
        <w:t xml:space="preserve">, the </w:t>
      </w:r>
      <w:r w:rsidRPr="006764A9">
        <w:rPr>
          <w:rStyle w:val="StyleUnderline"/>
          <w:highlight w:val="cyan"/>
        </w:rPr>
        <w:t>security</w:t>
      </w:r>
      <w:r w:rsidRPr="006764A9">
        <w:rPr>
          <w:rStyle w:val="StyleUnderline"/>
        </w:rPr>
        <w:t xml:space="preserve"> of property rights </w:t>
      </w:r>
      <w:r w:rsidRPr="006764A9">
        <w:rPr>
          <w:rStyle w:val="StyleUnderline"/>
          <w:highlight w:val="cyan"/>
        </w:rPr>
        <w:t>was enforced by high levels of interpersonal violence.</w:t>
      </w:r>
      <w:r w:rsidRPr="00233498">
        <w:rPr>
          <w:sz w:val="16"/>
        </w:rPr>
        <w:t xml:space="preserve"> The first contribution of the paper is to the literature on the resource curse and on how initial endowments shape institutions in the long run (Engerman and Sokoloff 1997, 2002 and Rajan and Zingales 2006). How natural resources affect development outcomes depends on the quality of institutions (Mehlum et al., 2006), and resources have further deleterious effects on institutional quality (Brollo et al. 2013).6,7 A sizeable literature also finds a positive relationship between natural resources, in particular oil, and civil conflict (see Ross 2006 for a partial review). We focus on privately rather than publicly owned resources and interpersonal rather than political violence. The most closely related paper is Buonanno et al. (2012), which shows that a resource windfall in the context of weak formal property right gave rise to the Sicilian mafia. Our work differs from theirs in two ways. First, we abstract from the organizational form that may have substituted for formal, state-based property rights enforcement. Second, and more importantly, we also study the counterfactual situation in which the resource windfall occurs in the presence of strong formal institutions. Our contribution to the literature on interpersonal violence is two-fold. We consider a rather encompassing definition of formal enforcement – whether there is state at all –, and confirm prior evidence that enforcement deters crime and particularly violent crime (Levitt 1997, Kessler and Levitt 1999, and Draca et al. 2011). Our interpretation is that the security of property rights is ensured even in the absence of the state, but by high levels of interpersonal violence. The second contribution is to highlight the importance of reputation as a driver of violence. We review the theoretical background on this in Section 2. </w:t>
      </w:r>
      <w:r w:rsidRPr="006764A9">
        <w:rPr>
          <w:rStyle w:val="StyleUnderline"/>
        </w:rPr>
        <w:t>A related paper is Grosjean (2013), which finds that the culture of violence among 18th century Scots-Irish immigrants only persisted in areas of the United States where the formal rule of law was weak.</w:t>
      </w:r>
      <w:r w:rsidRPr="00233498">
        <w:rPr>
          <w:sz w:val="16"/>
        </w:rPr>
        <w:t xml:space="preserve"> The underlying assumption is that this group was prone to violence because it came from lawless areas and relied on easily stolen resources (Nisbett and Cohen 1996). </w:t>
      </w:r>
      <w:r w:rsidRPr="006764A9">
        <w:rPr>
          <w:rStyle w:val="StyleUnderline"/>
        </w:rPr>
        <w:t xml:space="preserve">This paper precisely demonstrates how the combination of </w:t>
      </w:r>
      <w:r w:rsidRPr="006764A9">
        <w:rPr>
          <w:rStyle w:val="StyleUnderline"/>
          <w:highlight w:val="cyan"/>
        </w:rPr>
        <w:t>weak formal institutions</w:t>
      </w:r>
      <w:r w:rsidRPr="006764A9">
        <w:rPr>
          <w:rStyle w:val="StyleUnderline"/>
        </w:rPr>
        <w:t xml:space="preserve"> and easily appropriable resources </w:t>
      </w:r>
      <w:r w:rsidRPr="006764A9">
        <w:rPr>
          <w:rStyle w:val="StyleUnderline"/>
          <w:highlight w:val="cyan"/>
        </w:rPr>
        <w:t>spur</w:t>
      </w:r>
      <w:r w:rsidRPr="006764A9">
        <w:rPr>
          <w:rStyle w:val="StyleUnderline"/>
        </w:rPr>
        <w:t xml:space="preserve">s </w:t>
      </w:r>
      <w:r w:rsidRPr="006764A9">
        <w:rPr>
          <w:rStyle w:val="StyleUnderline"/>
          <w:highlight w:val="cyan"/>
        </w:rPr>
        <w:t>violence</w:t>
      </w:r>
      <w:r w:rsidRPr="006764A9">
        <w:rPr>
          <w:rStyle w:val="StyleUnderline"/>
        </w:rPr>
        <w:t xml:space="preserve"> in the first place.</w:t>
      </w:r>
      <w:r w:rsidRPr="00233498">
        <w:rPr>
          <w:sz w:val="16"/>
        </w:rPr>
        <w:t xml:space="preserve"> We also contribute to the economic history literature on violence during the Gold Rush. In contrast with the popular myth of a lawless and murderous Wild West, the conventional view in economics is that property rights were secure and violence rather limited in mining districts (Umbeck 1975, 1981, Zerbe and Anderson 2001, and Clay and Wright 2005, 2011). While our empirical result support the first part of this claim, they do not support the second. The remaining of the paper is organized as follows. The conceptual background on rule of law and violence is discussed in Section 2. Section 3 introduces mineral discoveries data and provides some historical information. Sections 4 and 5 provide historical and contemporary evidence. Section 6 discusses channels of persistence and institutional quality. Section 7 concludes.</w:t>
      </w:r>
    </w:p>
    <w:p w14:paraId="37F4DF14" w14:textId="77777777" w:rsidR="000D11D6" w:rsidRPr="006764A9" w:rsidRDefault="000D11D6" w:rsidP="000D11D6"/>
    <w:p w14:paraId="481EDFB3" w14:textId="77777777" w:rsidR="000D11D6" w:rsidRPr="006764A9" w:rsidRDefault="000D11D6" w:rsidP="000D11D6">
      <w:pPr>
        <w:pStyle w:val="Heading4"/>
        <w:rPr>
          <w:rFonts w:cs="Arial"/>
        </w:rPr>
      </w:pPr>
      <w:r w:rsidRPr="006764A9">
        <w:rPr>
          <w:rFonts w:cs="Arial"/>
        </w:rPr>
        <w:t>The state’s ability to create peace allows only it to reconcile different values by asserting a normative truth</w:t>
      </w:r>
    </w:p>
    <w:p w14:paraId="6378C345" w14:textId="77777777" w:rsidR="000D11D6" w:rsidRPr="006764A9" w:rsidRDefault="000D11D6" w:rsidP="000D11D6">
      <w:r w:rsidRPr="006764A9">
        <w:rPr>
          <w:rStyle w:val="Style13ptBold"/>
        </w:rPr>
        <w:t>Parrish 05</w:t>
      </w:r>
      <w:r w:rsidRPr="006764A9">
        <w:t xml:space="preserve"> Rick Parrish, published 2005, Johns Hopkins University Press, “Derrida’s Economy of Violence in Hobbes’ Social Contract”, accessed 7/24/2021, http://muse.jhu.edu/article/244119#back, DOA:6-30-2018, Parrish teaches at Loyola University New Orleans //DrPhillipsAD</w:t>
      </w:r>
    </w:p>
    <w:p w14:paraId="2AE827D4" w14:textId="77777777" w:rsidR="000D11D6" w:rsidRPr="00233498" w:rsidRDefault="000D11D6" w:rsidP="000D11D6">
      <w:pPr>
        <w:rPr>
          <w:sz w:val="16"/>
        </w:rPr>
      </w:pPr>
      <w:r w:rsidRPr="00233498">
        <w:rPr>
          <w:sz w:val="16"/>
        </w:rPr>
        <w:t xml:space="preserve">All of the foregoing points to the conclusion that in the commonwealth </w:t>
      </w:r>
      <w:r w:rsidRPr="006764A9">
        <w:rPr>
          <w:rStyle w:val="StyleUnderline"/>
          <w:highlight w:val="cyan"/>
        </w:rPr>
        <w:t>the sovereign's</w:t>
      </w:r>
      <w:r w:rsidRPr="006764A9">
        <w:rPr>
          <w:rStyle w:val="StyleUnderline"/>
        </w:rPr>
        <w:t xml:space="preserve"> first and most </w:t>
      </w:r>
      <w:r w:rsidRPr="006764A9">
        <w:rPr>
          <w:rStyle w:val="StyleUnderline"/>
          <w:highlight w:val="cyan"/>
        </w:rPr>
        <w:t>fundamental job is</w:t>
      </w:r>
      <w:r w:rsidRPr="006764A9">
        <w:rPr>
          <w:rStyle w:val="StyleUnderline"/>
        </w:rPr>
        <w:t xml:space="preserve"> to be </w:t>
      </w:r>
      <w:r w:rsidRPr="006764A9">
        <w:rPr>
          <w:rStyle w:val="StyleUnderline"/>
          <w:highlight w:val="cyan"/>
        </w:rPr>
        <w:t>the ultimate definer</w:t>
      </w:r>
      <w:r w:rsidRPr="006764A9">
        <w:rPr>
          <w:rStyle w:val="StyleUnderline"/>
        </w:rPr>
        <w:t>.</w:t>
      </w:r>
      <w:r w:rsidRPr="00233498">
        <w:rPr>
          <w:sz w:val="16"/>
        </w:rPr>
        <w:t xml:space="preserve">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6764A9">
        <w:rPr>
          <w:rStyle w:val="StyleUnderline"/>
        </w:rPr>
        <w:t>"one of the primary functions of the sovereign is to provide the necessary unity of meaning and reference for the primary terms in which men try to conduct their social lives."</w:t>
      </w:r>
      <w:r w:rsidRPr="00233498">
        <w:rPr>
          <w:sz w:val="16"/>
        </w:rPr>
        <w:t xml:space="preserve">58 "The whole raison d'être of sovereign helmsmanship lies squarely in the chronic defusing of interpretive clashes,"59 </w:t>
      </w:r>
      <w:r w:rsidRPr="006764A9">
        <w:rPr>
          <w:rStyle w:val="StyleUnderline"/>
        </w:rPr>
        <w:t>without which humans would "fly off in all directions"60 and fall inevitably into the violence of the natural condition.</w:t>
      </w:r>
      <w:r w:rsidRPr="00233498">
        <w:rPr>
          <w:sz w:val="16"/>
        </w:rPr>
        <w:t xml:space="preserve"> 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6764A9">
        <w:rPr>
          <w:rStyle w:val="StyleUnderline"/>
        </w:rPr>
        <w:t>It is only through the sovereign's effective continued accomplishment of this duty that the people of a commonwealth avoid the definitional problems that typify the state of nature.</w:t>
      </w:r>
      <w:r w:rsidRPr="00233498">
        <w:rPr>
          <w:sz w:val="16"/>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6764A9">
        <w:rPr>
          <w:rStyle w:val="StyleUnderline"/>
          <w:highlight w:val="cyan"/>
        </w:rPr>
        <w:t>a sovereign</w:t>
      </w:r>
      <w:r w:rsidRPr="006764A9">
        <w:rPr>
          <w:rStyle w:val="StyleUnderline"/>
        </w:rPr>
        <w:t xml:space="preserve"> in the commonwealth, </w:t>
      </w:r>
      <w:r w:rsidRPr="006764A9">
        <w:rPr>
          <w:rStyle w:val="StyleUnderline"/>
          <w:highlight w:val="cyan"/>
        </w:rPr>
        <w:t>is necessary because of the</w:t>
      </w:r>
      <w:r w:rsidRPr="006764A9">
        <w:rPr>
          <w:rStyle w:val="StyleUnderline"/>
        </w:rPr>
        <w:t xml:space="preserve"> fundamentally perspectival and </w:t>
      </w:r>
      <w:r w:rsidRPr="006764A9">
        <w:rPr>
          <w:rStyle w:val="StyleUnderline"/>
          <w:highlight w:val="cyan"/>
        </w:rPr>
        <w:t>relative nature of persons' imputations of</w:t>
      </w:r>
      <w:r w:rsidRPr="006764A9">
        <w:rPr>
          <w:rStyle w:val="StyleUnderline"/>
        </w:rPr>
        <w:t xml:space="preserve"> meaning and </w:t>
      </w:r>
      <w:r w:rsidRPr="006764A9">
        <w:rPr>
          <w:rStyle w:val="StyleUnderline"/>
          <w:highlight w:val="cyan"/>
        </w:rPr>
        <w:t>value into the situations they construct.</w:t>
      </w:r>
      <w:r w:rsidRPr="00233498">
        <w:rPr>
          <w:sz w:val="16"/>
        </w:rPr>
        <w:t xml:space="preserve"> 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 </w:t>
      </w:r>
      <w:r w:rsidRPr="006764A9">
        <w:rPr>
          <w:rStyle w:val="StyleUnderline"/>
          <w:highlight w:val="cyan"/>
        </w:rPr>
        <w:t>There is to be no question of the truth or falsity of the sovereign's definitions</w:t>
      </w:r>
      <w:r w:rsidRPr="006764A9">
        <w:rPr>
          <w:rStyle w:val="StyleUnderline"/>
        </w:rPr>
        <w:t xml:space="preserve"> because "there are no authentical doctrines concerning right and wrong, good and evil, besides the constituted laws in each realm and government."</w:t>
      </w:r>
      <w:r w:rsidRPr="00233498">
        <w:rPr>
          <w:sz w:val="16"/>
        </w:rPr>
        <w:t xml:space="preserve">67 In fact, Hobbes specifically says that one of the "diseases of a commonwealth" is that "every private man is judge of good and evil actions."68 </w:t>
      </w:r>
      <w:r w:rsidRPr="006764A9">
        <w:rPr>
          <w:rStyle w:val="StyleUnderline"/>
          <w:highlight w:val="cyan"/>
        </w:rPr>
        <w:t>Only when</w:t>
      </w:r>
      <w:r w:rsidRPr="006764A9">
        <w:rPr>
          <w:rStyle w:val="StyleUnderline"/>
        </w:rPr>
        <w:t xml:space="preserve"> individual </w:t>
      </w:r>
      <w:r w:rsidRPr="006764A9">
        <w:rPr>
          <w:rStyle w:val="StyleUnderline"/>
          <w:highlight w:val="cyan"/>
        </w:rPr>
        <w:t>persons agree to</w:t>
      </w:r>
      <w:r w:rsidRPr="006764A9">
        <w:rPr>
          <w:rStyle w:val="StyleUnderline"/>
        </w:rPr>
        <w:t xml:space="preserve"> follow the meanings promulgated by </w:t>
      </w:r>
      <w:r w:rsidRPr="006764A9">
        <w:rPr>
          <w:rStyle w:val="StyleUnderline"/>
          <w:highlight w:val="cyan"/>
        </w:rPr>
        <w:t>the sovereign</w:t>
      </w:r>
      <w:r w:rsidRPr="006764A9">
        <w:rPr>
          <w:rStyle w:val="StyleUnderline"/>
        </w:rPr>
        <w:t xml:space="preserve">, </w:t>
      </w:r>
      <w:r w:rsidRPr="006764A9">
        <w:rPr>
          <w:rStyle w:val="StyleUnderline"/>
          <w:highlight w:val="cyan"/>
        </w:rPr>
        <w:t>which</w:t>
      </w:r>
      <w:r w:rsidRPr="006764A9">
        <w:rPr>
          <w:rStyle w:val="StyleUnderline"/>
        </w:rPr>
        <w:t xml:space="preserve"> of course </w:t>
      </w:r>
      <w:r w:rsidRPr="006764A9">
        <w:rPr>
          <w:rStyle w:val="StyleUnderline"/>
          <w:highlight w:val="cyan"/>
        </w:rPr>
        <w:t>includes refraining from trying to impose their own meanings</w:t>
      </w:r>
      <w:r w:rsidRPr="006764A9">
        <w:rPr>
          <w:rStyle w:val="StyleUnderline"/>
        </w:rPr>
        <w:t xml:space="preserve"> on others, </w:t>
      </w:r>
      <w:r w:rsidRPr="006764A9">
        <w:rPr>
          <w:rStyle w:val="StyleUnderline"/>
          <w:highlight w:val="cyan"/>
        </w:rPr>
        <w:t>can persons live together in peace</w:t>
      </w:r>
      <w:r w:rsidRPr="006764A9">
        <w:rPr>
          <w:rStyle w:val="StyleUnderline"/>
        </w:rPr>
        <w:t xml:space="preserve"> -- when they take it upon themselves to impose meaning on situations of public import, they descend into violence again.</w:t>
      </w:r>
    </w:p>
    <w:p w14:paraId="274CA9DD" w14:textId="77777777" w:rsidR="000D11D6" w:rsidRPr="006764A9" w:rsidRDefault="000D11D6" w:rsidP="000D11D6">
      <w:pPr>
        <w:pStyle w:val="Heading4"/>
        <w:rPr>
          <w:rFonts w:cs="Arial"/>
        </w:rPr>
      </w:pPr>
      <w:r w:rsidRPr="006764A9">
        <w:rPr>
          <w:rFonts w:cs="Arial"/>
        </w:rPr>
        <w:t>Thus the standard is consistency with the Hobbesian sovereign</w:t>
      </w:r>
    </w:p>
    <w:p w14:paraId="431D3F74" w14:textId="77777777" w:rsidR="000D11D6" w:rsidRDefault="000D11D6" w:rsidP="000D11D6">
      <w:pPr>
        <w:pStyle w:val="Heading4"/>
        <w:rPr>
          <w:rFonts w:cs="Arial"/>
        </w:rPr>
      </w:pPr>
      <w:r w:rsidRPr="006764A9">
        <w:rPr>
          <w:rFonts w:cs="Arial"/>
        </w:rPr>
        <w:t>Impact Calculus: Only evaluate impacts to structural purpose –what you justify through doing the action. We can control what we justify but we can’t control what we cause.</w:t>
      </w:r>
    </w:p>
    <w:p w14:paraId="54181982" w14:textId="77777777" w:rsidR="000D11D6" w:rsidRDefault="000D11D6" w:rsidP="000D11D6"/>
    <w:p w14:paraId="3B977E4C" w14:textId="77777777" w:rsidR="000D11D6" w:rsidRDefault="000D11D6" w:rsidP="000D11D6">
      <w:pPr>
        <w:pStyle w:val="Heading3"/>
      </w:pPr>
      <w:r>
        <w:t>Offense</w:t>
      </w:r>
    </w:p>
    <w:p w14:paraId="3DD4FCEE" w14:textId="77777777" w:rsidR="000D11D6" w:rsidRDefault="000D11D6" w:rsidP="000D11D6">
      <w:pPr>
        <w:pStyle w:val="Heading4"/>
      </w:pPr>
      <w:r>
        <w:t>Now negate-</w:t>
      </w:r>
    </w:p>
    <w:p w14:paraId="2EF80FB4" w14:textId="77777777" w:rsidR="000D11D6" w:rsidRDefault="000D11D6" w:rsidP="000D11D6">
      <w:pPr>
        <w:pStyle w:val="Heading4"/>
        <w:numPr>
          <w:ilvl w:val="0"/>
          <w:numId w:val="11"/>
        </w:numPr>
      </w:pPr>
      <w:r>
        <w:t>The aff obligates states to act – this is incoherent because it implies an authority higher than the state to constrain the sovereign. Only sovereign entities can create moral obligations, so the state can’t have an obligation to act.</w:t>
      </w:r>
    </w:p>
    <w:p w14:paraId="7D7F2CAD" w14:textId="77777777" w:rsidR="000D11D6" w:rsidRDefault="000D11D6" w:rsidP="000D11D6">
      <w:pPr>
        <w:pStyle w:val="Heading4"/>
        <w:numPr>
          <w:ilvl w:val="0"/>
          <w:numId w:val="11"/>
        </w:numPr>
      </w:pPr>
      <w:r>
        <w:t>IP protections are key to sovereigns’ powers – China IP agenda proves</w:t>
      </w:r>
    </w:p>
    <w:p w14:paraId="12E1E335" w14:textId="77777777" w:rsidR="000D11D6" w:rsidRDefault="000D11D6" w:rsidP="000D11D6">
      <w:r w:rsidRPr="00A22D5C">
        <w:rPr>
          <w:rStyle w:val="Style13ptBold"/>
        </w:rPr>
        <w:t>Ho 21</w:t>
      </w:r>
      <w:r>
        <w:t xml:space="preserve"> Matt Ho, published May 5 2021, South China Morning Post, “Why China’s Intellectual property protection matters to Beijing and Washington”, accessed 8/17/2021, </w:t>
      </w:r>
      <w:hyperlink r:id="rId11" w:history="1">
        <w:r w:rsidRPr="007F3B96">
          <w:rPr>
            <w:rStyle w:val="Hyperlink"/>
          </w:rPr>
          <w:t>https://www.scmp.com/news/china/politics/article/3132363/why-chinas-intellectual-property-protection-matters-beijing-and</w:t>
        </w:r>
      </w:hyperlink>
      <w:r>
        <w:t>, Ho has covered the China’s changes since 2010 and is a former deputy Beijing bureau chief for Hong Kong Commercial Radio and a Hong Kong government international trade specialist //DrPhillipsAD</w:t>
      </w:r>
    </w:p>
    <w:p w14:paraId="7ED6338E" w14:textId="77777777" w:rsidR="000D11D6" w:rsidRPr="00E164D4" w:rsidRDefault="000D11D6" w:rsidP="000D11D6">
      <w:pPr>
        <w:rPr>
          <w:sz w:val="16"/>
        </w:rPr>
      </w:pPr>
      <w:r w:rsidRPr="00E164D4">
        <w:rPr>
          <w:sz w:val="16"/>
        </w:rPr>
        <w:t xml:space="preserve">Why is China ramping up IP protections? Last November, </w:t>
      </w:r>
      <w:r w:rsidRPr="00E164D4">
        <w:rPr>
          <w:rStyle w:val="StyleUnderline"/>
          <w:highlight w:val="cyan"/>
        </w:rPr>
        <w:t>Xi told</w:t>
      </w:r>
      <w:r w:rsidRPr="00A22D5C">
        <w:rPr>
          <w:rStyle w:val="StyleUnderline"/>
        </w:rPr>
        <w:t xml:space="preserve"> the Communist </w:t>
      </w:r>
      <w:r w:rsidRPr="00E164D4">
        <w:rPr>
          <w:rStyle w:val="StyleUnderline"/>
          <w:highlight w:val="cyan"/>
        </w:rPr>
        <w:t>Party</w:t>
      </w:r>
      <w:r w:rsidRPr="00A22D5C">
        <w:rPr>
          <w:rStyle w:val="StyleUnderline"/>
        </w:rPr>
        <w:t xml:space="preserve"> Politburo that “</w:t>
      </w:r>
      <w:r w:rsidRPr="00E164D4">
        <w:rPr>
          <w:rStyle w:val="StyleUnderline"/>
          <w:highlight w:val="cyan"/>
        </w:rPr>
        <w:t>IP is</w:t>
      </w:r>
      <w:r w:rsidRPr="00A22D5C">
        <w:rPr>
          <w:rStyle w:val="StyleUnderline"/>
        </w:rPr>
        <w:t xml:space="preserve"> a </w:t>
      </w:r>
      <w:r w:rsidRPr="00E164D4">
        <w:rPr>
          <w:rStyle w:val="StyleUnderline"/>
          <w:highlight w:val="cyan"/>
        </w:rPr>
        <w:t>core</w:t>
      </w:r>
      <w:r w:rsidRPr="00A22D5C">
        <w:rPr>
          <w:rStyle w:val="StyleUnderline"/>
        </w:rPr>
        <w:t xml:space="preserve"> factor </w:t>
      </w:r>
      <w:r w:rsidRPr="00E164D4">
        <w:rPr>
          <w:rStyle w:val="StyleUnderline"/>
          <w:highlight w:val="cyan"/>
        </w:rPr>
        <w:t>of international competitiveness</w:t>
      </w:r>
      <w:r w:rsidRPr="00A22D5C">
        <w:rPr>
          <w:rStyle w:val="StyleUnderline"/>
        </w:rPr>
        <w:t xml:space="preserve"> and a focus of international dispute”.</w:t>
      </w:r>
      <w:r w:rsidRPr="00E164D4">
        <w:rPr>
          <w:sz w:val="16"/>
        </w:rPr>
        <w:t xml:space="preserve"> The president emphasised the importance of innovation as a driver of economic development and said that </w:t>
      </w:r>
      <w:r w:rsidRPr="00A22D5C">
        <w:rPr>
          <w:rStyle w:val="StyleUnderline"/>
        </w:rPr>
        <w:t>“</w:t>
      </w:r>
      <w:r w:rsidRPr="00E164D4">
        <w:rPr>
          <w:rStyle w:val="StyleUnderline"/>
          <w:highlight w:val="cyan"/>
        </w:rPr>
        <w:t>protecting IP is protecting innovation</w:t>
      </w:r>
      <w:r w:rsidRPr="00A22D5C">
        <w:rPr>
          <w:rStyle w:val="StyleUnderline"/>
        </w:rPr>
        <w:t>”</w:t>
      </w:r>
      <w:r w:rsidRPr="00E164D4">
        <w:rPr>
          <w:sz w:val="16"/>
        </w:rPr>
        <w:t xml:space="preserve">. He said </w:t>
      </w:r>
      <w:r w:rsidRPr="00A22D5C">
        <w:rPr>
          <w:rStyle w:val="StyleUnderline"/>
        </w:rPr>
        <w:t xml:space="preserve">IP </w:t>
      </w:r>
      <w:r w:rsidRPr="00E164D4">
        <w:rPr>
          <w:rStyle w:val="StyleUnderline"/>
          <w:highlight w:val="cyan"/>
        </w:rPr>
        <w:t>protection was critical for China’s business environment</w:t>
      </w:r>
      <w:r w:rsidRPr="00A22D5C">
        <w:rPr>
          <w:rStyle w:val="StyleUnderline"/>
        </w:rPr>
        <w:t xml:space="preserve">, the </w:t>
      </w:r>
      <w:r w:rsidRPr="00E164D4">
        <w:rPr>
          <w:rStyle w:val="StyleUnderline"/>
          <w:highlight w:val="cyan"/>
        </w:rPr>
        <w:t>opening</w:t>
      </w:r>
      <w:r w:rsidRPr="00A22D5C">
        <w:rPr>
          <w:rStyle w:val="StyleUnderline"/>
        </w:rPr>
        <w:t xml:space="preserve"> up </w:t>
      </w:r>
      <w:r w:rsidRPr="00E164D4">
        <w:rPr>
          <w:rStyle w:val="StyleUnderline"/>
          <w:highlight w:val="cyan"/>
        </w:rPr>
        <w:t>of its economy and</w:t>
      </w:r>
      <w:r w:rsidRPr="00A22D5C">
        <w:rPr>
          <w:rStyle w:val="StyleUnderline"/>
        </w:rPr>
        <w:t xml:space="preserve"> the protection of critical technologies with </w:t>
      </w:r>
      <w:r w:rsidRPr="00E164D4">
        <w:rPr>
          <w:rStyle w:val="StyleUnderline"/>
          <w:highlight w:val="cyan"/>
        </w:rPr>
        <w:t>national security</w:t>
      </w:r>
      <w:r w:rsidRPr="00A22D5C">
        <w:rPr>
          <w:rStyle w:val="StyleUnderline"/>
        </w:rPr>
        <w:t xml:space="preserve"> implications.</w:t>
      </w:r>
      <w:r w:rsidRPr="00E164D4">
        <w:rPr>
          <w:sz w:val="16"/>
        </w:rPr>
        <w:t xml:space="preserve"> Experts have noted that China’s stake in IP has been growing as its economy moves up in the value chain and expands overseas. </w:t>
      </w:r>
      <w:r w:rsidRPr="00A22D5C">
        <w:rPr>
          <w:rStyle w:val="StyleUnderline"/>
        </w:rPr>
        <w:t xml:space="preserve">“China’s </w:t>
      </w:r>
      <w:r w:rsidRPr="00E164D4">
        <w:rPr>
          <w:rStyle w:val="StyleUnderline"/>
          <w:highlight w:val="cyan"/>
        </w:rPr>
        <w:t>IP</w:t>
      </w:r>
      <w:r w:rsidRPr="00A22D5C">
        <w:rPr>
          <w:rStyle w:val="StyleUnderline"/>
        </w:rPr>
        <w:t xml:space="preserve"> policy is </w:t>
      </w:r>
      <w:r w:rsidRPr="00E164D4">
        <w:rPr>
          <w:rStyle w:val="StyleUnderline"/>
          <w:highlight w:val="cyan"/>
        </w:rPr>
        <w:t>part of</w:t>
      </w:r>
      <w:r w:rsidRPr="00A22D5C">
        <w:rPr>
          <w:rStyle w:val="StyleUnderline"/>
        </w:rPr>
        <w:t xml:space="preserve"> the government’s </w:t>
      </w:r>
      <w:r w:rsidRPr="00E164D4">
        <w:rPr>
          <w:rStyle w:val="StyleUnderline"/>
          <w:highlight w:val="cyan"/>
        </w:rPr>
        <w:t>overall development plan</w:t>
      </w:r>
      <w:r w:rsidRPr="00A22D5C">
        <w:rPr>
          <w:rStyle w:val="StyleUnderline"/>
        </w:rPr>
        <w:t>,”</w:t>
      </w:r>
      <w:r w:rsidRPr="00E164D4">
        <w:rPr>
          <w:sz w:val="16"/>
        </w:rPr>
        <w:t xml:space="preserve"> said Elizabeth Chien-Hale, a veteran China IP expert and a partner of international law firm Appleton Luff. “Patents and IP in general are just a way to bolster the transition from a manufacturing-based economy into a knowledge-based economy.” Elliot Papageorgiou, head of IP strategy for China at multinational law firm Gowling WLG and chairman of the IP rights working group of the European Union Chamber of Commerce in China, said that IP was the “most obvious way” for China to capture and retain as much as possible of the value added to products going to market internationally. “As Chinese companies are embarking on ever-growing numbers of foreign investments [under the Belt and Road Initiative], they will need to protect Chinese-developed innovations in the countries in which they invest,” Papageorgiou said. “It is expected that Chinese IP filing in belt and road countries will continue to grow steadily. “Growth of trade along the belt and road will see China project and export its IP methodology and strategies at an ever-increasing rate.”</w:t>
      </w:r>
    </w:p>
    <w:p w14:paraId="7A84BD7A" w14:textId="77777777" w:rsidR="000D11D6" w:rsidRDefault="000D11D6" w:rsidP="000D11D6">
      <w:pPr>
        <w:pStyle w:val="Heading4"/>
        <w:numPr>
          <w:ilvl w:val="0"/>
          <w:numId w:val="11"/>
        </w:numPr>
      </w:pPr>
      <w:r>
        <w:t>The US furthers – IP protection is forefront of trade agreements</w:t>
      </w:r>
    </w:p>
    <w:p w14:paraId="5165EAEE" w14:textId="77777777" w:rsidR="000D11D6" w:rsidRDefault="000D11D6" w:rsidP="000D11D6">
      <w:r w:rsidRPr="00996C1E">
        <w:rPr>
          <w:rStyle w:val="Style13ptBold"/>
        </w:rPr>
        <w:t>CRS 21</w:t>
      </w:r>
      <w:r>
        <w:t xml:space="preserve"> Congressional Research Se</w:t>
      </w:r>
      <w:r w:rsidRPr="00996C1E">
        <w:t xml:space="preserve">rvice, published January 25 2021, “Intellectual Property Rights (IPR) and International Trade”, accessed 8/17/2021, </w:t>
      </w:r>
      <w:hyperlink r:id="rId12" w:history="1">
        <w:r w:rsidRPr="00996C1E">
          <w:rPr>
            <w:rStyle w:val="Hyperlink"/>
          </w:rPr>
          <w:t>https://crsreports.congress.gov/product/pdf/IF/IF10033</w:t>
        </w:r>
      </w:hyperlink>
      <w:r w:rsidRPr="00996C1E">
        <w:t>, The CRS is the public policy research institute of the United States Congress. //</w:t>
      </w:r>
      <w:r>
        <w:t>DrPhillipsAD</w:t>
      </w:r>
    </w:p>
    <w:p w14:paraId="4DF27ECE" w14:textId="77777777" w:rsidR="000D11D6" w:rsidRPr="0002467E" w:rsidRDefault="000D11D6" w:rsidP="000D11D6">
      <w:pPr>
        <w:rPr>
          <w:sz w:val="16"/>
        </w:rPr>
      </w:pPr>
      <w:r w:rsidRPr="0002467E">
        <w:rPr>
          <w:sz w:val="16"/>
        </w:rPr>
        <w:t xml:space="preserve">Background What is intellectual property (IP), and how is it protected? IP is a creation of the mind embodied in physical and digital objects. Intellectual property rights (IPR) are legal, private, enforceable rights that governments grant to inventors and artists. IPR generally provide time-limited monopolies to right holders to use, commercialize, and market their creations and to prevent others from doing the same without their permission (acts referred to as infringements). IPR are intended to encourage innovation and creative output. After these rights expire, other inventors, artists, and society at large can build on them. Examples of IPR Patents protect new innovations and inventions, such as pharmaceutical products, chemical processes, new business technologies, and computer software. Copyrights protect artistic and literary works, such as books, music, and movies. Trademarks protect distinctive commercial names, marks, and symbols. Trade secrets protect confidential business information that is commercially valuable because it is secret, including formulas, manufacturing techniques, and customer lists. Geographical indications (GIs) protect distinctive products from a certain region, applying primarily to agricultural products. What is the congressional interest? </w:t>
      </w:r>
      <w:r w:rsidRPr="00996C1E">
        <w:rPr>
          <w:rStyle w:val="StyleUnderline"/>
        </w:rPr>
        <w:t xml:space="preserve">The </w:t>
      </w:r>
      <w:r w:rsidRPr="00996C1E">
        <w:rPr>
          <w:rStyle w:val="StyleUnderline"/>
          <w:highlight w:val="cyan"/>
        </w:rPr>
        <w:t>congressional role in IP</w:t>
      </w:r>
      <w:r w:rsidRPr="00996C1E">
        <w:rPr>
          <w:rStyle w:val="StyleUnderline"/>
        </w:rPr>
        <w:t xml:space="preserve">R and international trade </w:t>
      </w:r>
      <w:r w:rsidRPr="00996C1E">
        <w:rPr>
          <w:rStyle w:val="StyleUnderline"/>
          <w:highlight w:val="cyan"/>
        </w:rPr>
        <w:t>stem</w:t>
      </w:r>
      <w:r w:rsidRPr="00996C1E">
        <w:rPr>
          <w:rStyle w:val="StyleUnderline"/>
        </w:rPr>
        <w:t xml:space="preserve">s </w:t>
      </w:r>
      <w:r w:rsidRPr="00996C1E">
        <w:rPr>
          <w:rStyle w:val="StyleUnderline"/>
          <w:highlight w:val="cyan"/>
        </w:rPr>
        <w:t>from</w:t>
      </w:r>
      <w:r w:rsidRPr="00996C1E">
        <w:rPr>
          <w:rStyle w:val="StyleUnderline"/>
        </w:rPr>
        <w:t xml:space="preserve"> the U.S. </w:t>
      </w:r>
      <w:r w:rsidRPr="00996C1E">
        <w:rPr>
          <w:rStyle w:val="StyleUnderline"/>
          <w:highlight w:val="cyan"/>
        </w:rPr>
        <w:t>Constitution</w:t>
      </w:r>
      <w:r w:rsidRPr="0002467E">
        <w:rPr>
          <w:sz w:val="16"/>
        </w:rPr>
        <w:t xml:space="preserve">. Congress has legislative, oversight, and appropriations responsibilities in addressing IPR and trade policy. </w:t>
      </w:r>
      <w:r w:rsidRPr="00996C1E">
        <w:rPr>
          <w:rStyle w:val="StyleUnderline"/>
          <w:highlight w:val="cyan"/>
        </w:rPr>
        <w:t>Since 1988,</w:t>
      </w:r>
      <w:r w:rsidRPr="00996C1E">
        <w:rPr>
          <w:rStyle w:val="StyleUnderline"/>
        </w:rPr>
        <w:t xml:space="preserve"> </w:t>
      </w:r>
      <w:r w:rsidRPr="00996C1E">
        <w:rPr>
          <w:rStyle w:val="StyleUnderline"/>
          <w:highlight w:val="cyan"/>
        </w:rPr>
        <w:t>Congress</w:t>
      </w:r>
      <w:r w:rsidRPr="00996C1E">
        <w:rPr>
          <w:rStyle w:val="StyleUnderline"/>
        </w:rPr>
        <w:t xml:space="preserve"> has </w:t>
      </w:r>
      <w:r w:rsidRPr="00996C1E">
        <w:rPr>
          <w:rStyle w:val="StyleUnderline"/>
          <w:highlight w:val="cyan"/>
        </w:rPr>
        <w:t>included IP</w:t>
      </w:r>
      <w:r w:rsidRPr="00996C1E">
        <w:rPr>
          <w:rStyle w:val="StyleUnderline"/>
        </w:rPr>
        <w:t xml:space="preserve">R </w:t>
      </w:r>
      <w:r w:rsidRPr="00996C1E">
        <w:rPr>
          <w:rStyle w:val="StyleUnderline"/>
          <w:highlight w:val="cyan"/>
        </w:rPr>
        <w:t>as</w:t>
      </w:r>
      <w:r w:rsidRPr="00996C1E">
        <w:rPr>
          <w:rStyle w:val="StyleUnderline"/>
        </w:rPr>
        <w:t xml:space="preserve"> a </w:t>
      </w:r>
      <w:r w:rsidRPr="00996C1E">
        <w:rPr>
          <w:rStyle w:val="StyleUnderline"/>
          <w:highlight w:val="cyan"/>
        </w:rPr>
        <w:t>principal</w:t>
      </w:r>
      <w:r w:rsidRPr="00996C1E">
        <w:rPr>
          <w:rStyle w:val="StyleUnderline"/>
        </w:rPr>
        <w:t xml:space="preserve"> trade </w:t>
      </w:r>
      <w:r w:rsidRPr="00996C1E">
        <w:rPr>
          <w:rStyle w:val="StyleUnderline"/>
          <w:highlight w:val="cyan"/>
        </w:rPr>
        <w:t>negotiating objective in trade</w:t>
      </w:r>
      <w:r w:rsidRPr="00996C1E">
        <w:rPr>
          <w:rStyle w:val="StyleUnderline"/>
        </w:rPr>
        <w:t xml:space="preserve"> promotion authority (TPA), a time-limited authority that Congress uses to establish trade negotiating objectives and procedures to consider implementing legislation for trade agreements.</w:t>
      </w:r>
      <w:r w:rsidRPr="0002467E">
        <w:rPr>
          <w:sz w:val="16"/>
        </w:rPr>
        <w:t xml:space="preserve"> “To promote the Progress of Science and useful Arts, by securing for limited Times to Authors and Inventors exclusive Right to their respective Writings and Discoveries” and “To regulate Commerce with foreign Nations” - U.S. Constitution, Article 1, Section 8, stipulating powers of Congress The context for congressional interest may include policy concerns such as: the role of IPR in the U.S. economy; the impact of IPR infringement on U.S. commercial, health, safety, and security interests; and the balance between protecting IPR to stimulate innovation and advancing other public policy goals.</w:t>
      </w:r>
    </w:p>
    <w:p w14:paraId="2F7F79D4" w14:textId="6AF79693" w:rsidR="00E92928" w:rsidRDefault="00E92928" w:rsidP="00E92928"/>
    <w:p w14:paraId="37587B44" w14:textId="3D541465" w:rsidR="000D11D6" w:rsidRDefault="000D11D6" w:rsidP="000D11D6">
      <w:pPr>
        <w:pStyle w:val="Heading2"/>
      </w:pPr>
      <w:r>
        <w:t>3</w:t>
      </w:r>
    </w:p>
    <w:p w14:paraId="246E10E4" w14:textId="77777777" w:rsidR="000D11D6" w:rsidRDefault="000D11D6" w:rsidP="000D11D6">
      <w:pPr>
        <w:pStyle w:val="Heading4"/>
      </w:pPr>
      <w:r w:rsidRPr="00872630">
        <w:t>Use a truth testing paradigm</w:t>
      </w:r>
    </w:p>
    <w:p w14:paraId="2D8ABFB1" w14:textId="77777777" w:rsidR="000D11D6" w:rsidRPr="00087724" w:rsidRDefault="000D11D6" w:rsidP="000D11D6">
      <w:pPr>
        <w:pStyle w:val="Heading4"/>
        <w:rPr>
          <w:rFonts w:eastAsia="Times New Roman"/>
          <w:color w:val="000000" w:themeColor="text1"/>
          <w:spacing w:val="3"/>
          <w:shd w:val="clear" w:color="auto" w:fill="FFFFFF"/>
        </w:rPr>
      </w:pPr>
      <w:r w:rsidRPr="00087724">
        <w:t>1. Text – five dictionaries define negate as to deny the truth of</w:t>
      </w:r>
      <w:r w:rsidRPr="00087724">
        <w:rPr>
          <w:rStyle w:val="FootnoteReference"/>
        </w:rPr>
        <w:footnoteReference w:id="1"/>
      </w:r>
      <w:r w:rsidRPr="00087724">
        <w:t xml:space="preserve">. </w:t>
      </w:r>
      <w:r w:rsidRPr="00087724">
        <w:rPr>
          <w:rFonts w:eastAsia="Times New Roman"/>
          <w:color w:val="000000" w:themeColor="text1"/>
          <w:spacing w:val="3"/>
          <w:shd w:val="clear" w:color="auto" w:fill="FFFFFF"/>
        </w:rPr>
        <w:t>Text comes first – a) Controls the internal link to</w:t>
      </w:r>
      <w:r>
        <w:rPr>
          <w:rFonts w:eastAsia="Times New Roman"/>
          <w:color w:val="000000" w:themeColor="text1"/>
          <w:spacing w:val="3"/>
          <w:shd w:val="clear" w:color="auto" w:fill="FFFFFF"/>
        </w:rPr>
        <w:t xml:space="preserve"> </w:t>
      </w:r>
      <w:r w:rsidRPr="00087724">
        <w:rPr>
          <w:rFonts w:eastAsia="Times New Roman"/>
          <w:color w:val="000000" w:themeColor="text1"/>
          <w:spacing w:val="3"/>
          <w:shd w:val="clear" w:color="auto" w:fill="FFFFFF"/>
        </w:rPr>
        <w:t xml:space="preserve">predictability and prep </w:t>
      </w:r>
      <w:r>
        <w:rPr>
          <w:rFonts w:eastAsia="Times New Roman"/>
          <w:color w:val="000000" w:themeColor="text1"/>
          <w:spacing w:val="3"/>
          <w:shd w:val="clear" w:color="auto" w:fill="FFFFFF"/>
        </w:rPr>
        <w:t xml:space="preserve">which is key for clash and substantive education </w:t>
      </w:r>
      <w:r w:rsidRPr="00087724">
        <w:rPr>
          <w:rFonts w:eastAsia="Times New Roman"/>
          <w:color w:val="000000" w:themeColor="text1"/>
          <w:spacing w:val="3"/>
          <w:shd w:val="clear" w:color="auto" w:fill="FFFFFF"/>
        </w:rPr>
        <w:t>b) Key to jurisdiction since the judge can only endorse what is within their burden c) Even if another role of the ballot is better for debate, that is not a reason it ought to be the role of the ballot, just a reason we ought to discuss it.</w:t>
      </w:r>
    </w:p>
    <w:p w14:paraId="3EE8B102" w14:textId="77777777" w:rsidR="000D11D6" w:rsidRDefault="000D11D6" w:rsidP="000D11D6">
      <w:pPr>
        <w:pStyle w:val="Heading4"/>
      </w:pPr>
      <w:r>
        <w:t>2</w:t>
      </w:r>
      <w:r w:rsidRPr="00087724">
        <w:t xml:space="preserve">.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w:t>
      </w:r>
    </w:p>
    <w:p w14:paraId="5B139169" w14:textId="55CD3898" w:rsidR="00A03479" w:rsidRPr="009E27E2" w:rsidRDefault="000D11D6" w:rsidP="009E27E2">
      <w:pPr>
        <w:pStyle w:val="Heading4"/>
        <w:rPr>
          <w:rFonts w:eastAsia="Calibri"/>
        </w:rPr>
      </w:pPr>
      <w:r>
        <w:t xml:space="preserve">3. </w:t>
      </w:r>
      <w:r w:rsidRPr="00087724">
        <w:rPr>
          <w:rFonts w:eastAsia="Calibri"/>
        </w:rPr>
        <w:t>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p>
    <w:sectPr w:rsidR="00A03479" w:rsidRPr="009E27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3C4E" w14:textId="77777777" w:rsidR="008356E9" w:rsidRDefault="008356E9" w:rsidP="000D11D6">
      <w:pPr>
        <w:spacing w:after="0" w:line="240" w:lineRule="auto"/>
      </w:pPr>
      <w:r>
        <w:separator/>
      </w:r>
    </w:p>
  </w:endnote>
  <w:endnote w:type="continuationSeparator" w:id="0">
    <w:p w14:paraId="2C283CC8" w14:textId="77777777" w:rsidR="008356E9" w:rsidRDefault="008356E9" w:rsidP="000D1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821A5" w14:textId="77777777" w:rsidR="008356E9" w:rsidRDefault="008356E9" w:rsidP="000D11D6">
      <w:pPr>
        <w:spacing w:after="0" w:line="240" w:lineRule="auto"/>
      </w:pPr>
      <w:r>
        <w:separator/>
      </w:r>
    </w:p>
  </w:footnote>
  <w:footnote w:type="continuationSeparator" w:id="0">
    <w:p w14:paraId="2DE8734F" w14:textId="77777777" w:rsidR="008356E9" w:rsidRDefault="008356E9" w:rsidP="000D11D6">
      <w:pPr>
        <w:spacing w:after="0" w:line="240" w:lineRule="auto"/>
      </w:pPr>
      <w:r>
        <w:continuationSeparator/>
      </w:r>
    </w:p>
  </w:footnote>
  <w:footnote w:id="1">
    <w:p w14:paraId="1FF33E9A" w14:textId="77777777" w:rsidR="000D11D6" w:rsidRPr="00AC23B1" w:rsidRDefault="000D11D6" w:rsidP="000D11D6">
      <w:pPr>
        <w:pStyle w:val="FootnoteText"/>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B0575"/>
    <w:multiLevelType w:val="hybridMultilevel"/>
    <w:tmpl w:val="D51C3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96"/>
    <w:rsid w:val="000D11D6"/>
    <w:rsid w:val="000E0F9E"/>
    <w:rsid w:val="002372D6"/>
    <w:rsid w:val="0066379C"/>
    <w:rsid w:val="00731102"/>
    <w:rsid w:val="007C4D96"/>
    <w:rsid w:val="008356E9"/>
    <w:rsid w:val="009E27E2"/>
    <w:rsid w:val="00A03479"/>
    <w:rsid w:val="00AD0264"/>
    <w:rsid w:val="00C53227"/>
    <w:rsid w:val="00DB7F19"/>
    <w:rsid w:val="00E92928"/>
    <w:rsid w:val="00F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218EC93E-4D67-4136-B0E7-4967FC84A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72D6"/>
    <w:rPr>
      <w:rFonts w:ascii="Arial" w:hAnsi="Arial" w:cs="Arial"/>
    </w:rPr>
  </w:style>
  <w:style w:type="paragraph" w:styleId="Heading1">
    <w:name w:val="heading 1"/>
    <w:aliases w:val="Pocket"/>
    <w:basedOn w:val="Normal"/>
    <w:next w:val="Normal"/>
    <w:link w:val="Heading1Char"/>
    <w:qFormat/>
    <w:rsid w:val="002372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72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72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t,T"/>
    <w:basedOn w:val="Normal"/>
    <w:next w:val="Normal"/>
    <w:link w:val="Heading4Char"/>
    <w:uiPriority w:val="3"/>
    <w:unhideWhenUsed/>
    <w:qFormat/>
    <w:rsid w:val="002372D6"/>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2372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72D6"/>
  </w:style>
  <w:style w:type="character" w:customStyle="1" w:styleId="Heading1Char">
    <w:name w:val="Heading 1 Char"/>
    <w:aliases w:val="Pocket Char"/>
    <w:basedOn w:val="DefaultParagraphFont"/>
    <w:link w:val="Heading1"/>
    <w:rsid w:val="002372D6"/>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372D6"/>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2372D6"/>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 Char"/>
    <w:basedOn w:val="DefaultParagraphFont"/>
    <w:link w:val="Heading4"/>
    <w:uiPriority w:val="3"/>
    <w:rsid w:val="002372D6"/>
    <w:rPr>
      <w:rFonts w:ascii="Arial" w:eastAsiaTheme="majorEastAsia" w:hAnsi="Arial" w:cstheme="majorBidi"/>
      <w:b/>
      <w:iCs/>
      <w:sz w:val="24"/>
    </w:rPr>
  </w:style>
  <w:style w:type="character" w:styleId="Emphasis">
    <w:name w:val="Emphasis"/>
    <w:basedOn w:val="DefaultParagraphFont"/>
    <w:uiPriority w:val="7"/>
    <w:qFormat/>
    <w:rsid w:val="002372D6"/>
    <w:rPr>
      <w:rFonts w:ascii="Arial" w:hAnsi="Arial" w:cs="Arial"/>
      <w:b/>
      <w:i w:val="0"/>
      <w:iCs/>
      <w:sz w:val="22"/>
      <w:u w:val="single"/>
      <w:bdr w:val="single" w:sz="8" w:space="0" w:color="auto"/>
    </w:rPr>
  </w:style>
  <w:style w:type="character" w:customStyle="1" w:styleId="Style13ptBold">
    <w:name w:val="Style 13 pt Bold"/>
    <w:aliases w:val="Cite"/>
    <w:basedOn w:val="DefaultParagraphFont"/>
    <w:uiPriority w:val="5"/>
    <w:qFormat/>
    <w:rsid w:val="002372D6"/>
    <w:rPr>
      <w:b/>
      <w:bCs/>
      <w:sz w:val="26"/>
      <w:u w:val="single"/>
    </w:rPr>
  </w:style>
  <w:style w:type="character" w:customStyle="1" w:styleId="StyleUnderline">
    <w:name w:val="Style Underline"/>
    <w:aliases w:val="Underline"/>
    <w:basedOn w:val="DefaultParagraphFont"/>
    <w:uiPriority w:val="6"/>
    <w:qFormat/>
    <w:rsid w:val="002372D6"/>
    <w:rPr>
      <w:b/>
      <w:sz w:val="22"/>
      <w:u w:val="single"/>
    </w:rPr>
  </w:style>
  <w:style w:type="character" w:styleId="Hyperlink">
    <w:name w:val="Hyperlink"/>
    <w:basedOn w:val="DefaultParagraphFont"/>
    <w:uiPriority w:val="99"/>
    <w:unhideWhenUsed/>
    <w:rsid w:val="002372D6"/>
    <w:rPr>
      <w:color w:val="auto"/>
      <w:u w:val="none"/>
    </w:rPr>
  </w:style>
  <w:style w:type="character" w:styleId="FollowedHyperlink">
    <w:name w:val="FollowedHyperlink"/>
    <w:basedOn w:val="DefaultParagraphFont"/>
    <w:uiPriority w:val="99"/>
    <w:semiHidden/>
    <w:unhideWhenUsed/>
    <w:rsid w:val="002372D6"/>
    <w:rPr>
      <w:color w:val="auto"/>
      <w:u w:val="none"/>
    </w:rPr>
  </w:style>
  <w:style w:type="paragraph" w:styleId="FootnoteText">
    <w:name w:val="footnote text"/>
    <w:basedOn w:val="Normal"/>
    <w:link w:val="FootnoteTextChar"/>
    <w:uiPriority w:val="99"/>
    <w:unhideWhenUsed/>
    <w:qFormat/>
    <w:rsid w:val="000D11D6"/>
    <w:rPr>
      <w:sz w:val="20"/>
      <w:szCs w:val="20"/>
    </w:rPr>
  </w:style>
  <w:style w:type="character" w:customStyle="1" w:styleId="FootnoteTextChar">
    <w:name w:val="Footnote Text Char"/>
    <w:basedOn w:val="DefaultParagraphFont"/>
    <w:link w:val="FootnoteText"/>
    <w:uiPriority w:val="99"/>
    <w:rsid w:val="000D11D6"/>
    <w:rPr>
      <w:rFonts w:ascii="Arial" w:hAnsi="Arial" w:cs="Arial"/>
      <w:sz w:val="20"/>
      <w:szCs w:val="20"/>
    </w:rPr>
  </w:style>
  <w:style w:type="character" w:styleId="FootnoteReference">
    <w:name w:val="footnote reference"/>
    <w:aliases w:val="FN Ref,footnote reference,fr,o,FR,(NECG) Footnote Reference"/>
    <w:basedOn w:val="DefaultParagraphFont"/>
    <w:uiPriority w:val="99"/>
    <w:unhideWhenUsed/>
    <w:qFormat/>
    <w:rsid w:val="000D11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rsreports.congress.gov/product/pdf/IF/IF100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mp.com/news/china/politics/article/3132363/why-chinas-intellectual-property-protection-matters-beijing-and" TargetMode="External"/><Relationship Id="rId5" Type="http://schemas.openxmlformats.org/officeDocument/2006/relationships/footnotes" Target="footnotes.xml"/><Relationship Id="rId10" Type="http://schemas.openxmlformats.org/officeDocument/2006/relationships/hyperlink" Target="https://www.aeaweb.org/conference/2014/retrieve.php?pdfid=298" TargetMode="External"/><Relationship Id="rId4" Type="http://schemas.openxmlformats.org/officeDocument/2006/relationships/webSettings" Target="webSettings.xml"/><Relationship Id="rId9" Type="http://schemas.openxmlformats.org/officeDocument/2006/relationships/hyperlink" Target="https://www.independent.org/pdf/tir/tir_08_3_1_holcomb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4707</Words>
  <Characters>26830</Characters>
  <Application>Microsoft Office Word</Application>
  <DocSecurity>0</DocSecurity>
  <Lines>223</Lines>
  <Paragraphs>62</Paragraphs>
  <ScaleCrop>false</ScaleCrop>
  <Company/>
  <LinksUpToDate>false</LinksUpToDate>
  <CharactersWithSpaces>31475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8</cp:revision>
  <dcterms:created xsi:type="dcterms:W3CDTF">2021-09-11T21:15:00Z</dcterms:created>
  <dcterms:modified xsi:type="dcterms:W3CDTF">2021-09-11T21:24:00Z</dcterms:modified>
</cp:coreProperties>
</file>