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217B" w14:textId="266EADFC" w:rsidR="008F602C" w:rsidRDefault="008F602C" w:rsidP="008F602C">
      <w:pPr>
        <w:pStyle w:val="Heading1"/>
      </w:pPr>
      <w:r>
        <w:t>2nr</w:t>
      </w:r>
    </w:p>
    <w:p w14:paraId="1611A260" w14:textId="4E3FE64E" w:rsidR="008F602C" w:rsidRDefault="008F602C" w:rsidP="008F602C"/>
    <w:p w14:paraId="04731901" w14:textId="4B161A6D" w:rsidR="009706D9" w:rsidRDefault="009706D9" w:rsidP="009706D9">
      <w:pPr>
        <w:pStyle w:val="Heading2"/>
      </w:pPr>
      <w:r>
        <w:t>CASE DEFENSE!!</w:t>
      </w:r>
    </w:p>
    <w:p w14:paraId="2A009DEB" w14:textId="74B6FD6F" w:rsidR="009706D9" w:rsidRDefault="009706D9" w:rsidP="009706D9"/>
    <w:p w14:paraId="2B258CF4" w14:textId="6D01FC3E" w:rsidR="009706D9" w:rsidRDefault="009706D9" w:rsidP="009706D9">
      <w:r>
        <w:t xml:space="preserve">Terrible </w:t>
      </w:r>
      <w:proofErr w:type="spellStart"/>
      <w:r>
        <w:t>asnwerst</w:t>
      </w:r>
      <w:proofErr w:type="spellEnd"/>
      <w:r>
        <w:t xml:space="preserve"> o </w:t>
      </w:r>
      <w:proofErr w:type="spellStart"/>
      <w:r>
        <w:t>farqhar</w:t>
      </w:r>
      <w:proofErr w:type="spellEnd"/>
    </w:p>
    <w:p w14:paraId="512662C5" w14:textId="77777777" w:rsidR="009706D9" w:rsidRPr="00637DBB" w:rsidRDefault="009706D9" w:rsidP="009706D9">
      <w:pPr>
        <w:pStyle w:val="Heading4"/>
        <w:numPr>
          <w:ilvl w:val="0"/>
          <w:numId w:val="15"/>
        </w:numPr>
        <w:rPr>
          <w:rFonts w:cs="Arial"/>
        </w:rPr>
      </w:pPr>
      <w:r w:rsidRPr="00637DBB">
        <w:rPr>
          <w:rFonts w:cs="Arial"/>
        </w:rPr>
        <w:t>There’s no correlation between warming and extinction</w:t>
      </w:r>
    </w:p>
    <w:p w14:paraId="48A8016D" w14:textId="77777777" w:rsidR="009706D9" w:rsidRPr="00637DBB" w:rsidRDefault="009706D9" w:rsidP="009706D9">
      <w:pPr>
        <w:rPr>
          <w:rStyle w:val="Style13ptBold"/>
          <w:b w:val="0"/>
          <w:bCs/>
        </w:rPr>
      </w:pPr>
      <w:r w:rsidRPr="00637DBB">
        <w:rPr>
          <w:rStyle w:val="Style13ptBold"/>
        </w:rPr>
        <w:t>Lehr &amp; Harris 5-9</w:t>
      </w:r>
      <w:r w:rsidRPr="00637DBB">
        <w:rPr>
          <w:rStyle w:val="Style13ptBold"/>
          <w:b w:val="0"/>
        </w:rPr>
        <w:t xml:space="preserve"> (Jay, senior policy analyst of the Ottawa-based International Climate Science Coalition, Tom, executive director of the International Climate Science Coalition, “Extinctions not driven by global warming”, The Jakarta Post, 5-9-2019, </w:t>
      </w:r>
      <w:hyperlink r:id="rId9" w:history="1">
        <w:r w:rsidRPr="00637DBB">
          <w:rPr>
            <w:rStyle w:val="Hyperlink"/>
            <w:bCs/>
          </w:rPr>
          <w:t>https://www.thejakartapost.com/academia/2019/05/09/extinctions-not-driven-by-global-warming.html</w:t>
        </w:r>
      </w:hyperlink>
      <w:r w:rsidRPr="00637DBB">
        <w:rPr>
          <w:rStyle w:val="Style13ptBold"/>
          <w:b w:val="0"/>
        </w:rPr>
        <w:t>) //</w:t>
      </w:r>
      <w:proofErr w:type="spellStart"/>
      <w:r w:rsidRPr="00637DBB">
        <w:rPr>
          <w:rStyle w:val="Style13ptBold"/>
          <w:b w:val="0"/>
        </w:rPr>
        <w:t>ghs</w:t>
      </w:r>
      <w:proofErr w:type="spellEnd"/>
      <w:r w:rsidRPr="00637DBB">
        <w:rPr>
          <w:rStyle w:val="Style13ptBold"/>
          <w:b w:val="0"/>
        </w:rPr>
        <w:t>-ag</w:t>
      </w:r>
    </w:p>
    <w:p w14:paraId="704B7D00" w14:textId="77777777" w:rsidR="009706D9" w:rsidRPr="00F5527A" w:rsidRDefault="009706D9" w:rsidP="009706D9">
      <w:pPr>
        <w:rPr>
          <w:u w:val="single"/>
        </w:rPr>
      </w:pPr>
      <w:r w:rsidRPr="00F5527A">
        <w:rPr>
          <w:highlight w:val="yellow"/>
          <w:u w:val="single"/>
        </w:rPr>
        <w:t>Linking</w:t>
      </w:r>
      <w:r w:rsidRPr="00F5527A">
        <w:t xml:space="preserve"> possible </w:t>
      </w:r>
      <w:r w:rsidRPr="00F5527A">
        <w:rPr>
          <w:highlight w:val="yellow"/>
          <w:u w:val="single"/>
        </w:rPr>
        <w:t>extinctions to</w:t>
      </w:r>
      <w:r w:rsidRPr="00F5527A">
        <w:t xml:space="preserve"> current </w:t>
      </w:r>
      <w:r w:rsidRPr="00F5527A">
        <w:rPr>
          <w:highlight w:val="yellow"/>
          <w:u w:val="single"/>
        </w:rPr>
        <w:t xml:space="preserve">climate change </w:t>
      </w:r>
      <w:r w:rsidRPr="00F5527A">
        <w:rPr>
          <w:rStyle w:val="Emphasis"/>
          <w:highlight w:val="yellow"/>
        </w:rPr>
        <w:t>makes no sense</w:t>
      </w:r>
      <w:r w:rsidRPr="00F5527A">
        <w:rPr>
          <w:u w:val="single"/>
        </w:rPr>
        <w:t>.</w:t>
      </w:r>
      <w:r w:rsidRPr="00F5527A">
        <w:t xml:space="preserve"> </w:t>
      </w:r>
      <w:r w:rsidRPr="00F5527A">
        <w:rPr>
          <w:u w:val="single"/>
        </w:rPr>
        <w:t>Despite recent claims</w:t>
      </w:r>
      <w:r w:rsidRPr="00F5527A">
        <w:t xml:space="preserve"> that the Australian brown rat is the first mammal to have been killed off by human-induced climate change</w:t>
      </w:r>
      <w:r w:rsidRPr="00F5527A">
        <w:rPr>
          <w:highlight w:val="yellow"/>
        </w:rPr>
        <w:t xml:space="preserve">, </w:t>
      </w:r>
      <w:r w:rsidRPr="00F5527A">
        <w:rPr>
          <w:highlight w:val="yellow"/>
          <w:u w:val="single"/>
        </w:rPr>
        <w:t>not a single species has been shown to</w:t>
      </w:r>
      <w:r w:rsidRPr="00F5527A">
        <w:t xml:space="preserve"> even </w:t>
      </w:r>
      <w:r w:rsidRPr="00F5527A">
        <w:rPr>
          <w:highlight w:val="yellow"/>
          <w:u w:val="single"/>
        </w:rPr>
        <w:t>be threatened</w:t>
      </w:r>
      <w:r w:rsidRPr="00F5527A">
        <w:t xml:space="preserve"> or endangered </w:t>
      </w:r>
      <w:r w:rsidRPr="00F5527A">
        <w:rPr>
          <w:highlight w:val="yellow"/>
          <w:u w:val="single"/>
        </w:rPr>
        <w:t>by</w:t>
      </w:r>
      <w:r w:rsidRPr="00F5527A">
        <w:t xml:space="preserve"> so-called man-made </w:t>
      </w:r>
      <w:r w:rsidRPr="00F5527A">
        <w:rPr>
          <w:highlight w:val="yellow"/>
          <w:u w:val="single"/>
        </w:rPr>
        <w:t>global warming</w:t>
      </w:r>
      <w:r w:rsidRPr="00F5527A">
        <w:t xml:space="preserve">. It is estimated there are currently more than 10 million species on Earth—more than at any other time in history. New species are constantly replacing old ones. </w:t>
      </w:r>
      <w:r w:rsidRPr="00F5527A">
        <w:rPr>
          <w:u w:val="single"/>
        </w:rPr>
        <w:t>Although humans have been responsible for the extinction of some species</w:t>
      </w:r>
      <w:r w:rsidRPr="00F5527A">
        <w:t xml:space="preserve"> in recent centuries, </w:t>
      </w:r>
      <w:r w:rsidRPr="00F5527A">
        <w:rPr>
          <w:rStyle w:val="Emphasis"/>
          <w:highlight w:val="yellow"/>
        </w:rPr>
        <w:t>extinctions have always been an integral part of life</w:t>
      </w:r>
      <w:r w:rsidRPr="00F5527A">
        <w:rPr>
          <w:rStyle w:val="Emphasis"/>
        </w:rPr>
        <w:t>.</w:t>
      </w:r>
      <w:r w:rsidRPr="00F5527A">
        <w:t xml:space="preserve"> </w:t>
      </w:r>
      <w:r w:rsidRPr="00F5527A">
        <w:rPr>
          <w:u w:val="single"/>
        </w:rPr>
        <w:t xml:space="preserve">A range of </w:t>
      </w:r>
      <w:r w:rsidRPr="00F5527A">
        <w:rPr>
          <w:highlight w:val="yellow"/>
          <w:u w:val="single"/>
        </w:rPr>
        <w:t>interrelated phenomena contribute to extinctions</w:t>
      </w:r>
      <w:r w:rsidRPr="00F5527A">
        <w:rPr>
          <w:u w:val="single"/>
        </w:rPr>
        <w:t>. They include temperature changes, habitat destruction, competition, invasive diseases, and reproductive failure</w:t>
      </w:r>
      <w:r w:rsidRPr="00F5527A">
        <w:t xml:space="preserve">. Species are more vulnerable when there are major temperature changes over a short period, which is what most experts believe caused the end of the dinosaurs following an asteroid impact. </w:t>
      </w:r>
      <w:r w:rsidRPr="00F5527A">
        <w:rPr>
          <w:u w:val="single"/>
        </w:rPr>
        <w:t>Some scientists are</w:t>
      </w:r>
      <w:r w:rsidRPr="00F5527A">
        <w:t xml:space="preserve"> now </w:t>
      </w:r>
      <w:r w:rsidRPr="00F5527A">
        <w:rPr>
          <w:u w:val="single"/>
        </w:rPr>
        <w:t>predicting major extinctions in Southeast Asia from deforestation</w:t>
      </w:r>
      <w:r w:rsidRPr="00F5527A">
        <w:t xml:space="preserve">. The introduction of the brown snake in Guam during World War II is thought to have eliminated a dozen bird species there. The woolly mammoth and sabre tooth tiger became extinct in North America because their reproductive rate could not keep up with population losses. And there is no question that human activities have contributed to extinctions as our population expanded into animal habitats. </w:t>
      </w:r>
      <w:r w:rsidRPr="00F5527A">
        <w:rPr>
          <w:rStyle w:val="Emphasis"/>
        </w:rPr>
        <w:t xml:space="preserve">However, </w:t>
      </w:r>
      <w:r w:rsidRPr="00F5527A">
        <w:rPr>
          <w:rStyle w:val="Emphasis"/>
          <w:highlight w:val="yellow"/>
        </w:rPr>
        <w:t>none of these extinctions have</w:t>
      </w:r>
      <w:r w:rsidRPr="00F5527A">
        <w:rPr>
          <w:rStyle w:val="Emphasis"/>
        </w:rPr>
        <w:t xml:space="preserve"> had </w:t>
      </w:r>
      <w:r w:rsidRPr="00F5527A">
        <w:rPr>
          <w:rStyle w:val="Emphasis"/>
          <w:highlight w:val="yellow"/>
        </w:rPr>
        <w:t>anything to do with</w:t>
      </w:r>
      <w:r w:rsidRPr="00F5527A">
        <w:rPr>
          <w:rStyle w:val="Emphasis"/>
        </w:rPr>
        <w:t xml:space="preserve"> the </w:t>
      </w:r>
      <w:r w:rsidRPr="00F5527A">
        <w:rPr>
          <w:rStyle w:val="Emphasis"/>
          <w:highlight w:val="yellow"/>
        </w:rPr>
        <w:t>past century’s minor warming</w:t>
      </w:r>
      <w:r w:rsidRPr="00F5527A">
        <w:rPr>
          <w:rStyle w:val="Emphasis"/>
        </w:rPr>
        <w:t>, just over 1 degree Celsius globally since 1880</w:t>
      </w:r>
      <w:r w:rsidRPr="00F5527A">
        <w:t xml:space="preserve">, according to the National Aeronautics and Space Administration. And attributing most of this warming to human activities, as the new UN report does, is equally flawed. Many endangered animals are recovering due to excellent conservation programs. White tail deer, moose, blue whales, and wolves are but a few of these. Tropical forests cover less than 12 percent of all land, yet they contain most plant and animal species. The Arctic covers 10 percent of the planet’s land area but contains only 600 plant species and only 100 species of birds, and only 20 mammals. Obviously, </w:t>
      </w:r>
      <w:r w:rsidRPr="00F5527A">
        <w:rPr>
          <w:u w:val="single"/>
        </w:rPr>
        <w:t>plants and animals thrive in warm climates. It is cooling that should most concern us.</w:t>
      </w:r>
    </w:p>
    <w:p w14:paraId="1B075101" w14:textId="77777777" w:rsidR="009706D9" w:rsidRDefault="009706D9" w:rsidP="009706D9"/>
    <w:p w14:paraId="02BB4B57" w14:textId="77777777" w:rsidR="009706D9" w:rsidRPr="00637DBB" w:rsidRDefault="009706D9" w:rsidP="009706D9">
      <w:pPr>
        <w:pStyle w:val="Heading4"/>
        <w:numPr>
          <w:ilvl w:val="0"/>
          <w:numId w:val="15"/>
        </w:numPr>
        <w:rPr>
          <w:u w:val="single"/>
        </w:rPr>
      </w:pPr>
      <w:r w:rsidRPr="00637DBB">
        <w:t xml:space="preserve">No extinction – it takes 12 degrees </w:t>
      </w:r>
      <w:r w:rsidRPr="00637DBB">
        <w:rPr>
          <w:u w:val="single"/>
        </w:rPr>
        <w:t>without adaptation</w:t>
      </w:r>
    </w:p>
    <w:p w14:paraId="6645F004" w14:textId="77777777" w:rsidR="009706D9" w:rsidRPr="00637DBB" w:rsidRDefault="009706D9" w:rsidP="009706D9">
      <w:r w:rsidRPr="00637DBB">
        <w:rPr>
          <w:rStyle w:val="Style13ptBold"/>
        </w:rPr>
        <w:t>Farquhar et al 17</w:t>
      </w:r>
      <w:r w:rsidRPr="00637DB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2415B820" w14:textId="77777777" w:rsidR="009706D9" w:rsidRPr="00637DBB" w:rsidRDefault="009706D9" w:rsidP="009706D9">
      <w:r w:rsidRPr="00637DBB">
        <w:rPr>
          <w:rStyle w:val="StyleUnderline"/>
          <w:highlight w:val="yellow"/>
        </w:rPr>
        <w:t xml:space="preserve">The most likely levels of global warming are </w:t>
      </w:r>
      <w:r w:rsidRPr="00637DBB">
        <w:rPr>
          <w:rStyle w:val="Emphasis"/>
          <w:highlight w:val="yellow"/>
        </w:rPr>
        <w:t>very unlikely to cause human extinction</w:t>
      </w:r>
      <w:r w:rsidRPr="00637DBB">
        <w:t xml:space="preserve">.15 The </w:t>
      </w:r>
      <w:r w:rsidRPr="00637DBB">
        <w:rPr>
          <w:rStyle w:val="StyleUnderline"/>
        </w:rPr>
        <w:t>existential risks of climate change instead stem from tail risk</w:t>
      </w:r>
      <w:r w:rsidRPr="00637DBB">
        <w:t xml:space="preserve"> climate change – </w:t>
      </w:r>
      <w:r w:rsidRPr="00637DBB">
        <w:rPr>
          <w:rStyle w:val="StyleUnderline"/>
        </w:rPr>
        <w:t>the low probability of extreme levels of warming</w:t>
      </w:r>
      <w:r w:rsidRPr="00637DBB">
        <w:t xml:space="preserve"> – and interaction with other sources of risk. It is impossible to say with confidence at what point global warming would become severe enough to pose an existential threat. </w:t>
      </w:r>
      <w:r w:rsidRPr="00637DBB">
        <w:rPr>
          <w:rStyle w:val="StyleUnderline"/>
        </w:rPr>
        <w:t>Research has suggested that warming of</w:t>
      </w:r>
      <w:r w:rsidRPr="00637DBB">
        <w:t xml:space="preserve"> 11-</w:t>
      </w:r>
      <w:r w:rsidRPr="00637DBB">
        <w:rPr>
          <w:rStyle w:val="StyleUnderline"/>
          <w:highlight w:val="yellow"/>
        </w:rPr>
        <w:t>12°</w:t>
      </w:r>
      <w:r w:rsidRPr="00637DBB">
        <w:t xml:space="preserve">C </w:t>
      </w:r>
      <w:r w:rsidRPr="00637DBB">
        <w:rPr>
          <w:rStyle w:val="StyleUnderline"/>
          <w:highlight w:val="yellow"/>
        </w:rPr>
        <w:t>would render most of the planet uninhabitable</w:t>
      </w:r>
      <w:r w:rsidRPr="00637DBB">
        <w:t xml:space="preserve">,16 and would completely devastate agriculture.17 This would pose an extreme threat to human </w:t>
      </w:r>
      <w:proofErr w:type="spellStart"/>
      <w:r w:rsidRPr="00637DBB">
        <w:t>civilisation</w:t>
      </w:r>
      <w:proofErr w:type="spellEnd"/>
      <w:r w:rsidRPr="00637DBB">
        <w:t xml:space="preserve"> as we know it.18 </w:t>
      </w:r>
      <w:r w:rsidRPr="00637DBB">
        <w:rPr>
          <w:rStyle w:val="StyleUnderline"/>
        </w:rPr>
        <w:t>Warming of around 7°C or more could potentially produce conflict and instability</w:t>
      </w:r>
      <w:r w:rsidRPr="00637DBB">
        <w:t xml:space="preserve"> on such a scale that the indirect effects could be an existential risk, </w:t>
      </w:r>
      <w:r w:rsidRPr="00637DBB">
        <w:rPr>
          <w:rStyle w:val="StyleUnderline"/>
        </w:rPr>
        <w:t>although it is extremely uncertain how likely such scenarios are</w:t>
      </w:r>
      <w:r w:rsidRPr="00637DBB">
        <w:t xml:space="preserve">.19 Moreover, </w:t>
      </w:r>
      <w:r w:rsidRPr="00637DBB">
        <w:rPr>
          <w:rStyle w:val="StyleUnderline"/>
        </w:rPr>
        <w:t>the timescales over which such changes might happen could mean that humanity is able to adapt enough to avoid extinction in even very extreme scenarios</w:t>
      </w:r>
      <w:r w:rsidRPr="00637DBB">
        <w:t>.</w:t>
      </w:r>
    </w:p>
    <w:p w14:paraId="704578F7" w14:textId="77777777" w:rsidR="009706D9" w:rsidRDefault="009706D9" w:rsidP="009706D9">
      <w:pPr>
        <w:rPr>
          <w:rStyle w:val="StyleUnderline"/>
        </w:rPr>
      </w:pPr>
      <w:r w:rsidRPr="00637DBB">
        <w:t xml:space="preserve">The </w:t>
      </w:r>
      <w:r w:rsidRPr="00637DBB">
        <w:rPr>
          <w:rStyle w:val="StyleUnderline"/>
        </w:rPr>
        <w:t>probability of these levels of warming depends on eventual greenhouse gas concentrations</w:t>
      </w:r>
      <w:r w:rsidRPr="00637DB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637DBB">
        <w:rPr>
          <w:rStyle w:val="StyleUnderline"/>
          <w:highlight w:val="yellow"/>
        </w:rPr>
        <w:t>the probability of eventual warming of 6°C is around 10%</w:t>
      </w:r>
      <w:r w:rsidRPr="00637DBB">
        <w:rPr>
          <w:rStyle w:val="StyleUnderline"/>
        </w:rPr>
        <w:t xml:space="preserve">,23 and of </w:t>
      </w:r>
      <w:r w:rsidRPr="00637DBB">
        <w:rPr>
          <w:rStyle w:val="StyleUnderline"/>
          <w:highlight w:val="yellow"/>
        </w:rPr>
        <w:t>10°C is around 3%</w:t>
      </w:r>
      <w:r w:rsidRPr="00637DBB">
        <w:rPr>
          <w:rStyle w:val="StyleUnderline"/>
        </w:rPr>
        <w:t>.</w:t>
      </w:r>
      <w:r w:rsidRPr="00637DBB">
        <w:t xml:space="preserve">24 These estimates are of course highly uncertain. </w:t>
      </w:r>
      <w:r w:rsidRPr="00637DBB">
        <w:rPr>
          <w:rStyle w:val="StyleUnderline"/>
        </w:rPr>
        <w:t xml:space="preserve">It is likely that the world will </w:t>
      </w:r>
      <w:proofErr w:type="gramStart"/>
      <w:r w:rsidRPr="00637DBB">
        <w:rPr>
          <w:rStyle w:val="StyleUnderline"/>
        </w:rPr>
        <w:t>take action</w:t>
      </w:r>
      <w:proofErr w:type="gramEnd"/>
      <w:r w:rsidRPr="00637DBB">
        <w:rPr>
          <w:rStyle w:val="StyleUnderline"/>
        </w:rPr>
        <w:t xml:space="preserve"> against climate change once it begins to impose large costs on human society, long before there is warming of 10°C</w:t>
      </w:r>
      <w:r w:rsidRPr="00637DBB">
        <w:t xml:space="preserve">. Unfortunately, </w:t>
      </w:r>
      <w:r w:rsidRPr="00637DBB">
        <w:rPr>
          <w:rStyle w:val="StyleUnderline"/>
        </w:rPr>
        <w:t xml:space="preserve">there is significant inertia in the climate system: </w:t>
      </w:r>
      <w:r w:rsidRPr="00637DBB">
        <w:rPr>
          <w:rStyle w:val="StyleUnderline"/>
          <w:highlight w:val="yellow"/>
        </w:rPr>
        <w:t xml:space="preserve">there is a </w:t>
      </w:r>
      <w:proofErr w:type="gramStart"/>
      <w:r w:rsidRPr="00637DBB">
        <w:rPr>
          <w:rStyle w:val="StyleUnderline"/>
          <w:highlight w:val="yellow"/>
        </w:rPr>
        <w:t>25 to 50 year</w:t>
      </w:r>
      <w:proofErr w:type="gramEnd"/>
      <w:r w:rsidRPr="00637DBB">
        <w:rPr>
          <w:rStyle w:val="StyleUnderline"/>
          <w:highlight w:val="yellow"/>
        </w:rPr>
        <w:t xml:space="preserve"> lag between CO2 emissions and eventual warming</w:t>
      </w:r>
      <w:r w:rsidRPr="00637DBB">
        <w:rPr>
          <w:rStyle w:val="StyleUnderline"/>
        </w:rPr>
        <w:t xml:space="preserve">,25 and it is expected that 40% of the peak concentration of CO2 will remain in the atmosphere 1,000 years after the peak is reached.26 Consequently, </w:t>
      </w:r>
      <w:r w:rsidRPr="00637DBB">
        <w:rPr>
          <w:rStyle w:val="StyleUnderline"/>
          <w:highlight w:val="yellow"/>
        </w:rPr>
        <w:t>it is impossible to reduce temperatures quickly by reducing CO2 emissions.</w:t>
      </w:r>
      <w:r w:rsidRPr="00637DBB">
        <w:rPr>
          <w:rStyle w:val="StyleUnderline"/>
        </w:rPr>
        <w:t xml:space="preserve"> If the world does start to face costly warming, the international community will therefore face strong incentives to find other ways to reduce global temperatures.</w:t>
      </w:r>
    </w:p>
    <w:p w14:paraId="0036CB6A" w14:textId="77777777" w:rsidR="009706D9" w:rsidRPr="009706D9" w:rsidRDefault="009706D9" w:rsidP="009706D9"/>
    <w:p w14:paraId="72113050" w14:textId="77777777" w:rsidR="008F602C" w:rsidRDefault="008F602C" w:rsidP="008F602C">
      <w:pPr>
        <w:pStyle w:val="Heading4"/>
      </w:pPr>
      <w:r>
        <w:t xml:space="preserve">The 1AC’s security logic is a form of </w:t>
      </w:r>
      <w:r>
        <w:rPr>
          <w:u w:val="single"/>
        </w:rPr>
        <w:t>affective blackmail</w:t>
      </w:r>
      <w:r>
        <w:t xml:space="preserve">. Their paranoid politics becomes </w:t>
      </w:r>
      <w:r>
        <w:rPr>
          <w:u w:val="single"/>
        </w:rPr>
        <w:t>reliant</w:t>
      </w:r>
      <w:r>
        <w:t xml:space="preserve"> on the construction of the threat itself, necessitating the </w:t>
      </w:r>
      <w:r w:rsidRPr="00C73245">
        <w:rPr>
          <w:u w:val="single"/>
        </w:rPr>
        <w:t>constant eradication</w:t>
      </w:r>
      <w:r>
        <w:t xml:space="preserve"> of the other. Threats are </w:t>
      </w:r>
      <w:r w:rsidRPr="00C73245">
        <w:rPr>
          <w:u w:val="single"/>
        </w:rPr>
        <w:t>fabricated</w:t>
      </w:r>
      <w:r>
        <w:t xml:space="preserve"> for </w:t>
      </w:r>
      <w:r w:rsidRPr="00C73245">
        <w:rPr>
          <w:u w:val="single"/>
        </w:rPr>
        <w:t>their own</w:t>
      </w:r>
      <w:r>
        <w:t xml:space="preserve"> sustenance, which creates a </w:t>
      </w:r>
      <w:r w:rsidRPr="00C73245">
        <w:rPr>
          <w:u w:val="single"/>
        </w:rPr>
        <w:t>self-fulfilling prophecy</w:t>
      </w:r>
      <w:r>
        <w:t>. They</w:t>
      </w:r>
      <w:r w:rsidRPr="00421F10">
        <w:t xml:space="preserve"> </w:t>
      </w:r>
      <w:r>
        <w:t>use</w:t>
      </w:r>
      <w:r w:rsidRPr="00421F10">
        <w:t xml:space="preserve"> an </w:t>
      </w:r>
      <w:r w:rsidRPr="00C73245">
        <w:rPr>
          <w:u w:val="single"/>
        </w:rPr>
        <w:t>Orwellian</w:t>
      </w:r>
      <w:r w:rsidRPr="00421F10">
        <w:t xml:space="preserve"> political model that </w:t>
      </w:r>
      <w:r>
        <w:t>employs</w:t>
      </w:r>
      <w:r w:rsidRPr="00421F10">
        <w:t xml:space="preserve"> euphemisms and other </w:t>
      </w:r>
      <w:r w:rsidRPr="00C73245">
        <w:rPr>
          <w:u w:val="single"/>
        </w:rPr>
        <w:t>negligible</w:t>
      </w:r>
      <w:r w:rsidRPr="00421F10">
        <w:t xml:space="preserve"> risks to </w:t>
      </w:r>
      <w:r w:rsidRPr="00421F10">
        <w:rPr>
          <w:u w:val="single"/>
        </w:rPr>
        <w:t>manufacture consent</w:t>
      </w:r>
      <w:r w:rsidRPr="00421F10">
        <w:t xml:space="preserve"> for state-sanctioned violence</w:t>
      </w:r>
      <w:r>
        <w:t xml:space="preserve">, like using the </w:t>
      </w:r>
      <w:r w:rsidRPr="00C73245">
        <w:rPr>
          <w:u w:val="single"/>
        </w:rPr>
        <w:t>non-existent</w:t>
      </w:r>
      <w:r>
        <w:t xml:space="preserve"> risk that Saddam had WMDs to justify the </w:t>
      </w:r>
      <w:r w:rsidRPr="00C73245">
        <w:rPr>
          <w:u w:val="single"/>
        </w:rPr>
        <w:t>Iraq War</w:t>
      </w:r>
      <w:r>
        <w:t xml:space="preserve">. This causes a papering over </w:t>
      </w:r>
      <w:r w:rsidRPr="00C73245">
        <w:rPr>
          <w:u w:val="single"/>
        </w:rPr>
        <w:t>of systemic structural violence</w:t>
      </w:r>
      <w:r>
        <w:t xml:space="preserve"> to provide</w:t>
      </w:r>
      <w:r w:rsidRPr="00421F10">
        <w:t xml:space="preserve"> the justification for </w:t>
      </w:r>
      <w:r w:rsidRPr="00C73245">
        <w:rPr>
          <w:u w:val="single"/>
        </w:rPr>
        <w:t>endless war</w:t>
      </w:r>
      <w:r>
        <w:t xml:space="preserve">. </w:t>
      </w:r>
    </w:p>
    <w:p w14:paraId="29033CC4" w14:textId="77777777" w:rsidR="008F602C" w:rsidRPr="00015C3F" w:rsidRDefault="008F602C" w:rsidP="008F602C"/>
    <w:p w14:paraId="369F52EF" w14:textId="77777777" w:rsidR="008F602C" w:rsidRPr="00200C8D" w:rsidRDefault="008F602C" w:rsidP="008F602C">
      <w:pPr>
        <w:pStyle w:val="Heading4"/>
      </w:pPr>
      <w:r>
        <w:t xml:space="preserve">The </w:t>
      </w:r>
      <w:proofErr w:type="spellStart"/>
      <w:r>
        <w:t>kritik</w:t>
      </w:r>
      <w:proofErr w:type="spellEnd"/>
      <w:r>
        <w:t xml:space="preserve"> outweighs and turns the case—</w:t>
      </w:r>
    </w:p>
    <w:p w14:paraId="193D6CCC" w14:textId="77777777" w:rsidR="008F602C" w:rsidRDefault="008F602C" w:rsidP="008F602C">
      <w:pPr>
        <w:pStyle w:val="Heading4"/>
      </w:pPr>
      <w:r w:rsidRPr="00215169">
        <w:rPr>
          <w:rFonts w:cs="Arial"/>
          <w:i/>
        </w:rPr>
        <w:t>First</w:t>
      </w:r>
      <w:r>
        <w:rPr>
          <w:rFonts w:cs="Arial"/>
        </w:rPr>
        <w:t>, w</w:t>
      </w:r>
      <w:r w:rsidRPr="001A46C7">
        <w:t>e have the strongest internal link to extinction</w:t>
      </w:r>
      <w:r>
        <w:t>.</w:t>
      </w:r>
      <w:r w:rsidRPr="001A46C7">
        <w:t xml:space="preserve"> </w:t>
      </w:r>
      <w:r>
        <w:t xml:space="preserve">The </w:t>
      </w:r>
      <w:proofErr w:type="spellStart"/>
      <w:r>
        <w:t>aff’s</w:t>
      </w:r>
      <w:proofErr w:type="spellEnd"/>
      <w:r>
        <w:t xml:space="preserve"> </w:t>
      </w:r>
      <w:r w:rsidRPr="003E7A13">
        <w:rPr>
          <w:u w:val="single"/>
        </w:rPr>
        <w:t>purely monocausal</w:t>
      </w:r>
      <w:r>
        <w:t xml:space="preserve"> scenarios </w:t>
      </w:r>
      <w:r w:rsidRPr="001A46C7">
        <w:t xml:space="preserve">have NEVER empirically led to civilizational collapse. </w:t>
      </w:r>
      <w:r>
        <w:t xml:space="preserve">Conflict resulting from securitization is the PROXIMATE CAUSE of extinction because it is </w:t>
      </w:r>
      <w:r w:rsidRPr="003E7A13">
        <w:rPr>
          <w:u w:val="single"/>
        </w:rPr>
        <w:t>endlessly</w:t>
      </w:r>
      <w:r>
        <w:t xml:space="preserve"> pursued and </w:t>
      </w:r>
      <w:r w:rsidRPr="003E7A13">
        <w:rPr>
          <w:u w:val="single"/>
        </w:rPr>
        <w:t>goes nuclear</w:t>
      </w:r>
      <w:r>
        <w:t xml:space="preserve"> in the name of </w:t>
      </w:r>
      <w:r w:rsidRPr="003E7A13">
        <w:rPr>
          <w:u w:val="single"/>
        </w:rPr>
        <w:t>violent state desires</w:t>
      </w:r>
      <w:r>
        <w:t xml:space="preserve"> which also perpetuate structural violence to </w:t>
      </w:r>
      <w:r w:rsidRPr="00FD4C62">
        <w:rPr>
          <w:u w:val="single"/>
        </w:rPr>
        <w:t>destroy systemic resiliency</w:t>
      </w:r>
      <w:r>
        <w:t xml:space="preserve">, cementing extinction. </w:t>
      </w:r>
    </w:p>
    <w:p w14:paraId="64839D02" w14:textId="77777777" w:rsidR="008F602C" w:rsidRPr="001C41FC" w:rsidRDefault="008F602C" w:rsidP="008F602C"/>
    <w:p w14:paraId="282B39D5" w14:textId="77777777" w:rsidR="008F602C" w:rsidRDefault="008F602C" w:rsidP="008F602C">
      <w:pPr>
        <w:pStyle w:val="Heading4"/>
      </w:pPr>
      <w:r w:rsidRPr="00215169">
        <w:rPr>
          <w:i/>
        </w:rPr>
        <w:t>Second</w:t>
      </w:r>
      <w:r>
        <w:t xml:space="preserve">, turns case—their </w:t>
      </w:r>
      <w:r w:rsidRPr="00FE0293">
        <w:rPr>
          <w:u w:val="single"/>
        </w:rPr>
        <w:t>realist portrayal</w:t>
      </w:r>
      <w:r>
        <w:t xml:space="preserve"> of conflict as fundamental and existential is the ROOT CAUSE of their impacts because means we ignore the </w:t>
      </w:r>
      <w:r w:rsidRPr="00FE0293">
        <w:rPr>
          <w:u w:val="single"/>
        </w:rPr>
        <w:t>historical causes</w:t>
      </w:r>
      <w:r>
        <w:t xml:space="preserve"> of conflict and </w:t>
      </w:r>
      <w:r w:rsidRPr="00FE0293">
        <w:rPr>
          <w:u w:val="single"/>
        </w:rPr>
        <w:t>non-violent methods</w:t>
      </w:r>
      <w:r>
        <w:t xml:space="preserve"> of de-escalation, which locks in </w:t>
      </w:r>
      <w:r w:rsidRPr="00FE0293">
        <w:rPr>
          <w:u w:val="single"/>
        </w:rPr>
        <w:t>escalatory violence</w:t>
      </w:r>
      <w:r>
        <w:t>.</w:t>
      </w:r>
      <w:r w:rsidRPr="000051E2">
        <w:t xml:space="preserve"> </w:t>
      </w:r>
      <w:r>
        <w:t xml:space="preserve">They </w:t>
      </w:r>
      <w:proofErr w:type="gramStart"/>
      <w:r>
        <w:t xml:space="preserve">actually </w:t>
      </w:r>
      <w:r w:rsidRPr="00FE0293">
        <w:rPr>
          <w:u w:val="single"/>
        </w:rPr>
        <w:t>create</w:t>
      </w:r>
      <w:proofErr w:type="gramEnd"/>
      <w:r>
        <w:t xml:space="preserve"> the threats they claim to </w:t>
      </w:r>
      <w:r w:rsidRPr="00FE0293">
        <w:rPr>
          <w:u w:val="single"/>
        </w:rPr>
        <w:t>solve</w:t>
      </w:r>
      <w:r>
        <w:t>.</w:t>
      </w:r>
    </w:p>
    <w:p w14:paraId="1D566DA2" w14:textId="77777777" w:rsidR="008F602C" w:rsidRPr="001C41FC" w:rsidRDefault="008F602C" w:rsidP="008F602C"/>
    <w:p w14:paraId="17B89DBF" w14:textId="77777777" w:rsidR="008F602C" w:rsidRDefault="008F602C" w:rsidP="008F602C">
      <w:pPr>
        <w:pStyle w:val="Heading4"/>
      </w:pPr>
      <w:r w:rsidRPr="00215169">
        <w:rPr>
          <w:i/>
        </w:rPr>
        <w:t>Third</w:t>
      </w:r>
      <w:r>
        <w:t>, epistemology—</w:t>
      </w:r>
      <w:r w:rsidRPr="00421F10">
        <w:rPr>
          <w:u w:val="single"/>
        </w:rPr>
        <w:t>Every decision</w:t>
      </w:r>
      <w:r w:rsidRPr="00421F10">
        <w:t xml:space="preserve"> in IR relies on assumptions about how actors behave that are </w:t>
      </w:r>
      <w:r w:rsidRPr="00421F10">
        <w:rPr>
          <w:u w:val="single"/>
        </w:rPr>
        <w:t>necessarily underlined</w:t>
      </w:r>
      <w:r w:rsidRPr="00421F10">
        <w:t xml:space="preserve"> by </w:t>
      </w:r>
      <w:r w:rsidRPr="00421F10">
        <w:rPr>
          <w:u w:val="single"/>
        </w:rPr>
        <w:t>power</w:t>
      </w:r>
      <w:r w:rsidRPr="00421F10">
        <w:t xml:space="preserve">. The </w:t>
      </w:r>
      <w:r w:rsidRPr="00421F10">
        <w:rPr>
          <w:u w:val="single"/>
        </w:rPr>
        <w:t>only way</w:t>
      </w:r>
      <w:r w:rsidRPr="00421F10">
        <w:t xml:space="preserve"> the </w:t>
      </w:r>
      <w:proofErr w:type="spellStart"/>
      <w:r w:rsidRPr="00421F10">
        <w:t>aff’s</w:t>
      </w:r>
      <w:proofErr w:type="spellEnd"/>
      <w:r w:rsidRPr="00421F10">
        <w:t xml:space="preserve"> think tanks can justify their existence is </w:t>
      </w:r>
      <w:r w:rsidRPr="00421F10">
        <w:rPr>
          <w:u w:val="single"/>
        </w:rPr>
        <w:t>if they identify threats</w:t>
      </w:r>
      <w:r w:rsidRPr="00421F10">
        <w:t xml:space="preserve">; the legacy of classified info and a biased media prove that the entire apparatus is controlled by paychecks and the 1% which have a </w:t>
      </w:r>
      <w:r w:rsidRPr="00421F10">
        <w:rPr>
          <w:u w:val="single"/>
        </w:rPr>
        <w:t>unique interest</w:t>
      </w:r>
      <w:r w:rsidRPr="00421F10">
        <w:t xml:space="preserve"> in big stick impacts because it distracts the people they need to report to from domestic turmoil</w:t>
      </w:r>
      <w:r>
        <w:t xml:space="preserve">. </w:t>
      </w:r>
      <w:r w:rsidRPr="00A41075">
        <w:t xml:space="preserve">They concede the thesis of psychoanalysis in the Mack evidence—they derive </w:t>
      </w:r>
      <w:r w:rsidRPr="00A41075">
        <w:rPr>
          <w:u w:val="single"/>
        </w:rPr>
        <w:t xml:space="preserve">pleasure from </w:t>
      </w:r>
      <w:proofErr w:type="gramStart"/>
      <w:r w:rsidRPr="00A41075">
        <w:rPr>
          <w:u w:val="single"/>
        </w:rPr>
        <w:t>suffering</w:t>
      </w:r>
      <w:proofErr w:type="gramEnd"/>
      <w:r w:rsidRPr="00A41075">
        <w:t xml:space="preserve"> so they </w:t>
      </w:r>
      <w:r w:rsidRPr="00A41075">
        <w:rPr>
          <w:u w:val="single"/>
        </w:rPr>
        <w:t>fabricate</w:t>
      </w:r>
      <w:r w:rsidRPr="00A41075">
        <w:t xml:space="preserve"> threats in order to </w:t>
      </w:r>
      <w:r w:rsidRPr="00A41075">
        <w:rPr>
          <w:u w:val="single"/>
        </w:rPr>
        <w:t>satisfy</w:t>
      </w:r>
      <w:r w:rsidRPr="00A41075">
        <w:t xml:space="preserve"> their desires—their impacts are an external manifestation of their internal anxieties. Winning the thesis of psychoanalysis </w:t>
      </w:r>
      <w:r w:rsidRPr="00A41075">
        <w:rPr>
          <w:u w:val="single"/>
        </w:rPr>
        <w:t>proves</w:t>
      </w:r>
      <w:r w:rsidRPr="00A41075">
        <w:t xml:space="preserve"> that their paranoid projections are the root cause of conflict, so it </w:t>
      </w:r>
      <w:r w:rsidRPr="00A41075">
        <w:rPr>
          <w:u w:val="single"/>
        </w:rPr>
        <w:t>supercharges</w:t>
      </w:r>
      <w:r w:rsidRPr="00A41075">
        <w:t xml:space="preserve"> our turns case arguments. It’s also </w:t>
      </w:r>
      <w:r w:rsidRPr="00A41075">
        <w:rPr>
          <w:u w:val="single"/>
        </w:rPr>
        <w:t>terminal defense</w:t>
      </w:r>
      <w:r w:rsidRPr="00A41075">
        <w:t xml:space="preserve"> to the truth of their impacts, puts us ahead on framework, and proves the </w:t>
      </w:r>
      <w:r w:rsidRPr="00A41075">
        <w:rPr>
          <w:u w:val="single"/>
        </w:rPr>
        <w:t>necessity</w:t>
      </w:r>
      <w:r w:rsidRPr="00A41075">
        <w:t xml:space="preserve"> of the alternative to solve.</w:t>
      </w:r>
      <w:r>
        <w:t xml:space="preserve"> </w:t>
      </w:r>
    </w:p>
    <w:p w14:paraId="20885D37" w14:textId="77777777" w:rsidR="008F602C" w:rsidRPr="007665FC" w:rsidRDefault="008F602C" w:rsidP="008F602C"/>
    <w:p w14:paraId="1803ED10" w14:textId="5A4A6088" w:rsidR="008F602C" w:rsidRDefault="008F602C" w:rsidP="008F602C"/>
    <w:p w14:paraId="56072554" w14:textId="77777777" w:rsidR="009706D9" w:rsidRDefault="009706D9" w:rsidP="009706D9">
      <w:pPr>
        <w:pStyle w:val="Heading4"/>
      </w:pPr>
      <w:r w:rsidRPr="00421F10">
        <w:t xml:space="preserve">Frame the advantage through </w:t>
      </w:r>
      <w:r w:rsidRPr="00421F10">
        <w:rPr>
          <w:u w:val="single"/>
        </w:rPr>
        <w:t>rigorous epistemic scrutiny</w:t>
      </w:r>
      <w:r w:rsidRPr="00421F10">
        <w:t xml:space="preserve">–because the </w:t>
      </w:r>
      <w:proofErr w:type="spellStart"/>
      <w:r w:rsidRPr="00421F10">
        <w:t>aff</w:t>
      </w:r>
      <w:proofErr w:type="spellEnd"/>
      <w:r w:rsidRPr="00421F10">
        <w:t xml:space="preserve"> isn’t an experience, the truth of </w:t>
      </w:r>
      <w:proofErr w:type="spellStart"/>
      <w:r w:rsidRPr="00421F10">
        <w:t>aff</w:t>
      </w:r>
      <w:proofErr w:type="spellEnd"/>
      <w:r w:rsidRPr="00421F10">
        <w:t xml:space="preserve"> is manipulated by power</w:t>
      </w:r>
      <w:r>
        <w:t xml:space="preserve"> structures</w:t>
      </w:r>
      <w:r w:rsidRPr="00421F10">
        <w:t xml:space="preserve">. </w:t>
      </w:r>
      <w:proofErr w:type="gramStart"/>
      <w:r w:rsidRPr="00421F10">
        <w:t>So</w:t>
      </w:r>
      <w:proofErr w:type="gramEnd"/>
      <w:r w:rsidRPr="00421F10">
        <w:t xml:space="preserve"> if we win that </w:t>
      </w:r>
      <w:proofErr w:type="spellStart"/>
      <w:r w:rsidRPr="00421F10">
        <w:t>aff</w:t>
      </w:r>
      <w:proofErr w:type="spellEnd"/>
      <w:r w:rsidRPr="00421F10">
        <w:t xml:space="preserve"> is not epistemologically sound, then you should start the risk of the advantage at 0% and make the 1AR work up to being a sufficient risk. Otherwise vote neg on impact presumption to deter under-researched, but bombastic impacts in debate that destroy education. </w:t>
      </w:r>
    </w:p>
    <w:p w14:paraId="726634DE" w14:textId="77777777" w:rsidR="009706D9" w:rsidRPr="00802F3E" w:rsidRDefault="009706D9" w:rsidP="008F602C"/>
    <w:p w14:paraId="3D8F00E9" w14:textId="77777777" w:rsidR="008F602C" w:rsidRDefault="008F602C" w:rsidP="008F602C">
      <w:pPr>
        <w:pStyle w:val="Heading3"/>
      </w:pPr>
      <w:r>
        <w:t>AT Perm</w:t>
      </w:r>
    </w:p>
    <w:p w14:paraId="3222C1CA" w14:textId="77777777" w:rsidR="008F602C" w:rsidRPr="009B5008" w:rsidRDefault="008F602C" w:rsidP="008F602C">
      <w:pPr>
        <w:pStyle w:val="Heading4"/>
      </w:pPr>
      <w:r w:rsidRPr="004F79EC">
        <w:rPr>
          <w:rFonts w:cs="Arial"/>
        </w:rPr>
        <w:t xml:space="preserve">1. </w:t>
      </w:r>
      <w:r>
        <w:rPr>
          <w:u w:val="single"/>
        </w:rPr>
        <w:t>Political discourse DA</w:t>
      </w:r>
      <w:r>
        <w:t xml:space="preserve"> – security logic </w:t>
      </w:r>
      <w:r>
        <w:rPr>
          <w:u w:val="single"/>
        </w:rPr>
        <w:t>depoliticizes</w:t>
      </w:r>
      <w:r>
        <w:t xml:space="preserve"> the citizenry because it confers all decision-making authority to the state – for example, anti-war protests during Iraq reflected </w:t>
      </w:r>
      <w:r>
        <w:rPr>
          <w:u w:val="single"/>
        </w:rPr>
        <w:t>80% of public sentiment</w:t>
      </w:r>
      <w:r>
        <w:t xml:space="preserve">, but Bush and Cheney were </w:t>
      </w:r>
      <w:r>
        <w:rPr>
          <w:u w:val="single"/>
        </w:rPr>
        <w:t>insulated</w:t>
      </w:r>
      <w:r>
        <w:t xml:space="preserve">. This means the permutation </w:t>
      </w:r>
      <w:r>
        <w:rPr>
          <w:u w:val="single"/>
        </w:rPr>
        <w:t>precludes critical interrogation</w:t>
      </w:r>
      <w:r>
        <w:t xml:space="preserve">, which was impacted on framework. </w:t>
      </w:r>
    </w:p>
    <w:p w14:paraId="7A711F5F" w14:textId="77777777" w:rsidR="008F602C" w:rsidRDefault="008F602C" w:rsidP="008F602C">
      <w:pPr>
        <w:pStyle w:val="Heading4"/>
        <w:spacing w:line="240" w:lineRule="auto"/>
      </w:pPr>
      <w:r>
        <w:t xml:space="preserve">2. </w:t>
      </w:r>
      <w:r w:rsidRPr="00FD6421">
        <w:rPr>
          <w:u w:val="single"/>
        </w:rPr>
        <w:t>Addiction DA</w:t>
      </w:r>
      <w:r>
        <w:t>:</w:t>
      </w:r>
      <w:r w:rsidRPr="00FD6421">
        <w:t xml:space="preserve"> the perm is the meth addict </w:t>
      </w:r>
      <w:proofErr w:type="gramStart"/>
      <w:r w:rsidRPr="00FD6421">
        <w:t>saying</w:t>
      </w:r>
      <w:proofErr w:type="gramEnd"/>
      <w:r w:rsidRPr="00FD6421">
        <w:t xml:space="preserve"> “just once more</w:t>
      </w:r>
      <w:r>
        <w:t>.</w:t>
      </w:r>
      <w:r w:rsidRPr="00FD6421">
        <w:t>”</w:t>
      </w:r>
      <w:r w:rsidRPr="00BB3C21">
        <w:t xml:space="preserve"> </w:t>
      </w:r>
      <w:r>
        <w:t>R</w:t>
      </w:r>
      <w:r w:rsidRPr="00FD6421">
        <w:t xml:space="preserve">esponding to insecurities through projecting the problem onto an external entity is fundamentally addictive – it functions like a drug, facilitating a disconnect from “reality” in favor of a fantasy world – that means </w:t>
      </w:r>
      <w:r>
        <w:t xml:space="preserve">even if they win their specific instance of securitization is good it justifies infinite </w:t>
      </w:r>
      <w:proofErr w:type="gramStart"/>
      <w:r>
        <w:t>more</w:t>
      </w:r>
      <w:proofErr w:type="gramEnd"/>
      <w:r>
        <w:t xml:space="preserve"> so our links cross apply. E</w:t>
      </w:r>
      <w:r w:rsidRPr="00FD6421">
        <w:t>very instance of securitization must be rejected</w:t>
      </w:r>
      <w:r>
        <w:t>.</w:t>
      </w:r>
    </w:p>
    <w:p w14:paraId="60CD7A2B" w14:textId="77777777" w:rsidR="008F602C" w:rsidRDefault="008F602C" w:rsidP="008F602C">
      <w:pPr>
        <w:pStyle w:val="Heading4"/>
      </w:pPr>
      <w:r>
        <w:rPr>
          <w:rFonts w:cs="Arial"/>
        </w:rPr>
        <w:t xml:space="preserve">3. </w:t>
      </w:r>
      <w:r>
        <w:t>Hold the line – A lacking</w:t>
      </w:r>
      <w:r w:rsidRPr="004F79EC">
        <w:t xml:space="preserve"> explanation for the PERM in the 1AR means no new extrapolations in the 2AR because there is no 3NR to respond to it.</w:t>
      </w:r>
      <w:r>
        <w:rPr>
          <w:rFonts w:cs="Arial"/>
        </w:rPr>
        <w:t xml:space="preserve"> </w:t>
      </w:r>
      <w:r>
        <w:t xml:space="preserve">Perming alt severs the problematic 1AC reps. </w:t>
      </w:r>
      <w:r w:rsidRPr="004F79EC">
        <w:t>Severance is a voter</w:t>
      </w:r>
      <w:r>
        <w:t xml:space="preserve"> – it makes the affirmative a moving target that is impossible to stick offense to which destroys clash.</w:t>
      </w:r>
    </w:p>
    <w:p w14:paraId="45D4AACC" w14:textId="77777777" w:rsidR="008F602C" w:rsidRPr="007665FC" w:rsidRDefault="008F602C" w:rsidP="008F602C">
      <w:pPr>
        <w:pStyle w:val="Heading4"/>
      </w:pPr>
      <w:r>
        <w:t xml:space="preserve">4. </w:t>
      </w:r>
      <w:r w:rsidRPr="004F79EC">
        <w:rPr>
          <w:rFonts w:cs="Arial"/>
        </w:rPr>
        <w:t>Every link is a DA to the PERM</w:t>
      </w:r>
      <w:r>
        <w:rPr>
          <w:rFonts w:cs="Arial"/>
        </w:rPr>
        <w:t xml:space="preserve">: I’ll do that work here- </w:t>
      </w:r>
    </w:p>
    <w:p w14:paraId="7F155A95" w14:textId="35D95D05" w:rsidR="008F602C" w:rsidRDefault="008F602C" w:rsidP="008F602C"/>
    <w:p w14:paraId="6ED267D3" w14:textId="18E5EFC8" w:rsidR="008F602C" w:rsidRDefault="008F602C" w:rsidP="008F602C"/>
    <w:p w14:paraId="482C9550" w14:textId="77777777" w:rsidR="008F602C" w:rsidRDefault="008F602C" w:rsidP="008F602C"/>
    <w:p w14:paraId="647A0601" w14:textId="06785D73" w:rsidR="008F602C" w:rsidRDefault="008F602C" w:rsidP="008F602C">
      <w:r>
        <w:t>!!!!!Alt stuff</w:t>
      </w:r>
      <w:r w:rsidR="00C51FC4">
        <w:t xml:space="preserve"> vague</w:t>
      </w:r>
    </w:p>
    <w:p w14:paraId="06198842" w14:textId="77777777" w:rsidR="008F602C" w:rsidRDefault="008F602C" w:rsidP="008F602C">
      <w:pPr>
        <w:pStyle w:val="Heading4"/>
      </w:pPr>
      <w:r w:rsidRPr="00FD6421">
        <w:t>The alt</w:t>
      </w:r>
      <w:r>
        <w:t>ernative</w:t>
      </w:r>
      <w:r w:rsidRPr="00FD6421">
        <w:t xml:space="preserve"> is psychoanalysis – recognizing paranoid projections as irresponsible psychic acts allows us to understand our role in enemy creation – that’s key to developing empathy for the other – that’s Mack and Byles</w:t>
      </w:r>
      <w:r>
        <w:t xml:space="preserve">. </w:t>
      </w:r>
      <w:r w:rsidRPr="00FD6421">
        <w:t>This has two part</w:t>
      </w:r>
      <w:r>
        <w:t>s—</w:t>
      </w:r>
    </w:p>
    <w:p w14:paraId="1C8CF663" w14:textId="77777777" w:rsidR="008F602C" w:rsidRPr="00DC7662" w:rsidRDefault="008F602C" w:rsidP="008F602C"/>
    <w:p w14:paraId="66D50675" w14:textId="77777777" w:rsidR="008F602C" w:rsidRDefault="008F602C" w:rsidP="008F602C">
      <w:pPr>
        <w:pStyle w:val="Heading4"/>
      </w:pPr>
      <w:r w:rsidRPr="00FD6421">
        <w:t xml:space="preserve">First, </w:t>
      </w:r>
      <w:r w:rsidRPr="00FD6421">
        <w:rPr>
          <w:u w:val="single"/>
        </w:rPr>
        <w:t>interrogation</w:t>
      </w:r>
      <w:r w:rsidRPr="00FD6421">
        <w:t xml:space="preserve"> – this is </w:t>
      </w:r>
      <w:r>
        <w:t>our model</w:t>
      </w:r>
      <w:r w:rsidRPr="00FD6421">
        <w:t xml:space="preserve"> </w:t>
      </w:r>
      <w:r>
        <w:t xml:space="preserve">of research that scrutinizes the way we determine what is true and attempts to develop an understanding as to how we have created our enemies which allows us to produce fissures in the politically constructed dominant narratives that mobilize populations and justify war. It’s what allows us to prevent the acceptance of new Judith </w:t>
      </w:r>
      <w:proofErr w:type="spellStart"/>
      <w:r>
        <w:t>Miller’s</w:t>
      </w:r>
      <w:proofErr w:type="spellEnd"/>
      <w:r>
        <w:t xml:space="preserve"> who </w:t>
      </w:r>
      <w:r w:rsidRPr="00421F10">
        <w:t xml:space="preserve">justify their existence </w:t>
      </w:r>
      <w:r>
        <w:t xml:space="preserve">through creating </w:t>
      </w:r>
      <w:r>
        <w:rPr>
          <w:u w:val="single"/>
        </w:rPr>
        <w:t>political hype</w:t>
      </w:r>
      <w:r>
        <w:t xml:space="preserve"> and by playing into the hands of the government’s militaristic paradigm. </w:t>
      </w:r>
    </w:p>
    <w:p w14:paraId="1565B62F" w14:textId="77777777" w:rsidR="008F602C" w:rsidRPr="00DC7662" w:rsidRDefault="008F602C" w:rsidP="008F602C"/>
    <w:p w14:paraId="7A0AF054" w14:textId="77777777" w:rsidR="008F602C" w:rsidRDefault="008F602C" w:rsidP="008F602C">
      <w:pPr>
        <w:pStyle w:val="Heading4"/>
      </w:pPr>
      <w:r w:rsidRPr="00FD6421">
        <w:t xml:space="preserve">Second, the </w:t>
      </w:r>
      <w:r w:rsidRPr="00FD6421">
        <w:rPr>
          <w:u w:val="single"/>
        </w:rPr>
        <w:t>wake-up call</w:t>
      </w:r>
      <w:r w:rsidRPr="00FD6421">
        <w:t xml:space="preserve"> – voting neg is a refusal that forces them to reconsider their assumptions and confront their fantasies – that was framework. </w:t>
      </w:r>
    </w:p>
    <w:p w14:paraId="10B2BCC1" w14:textId="77777777" w:rsidR="008F602C" w:rsidRPr="00DC7662" w:rsidRDefault="008F602C" w:rsidP="008F602C"/>
    <w:p w14:paraId="340003DE" w14:textId="5BE8FC3E" w:rsidR="008F602C" w:rsidRDefault="008F602C" w:rsidP="008F602C">
      <w:pPr>
        <w:pStyle w:val="Heading4"/>
      </w:pPr>
      <w:r w:rsidRPr="00FD6421">
        <w:t xml:space="preserve">The alt </w:t>
      </w:r>
      <w:r>
        <w:t xml:space="preserve">solves the </w:t>
      </w:r>
      <w:proofErr w:type="gramStart"/>
      <w:r>
        <w:t>case, because</w:t>
      </w:r>
      <w:proofErr w:type="gramEnd"/>
      <w:r>
        <w:t xml:space="preserve"> it </w:t>
      </w:r>
      <w:r w:rsidRPr="00FD6421">
        <w:t>allows for a new political vocabulary to filter conflict</w:t>
      </w:r>
      <w:r>
        <w:t>. This allows us to recognize which creations are fabricated by paranoia and which are real, preventing us from succumbing to the root cause of endless conflict, and preventing all future wars. &lt;&lt;&lt;</w:t>
      </w:r>
      <w:r w:rsidRPr="007D6AB2">
        <w:rPr>
          <w:highlight w:val="green"/>
        </w:rPr>
        <w:t>contextualize</w:t>
      </w:r>
      <w:r>
        <w:t>&gt;&gt;&gt;</w:t>
      </w:r>
    </w:p>
    <w:p w14:paraId="1421B6CF" w14:textId="6C6EE655" w:rsidR="009706D9" w:rsidRDefault="009706D9" w:rsidP="009706D9"/>
    <w:p w14:paraId="7587417D" w14:textId="311E672E" w:rsidR="009706D9" w:rsidRDefault="009706D9" w:rsidP="009706D9">
      <w:r>
        <w:t>**they say 100% chance of warming – threat construction that culminates in extinction</w:t>
      </w:r>
    </w:p>
    <w:p w14:paraId="76692460" w14:textId="2CD7E365" w:rsidR="009706D9" w:rsidRDefault="009706D9" w:rsidP="009706D9">
      <w:r>
        <w:t xml:space="preserve">Inherently problematic </w:t>
      </w:r>
      <w:proofErr w:type="spellStart"/>
      <w:r>
        <w:t>bc</w:t>
      </w:r>
      <w:proofErr w:type="spellEnd"/>
      <w:r>
        <w:t xml:space="preserve"> belief that warming is terrible for extinction </w:t>
      </w:r>
      <w:r>
        <w:sym w:font="Wingdings" w:char="F0E0"/>
      </w:r>
      <w:r>
        <w:t xml:space="preserve"> </w:t>
      </w:r>
      <w:proofErr w:type="gramStart"/>
      <w:r>
        <w:t>actually makes</w:t>
      </w:r>
      <w:proofErr w:type="gramEnd"/>
      <w:r>
        <w:t xml:space="preserve"> it happen</w:t>
      </w:r>
    </w:p>
    <w:p w14:paraId="16DD98E9" w14:textId="77777777" w:rsidR="009706D9" w:rsidRPr="009706D9" w:rsidRDefault="009706D9" w:rsidP="009706D9"/>
    <w:p w14:paraId="68E7223E" w14:textId="77777777" w:rsidR="008F602C" w:rsidRPr="008F602C" w:rsidRDefault="008F602C" w:rsidP="008F602C"/>
    <w:p w14:paraId="44ADFD49" w14:textId="521F4537" w:rsidR="003261B2" w:rsidRDefault="003261B2" w:rsidP="003261B2">
      <w:pPr>
        <w:pStyle w:val="Heading2"/>
      </w:pPr>
      <w:r>
        <w:t>1</w:t>
      </w:r>
    </w:p>
    <w:p w14:paraId="59735AA6" w14:textId="15DEF97E" w:rsidR="00C51630" w:rsidRPr="002D4433" w:rsidRDefault="00C51630" w:rsidP="00C51630">
      <w:pPr>
        <w:pStyle w:val="Heading4"/>
      </w:pPr>
      <w:r w:rsidRPr="002D4433">
        <w:t>Counter Interpretation: the negative may read [</w:t>
      </w:r>
      <w:r>
        <w:t>1</w:t>
      </w:r>
      <w:r w:rsidRPr="002D4433">
        <w:t xml:space="preserve"> conditional advocac</w:t>
      </w:r>
      <w:r>
        <w:t>y</w:t>
      </w:r>
      <w:r w:rsidRPr="002D4433">
        <w:t xml:space="preserve">]. </w:t>
      </w:r>
    </w:p>
    <w:p w14:paraId="39697E34" w14:textId="77777777" w:rsidR="00C51630" w:rsidRPr="002D4433" w:rsidRDefault="00C51630" w:rsidP="00C51630"/>
    <w:p w14:paraId="1F1B59F3" w14:textId="77777777" w:rsidR="00C51630" w:rsidRPr="002D4433" w:rsidRDefault="00C51630" w:rsidP="00C51630">
      <w:pPr>
        <w:pStyle w:val="Heading4"/>
      </w:pPr>
      <w:r w:rsidRPr="002D4433">
        <w:t xml:space="preserve">Standards: </w:t>
      </w:r>
    </w:p>
    <w:p w14:paraId="77567692" w14:textId="77777777" w:rsidR="00C51630" w:rsidRPr="002D4433" w:rsidRDefault="00C51630" w:rsidP="00C51630">
      <w:pPr>
        <w:pStyle w:val="Heading4"/>
        <w:numPr>
          <w:ilvl w:val="0"/>
          <w:numId w:val="16"/>
        </w:numPr>
      </w:pPr>
      <w:r w:rsidRPr="002D4433">
        <w:t xml:space="preserve">Reciprocity: 1AR offense flips the time skew since they have 3 minutes collapse to 1 argument, so the neg needs to over-cover every 1AR response or they lose on it. Only condo solves – going for the least covered position ensures the neg can cover all the </w:t>
      </w:r>
      <w:proofErr w:type="spellStart"/>
      <w:r w:rsidRPr="002D4433">
        <w:t>aff</w:t>
      </w:r>
      <w:proofErr w:type="spellEnd"/>
      <w:r w:rsidRPr="002D4433">
        <w:t xml:space="preserve"> responses, but the </w:t>
      </w:r>
      <w:proofErr w:type="spellStart"/>
      <w:r w:rsidRPr="002D4433">
        <w:t>aff</w:t>
      </w:r>
      <w:proofErr w:type="spellEnd"/>
      <w:r w:rsidRPr="002D4433">
        <w:t xml:space="preserve"> can still collapse on 3 minutes to 1 response to equalize the 2NR collapse</w:t>
      </w:r>
    </w:p>
    <w:p w14:paraId="4B0FC130" w14:textId="77777777" w:rsidR="00C51630" w:rsidRPr="002D4433" w:rsidRDefault="00C51630" w:rsidP="00C51630">
      <w:pPr>
        <w:pStyle w:val="Heading4"/>
        <w:numPr>
          <w:ilvl w:val="0"/>
          <w:numId w:val="16"/>
        </w:numPr>
      </w:pPr>
      <w:r w:rsidRPr="002D4433">
        <w:t>Bre</w:t>
      </w:r>
      <w:r>
        <w:t>a</w:t>
      </w:r>
      <w:r w:rsidRPr="002D4433">
        <w:t xml:space="preserve">dth over depth: We need to test the </w:t>
      </w:r>
      <w:proofErr w:type="spellStart"/>
      <w:r w:rsidRPr="002D4433">
        <w:t>aff</w:t>
      </w:r>
      <w:proofErr w:type="spellEnd"/>
      <w:r w:rsidRPr="002D4433">
        <w:t xml:space="preserve"> from multiple angles because that’s key to real world education because policymakers test all viable options, and bre</w:t>
      </w:r>
      <w:r>
        <w:t>a</w:t>
      </w:r>
      <w:r w:rsidRPr="002D4433">
        <w:t xml:space="preserve">dth </w:t>
      </w:r>
    </w:p>
    <w:p w14:paraId="36733BE9" w14:textId="77777777" w:rsidR="00C51630" w:rsidRPr="002D4433" w:rsidRDefault="00C51630" w:rsidP="00C51630"/>
    <w:p w14:paraId="7DCE1B94" w14:textId="77777777" w:rsidR="00C51630" w:rsidRPr="002D4433" w:rsidRDefault="00C51630" w:rsidP="00C51630">
      <w:pPr>
        <w:pStyle w:val="Heading4"/>
      </w:pPr>
      <w:r w:rsidRPr="002D4433">
        <w:t>On their Standards:</w:t>
      </w:r>
    </w:p>
    <w:p w14:paraId="6704F6F9" w14:textId="77777777" w:rsidR="00C51630" w:rsidRPr="002D4433" w:rsidRDefault="00C51630" w:rsidP="00C51630">
      <w:pPr>
        <w:pStyle w:val="Heading4"/>
        <w:numPr>
          <w:ilvl w:val="0"/>
          <w:numId w:val="17"/>
        </w:numPr>
      </w:pPr>
      <w:r w:rsidRPr="002D4433">
        <w:t xml:space="preserve">There is no </w:t>
      </w:r>
      <w:proofErr w:type="spellStart"/>
      <w:r w:rsidRPr="002D4433">
        <w:t>strat</w:t>
      </w:r>
      <w:proofErr w:type="spellEnd"/>
      <w:r w:rsidRPr="002D4433">
        <w:t xml:space="preserve"> skew: the negative is equally disadvantaged because of 2ar collapse </w:t>
      </w:r>
    </w:p>
    <w:p w14:paraId="44839230" w14:textId="77777777" w:rsidR="00C51630" w:rsidRPr="002D4433" w:rsidRDefault="00C51630" w:rsidP="00C51630">
      <w:pPr>
        <w:pStyle w:val="Heading4"/>
        <w:numPr>
          <w:ilvl w:val="0"/>
          <w:numId w:val="17"/>
        </w:numPr>
      </w:pPr>
      <w:r w:rsidRPr="002D4433">
        <w:t xml:space="preserve">Depth of argument: The affirmative can also kick out of one or more of their advantages based on what the negative covers the most in the NC, so we do not hurt fairness. Education isn’t hurt either, because by responding to all my arguments you gain educational value and important debate skills in this round. The neg also gets education because they have researched and read multiple </w:t>
      </w:r>
      <w:proofErr w:type="gramStart"/>
      <w:r w:rsidRPr="002D4433">
        <w:t>counterplans, and</w:t>
      </w:r>
      <w:proofErr w:type="gramEnd"/>
      <w:r w:rsidRPr="002D4433">
        <w:t xml:space="preserve"> learning and deciding how to kick something has strategic value. </w:t>
      </w:r>
    </w:p>
    <w:p w14:paraId="068C0C37" w14:textId="77777777" w:rsidR="00C51630" w:rsidRPr="002D4433" w:rsidRDefault="00C51630" w:rsidP="00C51630">
      <w:pPr>
        <w:pStyle w:val="Heading4"/>
        <w:numPr>
          <w:ilvl w:val="0"/>
          <w:numId w:val="17"/>
        </w:numPr>
      </w:pPr>
      <w:r w:rsidRPr="002D4433">
        <w:t xml:space="preserve">Quality down: poor argument quality is necessary to test policymaking, this is the only way debaters can succeed and modify their arguments which improves education in the round. </w:t>
      </w:r>
    </w:p>
    <w:p w14:paraId="09020672" w14:textId="77777777" w:rsidR="00C53F9E" w:rsidRPr="00C53F9E" w:rsidRDefault="00C53F9E" w:rsidP="00C53F9E"/>
    <w:p w14:paraId="61DAC198" w14:textId="77777777" w:rsidR="003261B2" w:rsidRPr="001239E1" w:rsidRDefault="003261B2" w:rsidP="003261B2">
      <w:pPr>
        <w:pStyle w:val="Heading4"/>
      </w:pPr>
      <w:bookmarkStart w:id="0" w:name="_Hlk60957445"/>
      <w:r w:rsidRPr="001239E1">
        <w:t xml:space="preserve">Security is a psychological construct—the </w:t>
      </w:r>
      <w:proofErr w:type="spellStart"/>
      <w:r w:rsidRPr="001239E1">
        <w:t>aff’s</w:t>
      </w:r>
      <w:proofErr w:type="spellEnd"/>
      <w:r w:rsidRPr="001239E1">
        <w:t xml:space="preserve"> scenarios for conflict are products of paranoia only targeting the symptoms and project our violent impulses onto the other</w:t>
      </w:r>
      <w:r>
        <w:t>.</w:t>
      </w:r>
    </w:p>
    <w:p w14:paraId="2041C986" w14:textId="77777777" w:rsidR="003261B2" w:rsidRPr="00D0582A" w:rsidRDefault="003261B2" w:rsidP="003261B2">
      <w:bookmarkStart w:id="1" w:name="_Hlk60958520"/>
      <w:r w:rsidRPr="001239E1">
        <w:rPr>
          <w:rStyle w:val="Style13ptBold"/>
        </w:rPr>
        <w:t xml:space="preserve">Mack </w:t>
      </w:r>
      <w:r>
        <w:rPr>
          <w:rStyle w:val="Style13ptBold"/>
        </w:rPr>
        <w:t>‘</w:t>
      </w:r>
      <w:r w:rsidRPr="001239E1">
        <w:rPr>
          <w:rStyle w:val="Style13ptBold"/>
        </w:rPr>
        <w:t>91</w:t>
      </w:r>
      <w:r>
        <w:rPr>
          <w:rStyle w:val="Style13ptBold"/>
        </w:rPr>
        <w:t>*</w:t>
      </w:r>
      <w:r w:rsidRPr="001239E1">
        <w:t xml:space="preserve"> </w:t>
      </w:r>
      <w:r>
        <w:t>[John Mack (</w:t>
      </w:r>
      <w:r w:rsidRPr="00D0582A">
        <w:t>Doctor of Psychiatry and a professor at Harvard University</w:t>
      </w:r>
      <w:r>
        <w:t>),</w:t>
      </w:r>
      <w:r w:rsidRPr="00D0582A">
        <w:t xml:space="preserve"> “The Enemy System</w:t>
      </w:r>
      <w:r>
        <w:t>,</w:t>
      </w:r>
      <w:r w:rsidRPr="00D0582A">
        <w:t xml:space="preserve">” </w:t>
      </w:r>
      <w:hyperlink r:id="rId10" w:history="1">
        <w:r w:rsidRPr="00824809">
          <w:rPr>
            <w:rStyle w:val="Hyperlink"/>
          </w:rPr>
          <w:t>http://www.johnemackinstitute.org/eJournal/article.asp?id=23</w:t>
        </w:r>
      </w:hyperlink>
      <w:r w:rsidRPr="00D0582A">
        <w:t>)</w:t>
      </w:r>
      <w:r>
        <w:t xml:space="preserve"> </w:t>
      </w:r>
      <w:r w:rsidRPr="00D0582A">
        <w:t>*Gender modified</w:t>
      </w:r>
    </w:p>
    <w:p w14:paraId="16DCE356" w14:textId="77777777" w:rsidR="003261B2" w:rsidRDefault="003261B2" w:rsidP="003261B2">
      <w:pPr>
        <w:pStyle w:val="Card"/>
        <w:jc w:val="both"/>
        <w:rPr>
          <w:rFonts w:ascii="Georgia" w:hAnsi="Georgia"/>
          <w:sz w:val="12"/>
        </w:rPr>
      </w:pPr>
      <w:r w:rsidRPr="007D6AB2">
        <w:rPr>
          <w:rStyle w:val="Emphasis"/>
          <w:highlight w:val="green"/>
        </w:rPr>
        <w:t>The threat of nuclear annihilation</w:t>
      </w:r>
      <w:r w:rsidRPr="001239E1">
        <w:rPr>
          <w:rFonts w:ascii="Georgia" w:hAnsi="Georgia"/>
          <w:sz w:val="12"/>
        </w:rPr>
        <w:t xml:space="preserve"> has </w:t>
      </w:r>
      <w:r w:rsidRPr="007D6AB2">
        <w:rPr>
          <w:rStyle w:val="Emphasis"/>
          <w:highlight w:val="green"/>
        </w:rPr>
        <w:t>stimulated us to</w:t>
      </w:r>
      <w:r w:rsidRPr="001239E1">
        <w:rPr>
          <w:rFonts w:ascii="Georgia" w:hAnsi="Georgia"/>
          <w:sz w:val="12"/>
        </w:rPr>
        <w:t xml:space="preserve"> try to </w:t>
      </w:r>
      <w:r w:rsidRPr="007D6AB2">
        <w:rPr>
          <w:rStyle w:val="Emphasis"/>
          <w:highlight w:val="green"/>
        </w:rPr>
        <w:t>understand</w:t>
      </w:r>
      <w:r w:rsidRPr="00D0582A">
        <w:rPr>
          <w:rStyle w:val="Emphasis"/>
        </w:rPr>
        <w:t xml:space="preserve"> </w:t>
      </w:r>
      <w:r w:rsidRPr="007D6AB2">
        <w:rPr>
          <w:rStyle w:val="Emphasis"/>
          <w:highlight w:val="green"/>
        </w:rPr>
        <w:t>what</w:t>
      </w:r>
      <w:r w:rsidRPr="00D0582A">
        <w:rPr>
          <w:rStyle w:val="Emphasis"/>
        </w:rPr>
        <w:t xml:space="preserve"> it is about (hu)mankind that </w:t>
      </w:r>
      <w:r w:rsidRPr="007D6AB2">
        <w:rPr>
          <w:rStyle w:val="Emphasis"/>
          <w:highlight w:val="green"/>
        </w:rPr>
        <w:t xml:space="preserve">has led to </w:t>
      </w:r>
      <w:r w:rsidRPr="00D0582A">
        <w:rPr>
          <w:rStyle w:val="Emphasis"/>
        </w:rPr>
        <w:t xml:space="preserve">such </w:t>
      </w:r>
      <w:r w:rsidRPr="007D6AB2">
        <w:rPr>
          <w:rStyle w:val="Emphasis"/>
          <w:highlight w:val="green"/>
        </w:rPr>
        <w:t>self-destroying behavior</w:t>
      </w:r>
      <w:r w:rsidRPr="00D0582A">
        <w:rPr>
          <w:rStyle w:val="Emphasis"/>
        </w:rPr>
        <w:t>. Central to this</w:t>
      </w:r>
      <w:r w:rsidRPr="001239E1">
        <w:rPr>
          <w:rFonts w:ascii="Georgia" w:hAnsi="Georgia"/>
          <w:sz w:val="12"/>
        </w:rPr>
        <w:t xml:space="preserve"> inquiry </w:t>
      </w:r>
      <w:r w:rsidRPr="00D0582A">
        <w:rPr>
          <w:rStyle w:val="Emphasis"/>
        </w:rPr>
        <w:t xml:space="preserve">is an exploration of the adversarial relationships between ethnic or national groups. It is out of such enmities that war, including nuclear war </w:t>
      </w:r>
      <w:r w:rsidRPr="001239E1">
        <w:rPr>
          <w:rFonts w:ascii="Georgia" w:hAnsi="Georgia"/>
          <w:sz w:val="12"/>
        </w:rPr>
        <w:t xml:space="preserve">should it occur, </w:t>
      </w:r>
      <w:r w:rsidRPr="00D0582A">
        <w:rPr>
          <w:rStyle w:val="Emphasis"/>
        </w:rPr>
        <w:t>has always arisen. Enmity</w:t>
      </w:r>
      <w:r w:rsidRPr="001239E1">
        <w:rPr>
          <w:rFonts w:ascii="Georgia" w:hAnsi="Georgia"/>
          <w:sz w:val="12"/>
        </w:rPr>
        <w:t xml:space="preserve"> between groups of people </w:t>
      </w:r>
      <w:r w:rsidRPr="00D0582A">
        <w:rPr>
          <w:rStyle w:val="Emphasis"/>
        </w:rPr>
        <w:t>stems from the interaction of psychological</w:t>
      </w:r>
      <w:r w:rsidRPr="001239E1">
        <w:rPr>
          <w:rFonts w:ascii="Georgia" w:hAnsi="Georgia"/>
          <w:sz w:val="12"/>
        </w:rPr>
        <w:t xml:space="preserve">, economic, and cultural </w:t>
      </w:r>
      <w:r w:rsidRPr="00D0582A">
        <w:rPr>
          <w:rStyle w:val="Emphasis"/>
        </w:rPr>
        <w:t>elements. These include fear and hostility</w:t>
      </w:r>
      <w:r w:rsidRPr="001239E1">
        <w:rPr>
          <w:rFonts w:ascii="Georgia" w:hAnsi="Georgia"/>
          <w:sz w:val="12"/>
        </w:rPr>
        <w:t xml:space="preserve"> (which are often closely related), </w:t>
      </w:r>
      <w:r w:rsidRPr="00D0582A">
        <w:rPr>
          <w:rStyle w:val="Emphasis"/>
        </w:rPr>
        <w:t xml:space="preserve">competition over perceived scarce resources,[3] the need for individuals to identify with a large group </w:t>
      </w:r>
      <w:r w:rsidRPr="001239E1">
        <w:rPr>
          <w:rFonts w:ascii="Georgia" w:hAnsi="Georgia"/>
          <w:sz w:val="12"/>
        </w:rPr>
        <w:t xml:space="preserve">or cause,[4] </w:t>
      </w:r>
      <w:r w:rsidRPr="00D0582A">
        <w:rPr>
          <w:rStyle w:val="Emphasis"/>
        </w:rPr>
        <w:t>a tendency to disclaim</w:t>
      </w:r>
      <w:r w:rsidRPr="001239E1">
        <w:rPr>
          <w:rFonts w:ascii="Georgia" w:hAnsi="Georgia"/>
          <w:sz w:val="12"/>
        </w:rPr>
        <w:t xml:space="preserve"> and assign </w:t>
      </w:r>
      <w:r w:rsidRPr="00D0582A">
        <w:rPr>
          <w:rStyle w:val="Emphasis"/>
        </w:rPr>
        <w:t>elsewhere responsibility for unwelcome impulses</w:t>
      </w:r>
      <w:r w:rsidRPr="001239E1">
        <w:rPr>
          <w:rFonts w:ascii="Georgia" w:hAnsi="Georgia"/>
          <w:sz w:val="12"/>
        </w:rPr>
        <w:t xml:space="preserve"> and intentions, </w:t>
      </w:r>
      <w:r w:rsidRPr="00D0582A">
        <w:rPr>
          <w:rStyle w:val="Emphasis"/>
        </w:rPr>
        <w:t>and a peculiar susceptibility to emotional manipulation</w:t>
      </w:r>
      <w:r w:rsidRPr="001239E1">
        <w:rPr>
          <w:rFonts w:ascii="Georgia" w:hAnsi="Georgia"/>
          <w:sz w:val="12"/>
        </w:rPr>
        <w:t xml:space="preserve"> by leaders who play upon our more savage inclinations in the name of national security or the national interest. </w:t>
      </w:r>
      <w:r w:rsidRPr="00D0582A">
        <w:rPr>
          <w:rStyle w:val="Emphasis"/>
        </w:rPr>
        <w:t xml:space="preserve">A full </w:t>
      </w:r>
      <w:r w:rsidRPr="007D6AB2">
        <w:rPr>
          <w:rStyle w:val="Emphasis"/>
          <w:highlight w:val="green"/>
        </w:rPr>
        <w:t>understanding</w:t>
      </w:r>
      <w:r w:rsidRPr="00D0582A">
        <w:rPr>
          <w:rStyle w:val="Emphasis"/>
        </w:rPr>
        <w:t xml:space="preserve"> of </w:t>
      </w:r>
      <w:r w:rsidRPr="007D6AB2">
        <w:rPr>
          <w:rStyle w:val="Emphasis"/>
          <w:highlight w:val="green"/>
        </w:rPr>
        <w:t>the "enemy system"</w:t>
      </w:r>
      <w:r w:rsidRPr="00D0582A">
        <w:rPr>
          <w:rStyle w:val="Emphasis"/>
        </w:rPr>
        <w:t xml:space="preserve">[3] </w:t>
      </w:r>
      <w:r w:rsidRPr="007D6AB2">
        <w:rPr>
          <w:rStyle w:val="Emphasis"/>
          <w:highlight w:val="green"/>
        </w:rPr>
        <w:t xml:space="preserve">requires </w:t>
      </w:r>
      <w:r w:rsidRPr="00D0582A">
        <w:rPr>
          <w:rStyle w:val="Emphasis"/>
        </w:rPr>
        <w:t>insights from</w:t>
      </w:r>
      <w:r w:rsidRPr="001239E1">
        <w:rPr>
          <w:rFonts w:ascii="Georgia" w:hAnsi="Georgia"/>
          <w:sz w:val="12"/>
        </w:rPr>
        <w:t xml:space="preserve"> many </w:t>
      </w:r>
      <w:proofErr w:type="spellStart"/>
      <w:r w:rsidRPr="001239E1">
        <w:rPr>
          <w:rFonts w:ascii="Georgia" w:hAnsi="Georgia"/>
          <w:sz w:val="12"/>
        </w:rPr>
        <w:t>specialities</w:t>
      </w:r>
      <w:proofErr w:type="spellEnd"/>
      <w:r w:rsidRPr="001239E1">
        <w:rPr>
          <w:rFonts w:ascii="Georgia" w:hAnsi="Georgia"/>
          <w:sz w:val="12"/>
        </w:rPr>
        <w:t xml:space="preserve">, including </w:t>
      </w:r>
      <w:r w:rsidRPr="007D6AB2">
        <w:rPr>
          <w:rStyle w:val="Emphasis"/>
          <w:highlight w:val="green"/>
        </w:rPr>
        <w:t>psychology</w:t>
      </w:r>
      <w:r w:rsidRPr="001239E1">
        <w:rPr>
          <w:rFonts w:ascii="Georgia" w:hAnsi="Georgia"/>
          <w:sz w:val="12"/>
        </w:rPr>
        <w:t xml:space="preserve">, anthropology, history, political science, and the humanities. In their statement on </w:t>
      </w:r>
      <w:proofErr w:type="gramStart"/>
      <w:r w:rsidRPr="001239E1">
        <w:rPr>
          <w:rFonts w:ascii="Georgia" w:hAnsi="Georgia"/>
          <w:sz w:val="12"/>
        </w:rPr>
        <w:t>violence[</w:t>
      </w:r>
      <w:proofErr w:type="gramEnd"/>
      <w:r w:rsidRPr="001239E1">
        <w:rPr>
          <w:rFonts w:ascii="Georgia" w:hAnsi="Georgia"/>
          <w:sz w:val="12"/>
        </w:rPr>
        <w:t xml:space="preserve">5] twenty </w:t>
      </w:r>
      <w:r w:rsidRPr="00D0582A">
        <w:rPr>
          <w:rStyle w:val="Emphasis"/>
        </w:rPr>
        <w:t xml:space="preserve">social and behavioral </w:t>
      </w:r>
      <w:r w:rsidRPr="007D6AB2">
        <w:rPr>
          <w:rStyle w:val="Emphasis"/>
          <w:highlight w:val="green"/>
        </w:rPr>
        <w:t>scientists</w:t>
      </w:r>
      <w:r w:rsidRPr="001239E1">
        <w:rPr>
          <w:rFonts w:ascii="Georgia" w:hAnsi="Georgia"/>
          <w:sz w:val="12"/>
        </w:rPr>
        <w:t xml:space="preserve">, who met in Seville, Spain, to examine the roots of war, </w:t>
      </w:r>
      <w:r w:rsidRPr="007D6AB2">
        <w:rPr>
          <w:rStyle w:val="Emphasis"/>
          <w:highlight w:val="green"/>
        </w:rPr>
        <w:t>declared</w:t>
      </w:r>
      <w:r w:rsidRPr="00D0582A">
        <w:rPr>
          <w:rStyle w:val="Emphasis"/>
        </w:rPr>
        <w:t xml:space="preserve"> that </w:t>
      </w:r>
      <w:r w:rsidRPr="007D6AB2">
        <w:rPr>
          <w:rStyle w:val="Emphasis"/>
          <w:highlight w:val="green"/>
        </w:rPr>
        <w:t>there was no scientific basis for</w:t>
      </w:r>
      <w:r w:rsidRPr="00D0582A">
        <w:rPr>
          <w:rStyle w:val="Emphasis"/>
        </w:rPr>
        <w:t xml:space="preserve"> </w:t>
      </w:r>
      <w:r w:rsidRPr="007D6AB2">
        <w:rPr>
          <w:rStyle w:val="Emphasis"/>
          <w:highlight w:val="green"/>
        </w:rPr>
        <w:t>regarding (hu)man(s) as</w:t>
      </w:r>
      <w:r w:rsidRPr="00D0582A">
        <w:rPr>
          <w:rStyle w:val="Emphasis"/>
        </w:rPr>
        <w:t xml:space="preserve"> an innately </w:t>
      </w:r>
      <w:r w:rsidRPr="007D6AB2">
        <w:rPr>
          <w:rStyle w:val="Emphasis"/>
          <w:highlight w:val="green"/>
        </w:rPr>
        <w:t>aggressive</w:t>
      </w:r>
      <w:r w:rsidRPr="001239E1">
        <w:rPr>
          <w:rFonts w:ascii="Georgia" w:hAnsi="Georgia"/>
          <w:sz w:val="12"/>
        </w:rPr>
        <w:t xml:space="preserve"> animal, </w:t>
      </w:r>
      <w:r w:rsidRPr="00D0582A">
        <w:rPr>
          <w:rStyle w:val="Emphasis"/>
        </w:rPr>
        <w:t>inevitably committed to war</w:t>
      </w:r>
      <w:r w:rsidRPr="001239E1">
        <w:rPr>
          <w:rFonts w:ascii="Georgia" w:hAnsi="Georgia"/>
          <w:sz w:val="12"/>
        </w:rPr>
        <w:t xml:space="preserve">. The Seville statement implies that </w:t>
      </w:r>
      <w:r w:rsidRPr="007D6AB2">
        <w:rPr>
          <w:rStyle w:val="Emphasis"/>
          <w:highlight w:val="green"/>
        </w:rPr>
        <w:t>we have real choices</w:t>
      </w:r>
      <w:r w:rsidRPr="001239E1">
        <w:rPr>
          <w:rFonts w:ascii="Georgia" w:hAnsi="Georgia"/>
          <w:sz w:val="12"/>
        </w:rPr>
        <w:t xml:space="preserve">. It also points to a hopeful paradox of the nuclear age: </w:t>
      </w:r>
      <w:r w:rsidRPr="00D0582A">
        <w:rPr>
          <w:rStyle w:val="Emphasis"/>
        </w:rPr>
        <w:t>threat of nuclear war may have provoked our capacity for fear-driven polarization but at the same time it has inspired unprecedented efforts towards cooperation and settlement of differences without violence</w:t>
      </w:r>
      <w:r w:rsidRPr="001239E1">
        <w:rPr>
          <w:rStyle w:val="underline"/>
          <w:rFonts w:eastAsia="Calibri"/>
        </w:rPr>
        <w:t>.</w:t>
      </w:r>
      <w:r w:rsidRPr="001239E1">
        <w:rPr>
          <w:rFonts w:ascii="Georgia" w:hAnsi="Georgia"/>
          <w:sz w:val="12"/>
        </w:rPr>
        <w:t xml:space="preserve"> The Real and the Created Enemy </w:t>
      </w:r>
      <w:r w:rsidRPr="007D6AB2">
        <w:rPr>
          <w:rStyle w:val="Emphasis"/>
          <w:highlight w:val="green"/>
        </w:rPr>
        <w:t xml:space="preserve">Attempts to explore </w:t>
      </w:r>
      <w:r w:rsidRPr="00D0582A">
        <w:rPr>
          <w:rStyle w:val="Emphasis"/>
        </w:rPr>
        <w:t xml:space="preserve">the </w:t>
      </w:r>
      <w:r w:rsidRPr="007D6AB2">
        <w:rPr>
          <w:rStyle w:val="Emphasis"/>
          <w:highlight w:val="green"/>
        </w:rPr>
        <w:t xml:space="preserve">psychological roots </w:t>
      </w:r>
      <w:r w:rsidRPr="00D0582A">
        <w:rPr>
          <w:rStyle w:val="Emphasis"/>
        </w:rPr>
        <w:t xml:space="preserve">of enmity </w:t>
      </w:r>
      <w:r w:rsidRPr="007D6AB2">
        <w:rPr>
          <w:rStyle w:val="Emphasis"/>
          <w:highlight w:val="green"/>
        </w:rPr>
        <w:t>are</w:t>
      </w:r>
      <w:r w:rsidRPr="00D0582A">
        <w:rPr>
          <w:rStyle w:val="Emphasis"/>
        </w:rPr>
        <w:t xml:space="preserve"> frequently </w:t>
      </w:r>
      <w:r w:rsidRPr="007D6AB2">
        <w:rPr>
          <w:rStyle w:val="Emphasis"/>
          <w:highlight w:val="green"/>
        </w:rPr>
        <w:t>met with</w:t>
      </w:r>
      <w:r w:rsidRPr="00D0582A">
        <w:rPr>
          <w:rStyle w:val="Emphasis"/>
        </w:rPr>
        <w:t xml:space="preserve"> responses on the following lines: "I can accept psychological explanations of things, </w:t>
      </w:r>
      <w:r w:rsidRPr="007D6AB2">
        <w:rPr>
          <w:rStyle w:val="Emphasis"/>
          <w:highlight w:val="green"/>
        </w:rPr>
        <w:t>but my enemy is real</w:t>
      </w:r>
      <w:r w:rsidRPr="00D0582A">
        <w:rPr>
          <w:rStyle w:val="Emphasis"/>
        </w:rPr>
        <w:t>. The Russians</w:t>
      </w:r>
      <w:r w:rsidRPr="001239E1">
        <w:rPr>
          <w:rFonts w:ascii="Georgia" w:hAnsi="Georgia"/>
          <w:sz w:val="12"/>
        </w:rPr>
        <w:t xml:space="preserve"> [or Germans, Arabs, Israelis, Americans] </w:t>
      </w:r>
      <w:r w:rsidRPr="00D0582A">
        <w:rPr>
          <w:rStyle w:val="Emphasis"/>
        </w:rPr>
        <w:t>are armed, threaten us, and intend us harm</w:t>
      </w:r>
      <w:r w:rsidRPr="001239E1">
        <w:rPr>
          <w:rFonts w:ascii="Georgia" w:hAnsi="Georgia"/>
          <w:sz w:val="12"/>
        </w:rPr>
        <w:t xml:space="preserve">. Furthermore, </w:t>
      </w:r>
      <w:r w:rsidRPr="00D0582A">
        <w:rPr>
          <w:rStyle w:val="Emphasis"/>
        </w:rPr>
        <w:t>there are real differences between us and our national interests, such as competition over oil, land, or other scarce resources, and genuine conflicts of values between our</w:t>
      </w:r>
      <w:r w:rsidRPr="001239E1">
        <w:rPr>
          <w:rFonts w:ascii="Georgia" w:hAnsi="Georgia"/>
          <w:u w:val="single"/>
        </w:rPr>
        <w:t xml:space="preserve"> </w:t>
      </w:r>
      <w:r w:rsidRPr="001239E1">
        <w:rPr>
          <w:rFonts w:ascii="Georgia" w:hAnsi="Georgia"/>
          <w:sz w:val="12"/>
        </w:rPr>
        <w:t>two</w:t>
      </w:r>
      <w:r w:rsidRPr="001239E1">
        <w:rPr>
          <w:rFonts w:ascii="Georgia" w:hAnsi="Georgia"/>
          <w:u w:val="single"/>
        </w:rPr>
        <w:t xml:space="preserve"> </w:t>
      </w:r>
      <w:r w:rsidRPr="00D0582A">
        <w:rPr>
          <w:rStyle w:val="Emphasis"/>
        </w:rPr>
        <w:t xml:space="preserve">nations. It is essential that we be strong and maintain a balance or superiority of military and political power, lest the other side take advantage of our weakness". </w:t>
      </w:r>
      <w:r w:rsidRPr="007D6AB2">
        <w:rPr>
          <w:rStyle w:val="Emphasis"/>
          <w:highlight w:val="green"/>
        </w:rPr>
        <w:t>This</w:t>
      </w:r>
      <w:r w:rsidRPr="001239E1">
        <w:rPr>
          <w:rFonts w:ascii="Georgia" w:hAnsi="Georgia"/>
          <w:sz w:val="12"/>
        </w:rPr>
        <w:t xml:space="preserve"> argument </w:t>
      </w:r>
      <w:r w:rsidRPr="007D6AB2">
        <w:rPr>
          <w:rStyle w:val="Emphasis"/>
          <w:highlight w:val="green"/>
        </w:rPr>
        <w:t>does not address</w:t>
      </w:r>
      <w:r w:rsidRPr="00D0582A">
        <w:rPr>
          <w:rStyle w:val="Emphasis"/>
        </w:rPr>
        <w:t xml:space="preserve"> the distinction between the</w:t>
      </w:r>
      <w:r w:rsidRPr="001239E1">
        <w:rPr>
          <w:rFonts w:ascii="Georgia" w:hAnsi="Georgia"/>
          <w:sz w:val="12"/>
        </w:rPr>
        <w:t xml:space="preserve"> enemy </w:t>
      </w:r>
      <w:r w:rsidRPr="001239E1">
        <w:rPr>
          <w:rStyle w:val="underline"/>
          <w:rFonts w:eastAsia="Calibri"/>
        </w:rPr>
        <w:t xml:space="preserve">threat and </w:t>
      </w:r>
      <w:r w:rsidRPr="007D6AB2">
        <w:rPr>
          <w:rStyle w:val="Emphasis"/>
          <w:highlight w:val="green"/>
        </w:rPr>
        <w:t xml:space="preserve">one's </w:t>
      </w:r>
      <w:r w:rsidRPr="001239E1">
        <w:rPr>
          <w:rStyle w:val="Emphasis"/>
        </w:rPr>
        <w:t xml:space="preserve">own </w:t>
      </w:r>
      <w:r w:rsidRPr="007D6AB2">
        <w:rPr>
          <w:rStyle w:val="Emphasis"/>
          <w:highlight w:val="green"/>
        </w:rPr>
        <w:t>contribution to that threat</w:t>
      </w:r>
      <w:r w:rsidRPr="001239E1">
        <w:rPr>
          <w:rFonts w:ascii="Georgia" w:hAnsi="Georgia"/>
          <w:sz w:val="12"/>
        </w:rPr>
        <w:t xml:space="preserve">-by distortions of perception, provocative words, and actions. In short, </w:t>
      </w:r>
      <w:r w:rsidRPr="00D0582A">
        <w:rPr>
          <w:rStyle w:val="Emphasis"/>
        </w:rPr>
        <w:t xml:space="preserve">the enemy is real, but </w:t>
      </w:r>
      <w:r w:rsidRPr="007D6AB2">
        <w:rPr>
          <w:rStyle w:val="Emphasis"/>
          <w:highlight w:val="green"/>
        </w:rPr>
        <w:t>we have not learned</w:t>
      </w:r>
      <w:r w:rsidRPr="00D0582A">
        <w:rPr>
          <w:rStyle w:val="Emphasis"/>
        </w:rPr>
        <w:t xml:space="preserve"> to understand </w:t>
      </w:r>
      <w:r w:rsidRPr="007D6AB2">
        <w:rPr>
          <w:rStyle w:val="Emphasis"/>
          <w:highlight w:val="green"/>
        </w:rPr>
        <w:t xml:space="preserve">how we </w:t>
      </w:r>
      <w:r w:rsidRPr="00D0582A">
        <w:rPr>
          <w:rStyle w:val="Emphasis"/>
        </w:rPr>
        <w:t xml:space="preserve">have </w:t>
      </w:r>
      <w:r w:rsidRPr="007D6AB2">
        <w:rPr>
          <w:rStyle w:val="Emphasis"/>
          <w:highlight w:val="green"/>
        </w:rPr>
        <w:t>created that enemy,</w:t>
      </w:r>
      <w:r w:rsidRPr="00D0582A">
        <w:rPr>
          <w:rStyle w:val="Emphasis"/>
        </w:rPr>
        <w:t xml:space="preserve"> or how the threatening image we hold of the enemy relates to its actual intentions. "</w:t>
      </w:r>
      <w:r w:rsidRPr="007D6AB2">
        <w:rPr>
          <w:rStyle w:val="Emphasis"/>
          <w:highlight w:val="green"/>
        </w:rPr>
        <w:t>We never see our enemy's motives</w:t>
      </w:r>
      <w:r w:rsidRPr="001239E1">
        <w:rPr>
          <w:rFonts w:ascii="Georgia" w:hAnsi="Georgia"/>
          <w:sz w:val="12"/>
        </w:rPr>
        <w:t xml:space="preserve"> and we never labor to assess his will, </w:t>
      </w:r>
      <w:r w:rsidRPr="007D6AB2">
        <w:rPr>
          <w:rStyle w:val="Emphasis"/>
          <w:highlight w:val="green"/>
        </w:rPr>
        <w:t>with</w:t>
      </w:r>
      <w:r w:rsidRPr="001239E1">
        <w:rPr>
          <w:rStyle w:val="underline"/>
          <w:rFonts w:eastAsia="Calibri"/>
        </w:rPr>
        <w:t xml:space="preserve"> </w:t>
      </w:r>
      <w:r w:rsidRPr="001239E1">
        <w:rPr>
          <w:rStyle w:val="Emphasis"/>
        </w:rPr>
        <w:t xml:space="preserve">anything approaching </w:t>
      </w:r>
      <w:r w:rsidRPr="007D6AB2">
        <w:rPr>
          <w:rStyle w:val="Emphasis"/>
          <w:highlight w:val="green"/>
        </w:rPr>
        <w:t>objectivity</w:t>
      </w:r>
      <w:r w:rsidRPr="001239E1">
        <w:rPr>
          <w:rFonts w:ascii="Georgia" w:hAnsi="Georgia"/>
          <w:sz w:val="12"/>
        </w:rPr>
        <w:t xml:space="preserve">".[6] Individuals may have little to do with the choice of national enemies. Most Americans, for example, know only what has been reported in the mass media about the Soviet Union. </w:t>
      </w:r>
      <w:r w:rsidRPr="00D0582A">
        <w:rPr>
          <w:rStyle w:val="Emphasis"/>
        </w:rPr>
        <w:t>We are largely unaware of the forces that operate within our institutions, affecting the thinking of our leaders and ourselves, and which determine how the Soviet Union will be represented to us</w:t>
      </w:r>
      <w:r w:rsidRPr="001239E1">
        <w:rPr>
          <w:rFonts w:ascii="Georgia" w:hAnsi="Georgia"/>
          <w:sz w:val="12"/>
        </w:rPr>
        <w:t xml:space="preserve">. Ill-will and a desire for revenge are transmitted from one generation to another, and </w:t>
      </w:r>
      <w:r w:rsidRPr="007D6AB2">
        <w:rPr>
          <w:rStyle w:val="Emphasis"/>
          <w:highlight w:val="green"/>
        </w:rPr>
        <w:t>we are not taught to think critically about how</w:t>
      </w:r>
      <w:r w:rsidRPr="001239E1">
        <w:rPr>
          <w:rStyle w:val="underline"/>
          <w:rFonts w:eastAsia="Calibri"/>
        </w:rPr>
        <w:t xml:space="preserve"> </w:t>
      </w:r>
      <w:r w:rsidRPr="001239E1">
        <w:rPr>
          <w:rStyle w:val="Emphasis"/>
        </w:rPr>
        <w:t xml:space="preserve">our assigned </w:t>
      </w:r>
      <w:r w:rsidRPr="007D6AB2">
        <w:rPr>
          <w:rStyle w:val="Emphasis"/>
          <w:highlight w:val="green"/>
        </w:rPr>
        <w:t>enemies are selected</w:t>
      </w:r>
      <w:r w:rsidRPr="001239E1">
        <w:rPr>
          <w:rStyle w:val="Emphasis"/>
        </w:rPr>
        <w:t xml:space="preserve"> for us. </w:t>
      </w:r>
      <w:r w:rsidRPr="001239E1">
        <w:rPr>
          <w:rFonts w:ascii="Georgia" w:hAnsi="Georgia"/>
          <w:sz w:val="12"/>
        </w:rPr>
        <w:t xml:space="preserve">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As Israeli sociologist </w:t>
      </w:r>
      <w:proofErr w:type="spellStart"/>
      <w:r w:rsidRPr="001239E1">
        <w:rPr>
          <w:rFonts w:ascii="Georgia" w:hAnsi="Georgia"/>
          <w:sz w:val="12"/>
        </w:rPr>
        <w:t>Alouph</w:t>
      </w:r>
      <w:proofErr w:type="spellEnd"/>
      <w:r w:rsidRPr="001239E1">
        <w:rPr>
          <w:rFonts w:ascii="Georgia" w:hAnsi="Georgia"/>
          <w:sz w:val="12"/>
        </w:rPr>
        <w:t xml:space="preserve"> </w:t>
      </w:r>
      <w:proofErr w:type="spellStart"/>
      <w:r w:rsidRPr="001239E1">
        <w:rPr>
          <w:rFonts w:ascii="Georgia" w:hAnsi="Georgia"/>
          <w:sz w:val="12"/>
        </w:rPr>
        <w:t>Haveran</w:t>
      </w:r>
      <w:proofErr w:type="spellEnd"/>
      <w:r w:rsidRPr="001239E1">
        <w:rPr>
          <w:rFonts w:ascii="Georgia" w:hAnsi="Georgia"/>
          <w:sz w:val="12"/>
        </w:rPr>
        <w:t xml:space="preserve"> has said, </w:t>
      </w:r>
      <w:r w:rsidRPr="00D0582A">
        <w:rPr>
          <w:rStyle w:val="Emphasis"/>
        </w:rPr>
        <w:t xml:space="preserve">in times of conflict between nations </w:t>
      </w:r>
      <w:r w:rsidRPr="007D6AB2">
        <w:rPr>
          <w:rStyle w:val="Emphasis"/>
          <w:highlight w:val="green"/>
        </w:rPr>
        <w:t>historical accuracy is the first victim</w:t>
      </w:r>
      <w:r w:rsidRPr="00D0582A">
        <w:rPr>
          <w:rStyle w:val="Emphasis"/>
        </w:rPr>
        <w:t>.</w:t>
      </w:r>
      <w:r w:rsidRPr="001239E1">
        <w:rPr>
          <w:rStyle w:val="underline"/>
          <w:rFonts w:eastAsia="Calibri"/>
        </w:rPr>
        <w:t xml:space="preserve">[8] </w:t>
      </w:r>
      <w:r w:rsidRPr="001239E1">
        <w:rPr>
          <w:rFonts w:ascii="Georgia" w:hAnsi="Georgia"/>
          <w:sz w:val="12"/>
        </w:rPr>
        <w:t>The Image of the Enemy and How We Sustain It Vietnam veteran William Broyles wrote: "</w:t>
      </w:r>
      <w:r w:rsidRPr="007D6AB2">
        <w:rPr>
          <w:rStyle w:val="Emphasis"/>
          <w:highlight w:val="green"/>
        </w:rPr>
        <w:t>War begins in the mind</w:t>
      </w:r>
      <w:r w:rsidRPr="001239E1">
        <w:rPr>
          <w:rStyle w:val="Emphasis"/>
        </w:rPr>
        <w:t>, with the idea of the enemy</w:t>
      </w:r>
      <w:r w:rsidRPr="001239E1">
        <w:rPr>
          <w:rFonts w:ascii="Georgia" w:hAnsi="Georgia"/>
          <w:sz w:val="12"/>
        </w:rPr>
        <w:t xml:space="preserve">."[9] But </w:t>
      </w:r>
      <w:r w:rsidRPr="00D0582A">
        <w:rPr>
          <w:rStyle w:val="Emphasis"/>
        </w:rPr>
        <w:t>to sustain that idea</w:t>
      </w:r>
      <w:r w:rsidRPr="001239E1">
        <w:rPr>
          <w:rFonts w:ascii="Georgia" w:hAnsi="Georgia"/>
          <w:sz w:val="12"/>
        </w:rPr>
        <w:t xml:space="preserve"> in war and peacetime </w:t>
      </w:r>
      <w:r w:rsidRPr="00D0582A">
        <w:rPr>
          <w:rStyle w:val="Emphasis"/>
        </w:rPr>
        <w:t>a nation's leaders must maintain public support for the massive expenditures that are required. Studies of enmity have revealed susceptibilities</w:t>
      </w:r>
      <w:r w:rsidRPr="001239E1">
        <w:rPr>
          <w:rFonts w:ascii="Georgia" w:hAnsi="Georgia"/>
          <w:sz w:val="12"/>
        </w:rPr>
        <w:t xml:space="preserve">, though not necessarily recognized as such by the governing elites that provide raw material </w:t>
      </w:r>
      <w:r w:rsidRPr="00D0582A">
        <w:rPr>
          <w:rStyle w:val="Emphasis"/>
        </w:rPr>
        <w:t xml:space="preserve">upon which the leaders may draw to sustain the image of an </w:t>
      </w:r>
      <w:proofErr w:type="gramStart"/>
      <w:r w:rsidRPr="00D0582A">
        <w:rPr>
          <w:rStyle w:val="Emphasis"/>
        </w:rPr>
        <w:t>enemy.[</w:t>
      </w:r>
      <w:proofErr w:type="gramEnd"/>
      <w:r w:rsidRPr="00D0582A">
        <w:rPr>
          <w:rStyle w:val="Emphasis"/>
        </w:rPr>
        <w:t xml:space="preserve">7,10] Freud[11] in his examination of mass psychology identified the proclivity of </w:t>
      </w:r>
      <w:r w:rsidRPr="007D6AB2">
        <w:rPr>
          <w:rStyle w:val="Emphasis"/>
          <w:highlight w:val="green"/>
        </w:rPr>
        <w:t>individuals</w:t>
      </w:r>
      <w:r w:rsidRPr="00D0582A">
        <w:rPr>
          <w:rStyle w:val="Emphasis"/>
        </w:rPr>
        <w:t xml:space="preserve"> to </w:t>
      </w:r>
      <w:r w:rsidRPr="007D6AB2">
        <w:rPr>
          <w:rStyle w:val="Emphasis"/>
          <w:highlight w:val="green"/>
        </w:rPr>
        <w:t>surrender</w:t>
      </w:r>
      <w:r w:rsidRPr="00D0582A">
        <w:rPr>
          <w:rStyle w:val="Emphasis"/>
        </w:rPr>
        <w:t xml:space="preserve"> personal </w:t>
      </w:r>
      <w:r w:rsidRPr="007D6AB2">
        <w:rPr>
          <w:rStyle w:val="Emphasis"/>
          <w:highlight w:val="green"/>
        </w:rPr>
        <w:t xml:space="preserve">responsibility to </w:t>
      </w:r>
      <w:r w:rsidRPr="00D0582A">
        <w:rPr>
          <w:rStyle w:val="Emphasis"/>
        </w:rPr>
        <w:t xml:space="preserve">the </w:t>
      </w:r>
      <w:r w:rsidRPr="007D6AB2">
        <w:rPr>
          <w:rStyle w:val="Emphasis"/>
          <w:highlight w:val="green"/>
        </w:rPr>
        <w:t>leaders</w:t>
      </w:r>
      <w:r w:rsidRPr="00D0582A">
        <w:rPr>
          <w:rStyle w:val="Emphasis"/>
        </w:rPr>
        <w:t xml:space="preserve"> of large groups</w:t>
      </w:r>
      <w:r w:rsidRPr="001239E1">
        <w:rPr>
          <w:rFonts w:ascii="Georgia" w:hAnsi="Georgia"/>
          <w:sz w:val="12"/>
        </w:rPr>
        <w:t xml:space="preserve">. This surrender takes place in both totalitarian and democratic societies, and without coercion. Leaders can therefore designate outside enemies and take actions against them with little opposition. Much further research is needed to understand the </w:t>
      </w:r>
      <w:r w:rsidRPr="007D6AB2">
        <w:rPr>
          <w:rStyle w:val="Emphasis"/>
          <w:highlight w:val="green"/>
        </w:rPr>
        <w:t>psychological</w:t>
      </w:r>
      <w:r w:rsidRPr="00D0582A">
        <w:rPr>
          <w:rStyle w:val="Emphasis"/>
        </w:rPr>
        <w:t xml:space="preserve"> </w:t>
      </w:r>
      <w:r w:rsidRPr="007D6AB2">
        <w:rPr>
          <w:rStyle w:val="Emphasis"/>
          <w:highlight w:val="green"/>
        </w:rPr>
        <w:t>mechanisms</w:t>
      </w:r>
      <w:r w:rsidRPr="00D0582A">
        <w:rPr>
          <w:rStyle w:val="Emphasis"/>
        </w:rPr>
        <w:t xml:space="preserve"> that </w:t>
      </w:r>
      <w:r w:rsidRPr="007D6AB2">
        <w:rPr>
          <w:rStyle w:val="Emphasis"/>
          <w:highlight w:val="green"/>
        </w:rPr>
        <w:t>impel individuals to</w:t>
      </w:r>
      <w:r w:rsidRPr="00D0582A">
        <w:rPr>
          <w:rStyle w:val="Emphasis"/>
        </w:rPr>
        <w:t xml:space="preserve"> kill or </w:t>
      </w:r>
      <w:r w:rsidRPr="007D6AB2">
        <w:rPr>
          <w:rStyle w:val="Emphasis"/>
          <w:highlight w:val="green"/>
        </w:rPr>
        <w:t>allow killing</w:t>
      </w:r>
      <w:r w:rsidRPr="001239E1">
        <w:rPr>
          <w:rFonts w:ascii="Georgia" w:hAnsi="Georgia"/>
          <w:sz w:val="12"/>
        </w:rPr>
        <w:t xml:space="preserve"> in their name, often </w:t>
      </w:r>
      <w:r w:rsidRPr="00D0582A">
        <w:rPr>
          <w:rStyle w:val="Emphasis"/>
        </w:rPr>
        <w:t>with little questioning of the morality or consequences of such actions</w:t>
      </w:r>
      <w:r w:rsidRPr="001239E1">
        <w:rPr>
          <w:rFonts w:ascii="Georgia" w:hAnsi="Georgia"/>
          <w:sz w:val="12"/>
        </w:rPr>
        <w:t>. Philosopher and psychologist Sam Keen asks why it is that in virtually every war "The enemy is seen as less than human? He's faceless. He's an animal"." Keen tries to answer his question: "</w:t>
      </w:r>
      <w:r w:rsidRPr="00D0582A">
        <w:rPr>
          <w:rStyle w:val="Emphasis"/>
        </w:rPr>
        <w:t xml:space="preserve">The </w:t>
      </w:r>
      <w:r w:rsidRPr="007D6AB2">
        <w:rPr>
          <w:rStyle w:val="Emphasis"/>
          <w:highlight w:val="green"/>
        </w:rPr>
        <w:t>image of the enemy</w:t>
      </w:r>
      <w:r w:rsidRPr="001239E1">
        <w:rPr>
          <w:rFonts w:ascii="Georgia" w:hAnsi="Georgia"/>
          <w:sz w:val="12"/>
        </w:rPr>
        <w:t xml:space="preserve"> is not only the soldier's most powerful weapon; it </w:t>
      </w:r>
      <w:r w:rsidRPr="00D0582A">
        <w:rPr>
          <w:rStyle w:val="Emphasis"/>
        </w:rPr>
        <w:t>is society's most powerful weapon.</w:t>
      </w:r>
      <w:r w:rsidRPr="001239E1">
        <w:rPr>
          <w:rStyle w:val="underline"/>
          <w:rFonts w:eastAsia="Calibri"/>
        </w:rPr>
        <w:t xml:space="preserve"> </w:t>
      </w:r>
      <w:r w:rsidRPr="00D0582A">
        <w:rPr>
          <w:rStyle w:val="Emphasis"/>
        </w:rPr>
        <w:t xml:space="preserve">It enables people </w:t>
      </w:r>
      <w:proofErr w:type="spellStart"/>
      <w:r w:rsidRPr="00D0582A">
        <w:rPr>
          <w:rStyle w:val="Emphasis"/>
        </w:rPr>
        <w:t>en</w:t>
      </w:r>
      <w:proofErr w:type="spellEnd"/>
      <w:r w:rsidRPr="00D0582A">
        <w:rPr>
          <w:rStyle w:val="Emphasis"/>
        </w:rPr>
        <w:t xml:space="preserve"> masse to </w:t>
      </w:r>
      <w:r w:rsidRPr="007D6AB2">
        <w:rPr>
          <w:rStyle w:val="Emphasis"/>
          <w:highlight w:val="green"/>
        </w:rPr>
        <w:t>participate in acts of violence</w:t>
      </w:r>
      <w:r w:rsidRPr="001239E1">
        <w:rPr>
          <w:rStyle w:val="underline"/>
          <w:rFonts w:eastAsia="Calibri"/>
        </w:rPr>
        <w:t xml:space="preserve"> </w:t>
      </w:r>
      <w:r w:rsidRPr="001239E1">
        <w:rPr>
          <w:rFonts w:ascii="Georgia" w:hAnsi="Georgia"/>
          <w:sz w:val="12"/>
        </w:rPr>
        <w:t>they would never consider doing as individuals".[12] National leaders become skilled in presenting the adversary in dehumanized images. The mass media, taking their cues from the leadership, contribute powerfully to the process.</w:t>
      </w:r>
    </w:p>
    <w:bookmarkEnd w:id="1"/>
    <w:p w14:paraId="330A22EC" w14:textId="5FD828E5" w:rsidR="003261B2" w:rsidRDefault="003261B2" w:rsidP="003261B2"/>
    <w:p w14:paraId="2D4763BF" w14:textId="001DB17D" w:rsidR="00C53F9E" w:rsidRPr="00361031" w:rsidRDefault="00C53F9E" w:rsidP="00C53F9E">
      <w:pPr>
        <w:pStyle w:val="Heading4"/>
        <w:rPr>
          <w:rFonts w:cs="Calibri"/>
        </w:rPr>
      </w:pPr>
      <w:r>
        <w:rPr>
          <w:rFonts w:cs="Calibri"/>
        </w:rPr>
        <w:t xml:space="preserve">Their threat construction is </w:t>
      </w:r>
      <w:proofErr w:type="spellStart"/>
      <w:r>
        <w:rPr>
          <w:rFonts w:cs="Calibri"/>
        </w:rPr>
        <w:t>reaking</w:t>
      </w:r>
      <w:proofErr w:type="spellEnd"/>
      <w:r>
        <w:rPr>
          <w:rFonts w:cs="Calibri"/>
        </w:rPr>
        <w:t xml:space="preserve"> in the 1ac – they put </w:t>
      </w:r>
      <w:r w:rsidR="001C083F">
        <w:rPr>
          <w:rFonts w:cs="Calibri"/>
        </w:rPr>
        <w:t xml:space="preserve">pandemics </w:t>
      </w:r>
      <w:r>
        <w:rPr>
          <w:rFonts w:cs="Calibri"/>
        </w:rPr>
        <w:t xml:space="preserve">at the heart of threat construction and </w:t>
      </w:r>
      <w:r w:rsidR="001C083F">
        <w:rPr>
          <w:rFonts w:cs="Calibri"/>
        </w:rPr>
        <w:t>mass extinction</w:t>
      </w:r>
      <w:r>
        <w:rPr>
          <w:rFonts w:cs="Calibri"/>
        </w:rPr>
        <w:t>.</w:t>
      </w:r>
    </w:p>
    <w:p w14:paraId="26CA6C7C" w14:textId="0A825E2E" w:rsidR="00C53F9E" w:rsidRPr="00361031" w:rsidRDefault="00C53F9E" w:rsidP="00C53F9E">
      <w:r>
        <w:rPr>
          <w:rStyle w:val="Style13ptBold"/>
        </w:rPr>
        <w:t xml:space="preserve">DV – BLUE </w:t>
      </w:r>
      <w:r>
        <w:rPr>
          <w:rStyle w:val="Style13ptBold"/>
        </w:rPr>
        <w:t xml:space="preserve">1AC </w:t>
      </w:r>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1" w:history="1">
        <w:r w:rsidRPr="00361031">
          <w:rPr>
            <w:rStyle w:val="Hyperlink"/>
          </w:rPr>
          <w:t>https://www.tandfonline.com/doi/full/10.1080/25751654.2021.1890867</w:t>
        </w:r>
      </w:hyperlink>
      <w:r w:rsidRPr="00361031">
        <w:t>] Justin</w:t>
      </w:r>
    </w:p>
    <w:p w14:paraId="3EB09036" w14:textId="77777777" w:rsidR="00C53F9E" w:rsidRPr="00361031" w:rsidRDefault="00C53F9E" w:rsidP="00C53F9E">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1699462E" w14:textId="77777777" w:rsidR="00C53F9E" w:rsidRPr="00361031" w:rsidRDefault="00C53F9E" w:rsidP="00C53F9E">
      <w:pPr>
        <w:rPr>
          <w:sz w:val="16"/>
        </w:rPr>
      </w:pPr>
      <w:r w:rsidRPr="00361031">
        <w:rPr>
          <w:sz w:val="16"/>
        </w:rPr>
        <w:t xml:space="preserve">The relationship between pandemics and war is </w:t>
      </w:r>
      <w:proofErr w:type="gramStart"/>
      <w:r w:rsidRPr="00361031">
        <w:rPr>
          <w:sz w:val="16"/>
        </w:rPr>
        <w:t>as long as</w:t>
      </w:r>
      <w:proofErr w:type="gramEnd"/>
      <w:r w:rsidRPr="00361031">
        <w:rPr>
          <w:sz w:val="16"/>
        </w:rPr>
        <w:t xml:space="preserve"> human history. Past </w:t>
      </w:r>
      <w:r w:rsidRPr="003261B2">
        <w:rPr>
          <w:highlight w:val="cya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261B2">
        <w:rPr>
          <w:rStyle w:val="Emphasis"/>
          <w:highlight w:val="cyan"/>
        </w:rPr>
        <w:t>exacerbating civil and inter-state 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1260F08" w14:textId="77777777" w:rsidR="00C53F9E" w:rsidRPr="00361031" w:rsidRDefault="00C53F9E" w:rsidP="00C53F9E">
      <w:pPr>
        <w:rPr>
          <w:rStyle w:val="Emphasis"/>
        </w:rPr>
      </w:pPr>
      <w:r w:rsidRPr="00361031">
        <w:rPr>
          <w:u w:val="single"/>
        </w:rPr>
        <w:t xml:space="preserve">The COVID-19 is the most </w:t>
      </w:r>
      <w:r w:rsidRPr="00361031">
        <w:rPr>
          <w:rStyle w:val="Emphasis"/>
        </w:rPr>
        <w:t xml:space="preserve">demonic </w:t>
      </w:r>
      <w:r w:rsidRPr="003261B2">
        <w:rPr>
          <w:rStyle w:val="Emphasis"/>
          <w:highlight w:val="cyan"/>
        </w:rPr>
        <w:t>pandemic</w:t>
      </w:r>
      <w:r w:rsidRPr="00361031">
        <w:rPr>
          <w:rStyle w:val="Emphasis"/>
        </w:rPr>
        <w:t xml:space="preserve"> </w:t>
      </w:r>
      <w:r w:rsidRPr="003261B2">
        <w:rPr>
          <w:rStyle w:val="Emphasis"/>
          <w:highlight w:val="cyan"/>
        </w:rPr>
        <w:t>threat</w:t>
      </w:r>
      <w:r w:rsidRPr="00361031">
        <w:rPr>
          <w:rStyle w:val="Emphasis"/>
        </w:rPr>
        <w:t xml:space="preserve"> in modern history</w:t>
      </w:r>
      <w:r w:rsidRPr="00361031">
        <w:rPr>
          <w:sz w:val="16"/>
        </w:rPr>
        <w:t xml:space="preserve">. It has erupted at a juncture of other existential global threats, most importantly, </w:t>
      </w:r>
      <w:r w:rsidRPr="003261B2">
        <w:rPr>
          <w:sz w:val="16"/>
          <w:highlight w:val="cyan"/>
        </w:rPr>
        <w:t>accelerating</w:t>
      </w:r>
      <w:r w:rsidRPr="00361031">
        <w:rPr>
          <w:sz w:val="16"/>
        </w:rPr>
        <w:t xml:space="preserve"> climate change and resurgent </w:t>
      </w:r>
      <w:r w:rsidRPr="003261B2">
        <w:rPr>
          <w:sz w:val="16"/>
          <w:highlight w:val="cyan"/>
        </w:rPr>
        <w:t>nuclear threat-making</w:t>
      </w:r>
      <w:r w:rsidRPr="00361031">
        <w:rPr>
          <w:sz w:val="16"/>
        </w:rPr>
        <w:t xml:space="preserve">. </w:t>
      </w:r>
      <w:r w:rsidRPr="003261B2">
        <w:rPr>
          <w:sz w:val="16"/>
          <w:highlight w:val="cyan"/>
        </w:rPr>
        <w:t>The most important issue</w:t>
      </w:r>
      <w:r w:rsidRPr="00361031">
        <w:rPr>
          <w:sz w:val="16"/>
        </w:rPr>
        <w:t>, therefore</w:t>
      </w:r>
      <w:r w:rsidRPr="003261B2">
        <w:rPr>
          <w:sz w:val="16"/>
          <w:highlight w:val="cyan"/>
        </w:rPr>
        <w:t>, is how the coronavirus</w:t>
      </w:r>
      <w:r w:rsidRPr="00361031">
        <w:rPr>
          <w:sz w:val="16"/>
        </w:rPr>
        <w:t xml:space="preserve"> (and future pandemics) </w:t>
      </w:r>
      <w:r w:rsidRPr="003261B2">
        <w:rPr>
          <w:sz w:val="16"/>
          <w:highlight w:val="cyan"/>
        </w:rPr>
        <w:t>will</w:t>
      </w:r>
      <w:r w:rsidRPr="00361031">
        <w:rPr>
          <w:sz w:val="16"/>
        </w:rPr>
        <w:t xml:space="preserve"> </w:t>
      </w:r>
      <w:r w:rsidRPr="003261B2">
        <w:rPr>
          <w:rStyle w:val="Emphasis"/>
          <w:highlight w:val="cyan"/>
        </w:rPr>
        <w:t>increase</w:t>
      </w:r>
      <w:r w:rsidRPr="00361031">
        <w:rPr>
          <w:rStyle w:val="Emphasis"/>
        </w:rPr>
        <w:t xml:space="preserve"> or decrease the risks associated with these twin threats, climate change effects, </w:t>
      </w:r>
      <w:r w:rsidRPr="003261B2">
        <w:rPr>
          <w:rStyle w:val="Emphasis"/>
        </w:rPr>
        <w:t xml:space="preserve">and </w:t>
      </w:r>
      <w:r w:rsidRPr="003261B2">
        <w:rPr>
          <w:rStyle w:val="Emphasis"/>
          <w:highlight w:val="cyan"/>
        </w:rPr>
        <w:t>the next use of nuclear weapons in war</w:t>
      </w:r>
      <w:r w:rsidRPr="00361031">
        <w:rPr>
          <w:rStyle w:val="Emphasis"/>
        </w:rPr>
        <w:t>.5</w:t>
      </w:r>
    </w:p>
    <w:p w14:paraId="7C1B61D8" w14:textId="77777777" w:rsidR="00C53F9E" w:rsidRPr="00361031" w:rsidRDefault="00C53F9E" w:rsidP="00C53F9E">
      <w:pPr>
        <w:rPr>
          <w:rStyle w:val="Emphasis"/>
        </w:rPr>
      </w:pPr>
      <w:r w:rsidRPr="00361031">
        <w:rPr>
          <w:sz w:val="16"/>
        </w:rPr>
        <w:t xml:space="preserve">Today, the nine </w:t>
      </w:r>
      <w:r w:rsidRPr="003261B2">
        <w:rPr>
          <w:rStyle w:val="Emphasis"/>
          <w:highlight w:val="cyan"/>
        </w:rPr>
        <w:t>nuclear weapons</w:t>
      </w:r>
      <w:r w:rsidRPr="00361031">
        <w:rPr>
          <w:rStyle w:val="Emphasis"/>
        </w:rPr>
        <w:t xml:space="preserve"> arsenals</w:t>
      </w:r>
      <w:r w:rsidRPr="00361031">
        <w:rPr>
          <w:u w:val="single"/>
        </w:rPr>
        <w:t xml:space="preserve"> not </w:t>
      </w:r>
      <w:r w:rsidRPr="003261B2">
        <w:rPr>
          <w:highlight w:val="cyan"/>
          <w:u w:val="single"/>
        </w:rPr>
        <w:t>only</w:t>
      </w:r>
      <w:r w:rsidRPr="00361031">
        <w:rPr>
          <w:u w:val="single"/>
        </w:rPr>
        <w:t xml:space="preserve">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261B2">
        <w:rPr>
          <w:highlight w:val="cyan"/>
          <w:u w:val="single"/>
        </w:rPr>
        <w:t xml:space="preserve">cause </w:t>
      </w:r>
      <w:r w:rsidRPr="003261B2">
        <w:rPr>
          <w:rStyle w:val="Emphasis"/>
          <w:highlight w:val="cyan"/>
        </w:rPr>
        <w:t>nuclear winter</w:t>
      </w:r>
      <w:r w:rsidRPr="003261B2">
        <w:rPr>
          <w:rStyle w:val="Emphasis"/>
        </w:rPr>
        <w:t xml:space="preserve"> and mass starvation</w:t>
      </w:r>
      <w:r w:rsidRPr="003261B2">
        <w:rPr>
          <w:u w:val="single"/>
        </w:rPr>
        <w:t xml:space="preserve"> of a billion or more people, if not the </w:t>
      </w:r>
      <w:r w:rsidRPr="003261B2">
        <w:rPr>
          <w:rStyle w:val="Heading3Char"/>
          <w:rFonts w:cs="Calibri"/>
          <w:sz w:val="22"/>
          <w:szCs w:val="22"/>
        </w:rPr>
        <w:t>entire human species</w:t>
      </w:r>
      <w:r w:rsidRPr="003261B2">
        <w:rPr>
          <w:u w:val="single"/>
        </w:rPr>
        <w:t xml:space="preserve">. </w:t>
      </w:r>
      <w:r w:rsidRPr="003261B2">
        <w:rPr>
          <w:sz w:val="16"/>
        </w:rPr>
        <w:t xml:space="preserve">Concurrently, </w:t>
      </w:r>
      <w:r w:rsidRPr="003261B2">
        <w:rPr>
          <w:u w:val="single"/>
        </w:rPr>
        <w:t>climate chang</w:t>
      </w:r>
      <w:r w:rsidRPr="003261B2">
        <w:rPr>
          <w:highlight w:val="cyan"/>
          <w:u w:val="single"/>
        </w:rPr>
        <w:t>e</w:t>
      </w:r>
      <w:r w:rsidRPr="00361031">
        <w:rPr>
          <w:u w:val="single"/>
        </w:rPr>
        <w:t xml:space="preserv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4185A7A9" w14:textId="77777777" w:rsidR="00C53F9E" w:rsidRPr="00361031" w:rsidRDefault="00C53F9E" w:rsidP="00C53F9E">
      <w:pPr>
        <w:rPr>
          <w:u w:val="single"/>
        </w:rPr>
      </w:pPr>
      <w:r w:rsidRPr="00361031">
        <w:rPr>
          <w:sz w:val="16"/>
        </w:rPr>
        <w:t xml:space="preserve">In this extraordinary moment, </w:t>
      </w:r>
      <w:r w:rsidRPr="003261B2">
        <w:rPr>
          <w:highlight w:val="cyan"/>
          <w:u w:val="single"/>
        </w:rPr>
        <w:t xml:space="preserve">it is timely to </w:t>
      </w:r>
      <w:r w:rsidRPr="003261B2">
        <w:rPr>
          <w:rStyle w:val="Emphasis"/>
          <w:highlight w:val="cyan"/>
        </w:rPr>
        <w:t>reflect</w:t>
      </w:r>
      <w:r w:rsidRPr="003261B2">
        <w:rPr>
          <w:highlight w:val="cyan"/>
          <w:u w:val="single"/>
        </w:rPr>
        <w:t xml:space="preserve"> on the existence and </w:t>
      </w:r>
      <w:r w:rsidRPr="003261B2">
        <w:rPr>
          <w:rStyle w:val="Emphasis"/>
          <w:highlight w:val="cyan"/>
        </w:rPr>
        <w:t>possible uses of weapons of mass destruction under pandemic condition</w:t>
      </w:r>
      <w:r w:rsidRPr="004D4D43">
        <w:rPr>
          <w:rStyle w:val="Emphasis"/>
        </w:rPr>
        <w:t>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3F7DD28A" w14:textId="77777777" w:rsidR="00C53F9E" w:rsidRPr="00361031" w:rsidRDefault="00C53F9E" w:rsidP="00C53F9E">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w:t>
      </w:r>
      <w:r w:rsidRPr="003261B2">
        <w:rPr>
          <w:rFonts w:eastAsiaTheme="majorEastAsia"/>
          <w:b/>
          <w:sz w:val="32"/>
          <w:highlight w:val="cyan"/>
          <w:u w:val="single"/>
        </w:rPr>
        <w:t>stential risk</w:t>
      </w:r>
      <w:r w:rsidRPr="00361031">
        <w:rPr>
          <w:rFonts w:eastAsiaTheme="majorEastAsia"/>
          <w:b/>
          <w:sz w:val="32"/>
          <w:u w:val="single"/>
        </w:rPr>
        <w:t>s</w:t>
      </w:r>
      <w:r w:rsidRPr="00361031">
        <w:rPr>
          <w:u w:val="single"/>
        </w:rPr>
        <w:t xml:space="preserve"> posed by retaining these capabilities – are all </w:t>
      </w:r>
      <w:r w:rsidRPr="003261B2">
        <w:rPr>
          <w:highlight w:val="cyan"/>
          <w:u w:val="single"/>
        </w:rPr>
        <w:t>up for redefinition</w:t>
      </w:r>
      <w:r w:rsidRPr="00361031">
        <w:rPr>
          <w:u w:val="single"/>
        </w:rPr>
        <w:t>.</w:t>
      </w:r>
    </w:p>
    <w:p w14:paraId="5902D14C" w14:textId="77777777" w:rsidR="00C53F9E" w:rsidRPr="00361031" w:rsidRDefault="00C53F9E" w:rsidP="00C53F9E">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5C24304B" w14:textId="77777777" w:rsidR="00C53F9E" w:rsidRPr="00361031" w:rsidRDefault="00C53F9E" w:rsidP="00C53F9E">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735D855C" w14:textId="77777777" w:rsidR="00C53F9E" w:rsidRDefault="00C53F9E" w:rsidP="00C53F9E">
      <w:pPr>
        <w:rPr>
          <w:rStyle w:val="Emphasis"/>
          <w:rFonts w:eastAsiaTheme="majorEastAsia"/>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261B2">
        <w:rPr>
          <w:rStyle w:val="Emphasis"/>
          <w:rFonts w:eastAsiaTheme="majorEastAsia"/>
          <w:sz w:val="32"/>
          <w:highlight w:val="cyan"/>
        </w:rPr>
        <w:t>cascading effects on the risk of nuclear war</w:t>
      </w:r>
      <w:r w:rsidRPr="00361031">
        <w:rPr>
          <w:rStyle w:val="Emphasis"/>
          <w:rFonts w:eastAsiaTheme="majorEastAsia"/>
          <w:sz w:val="32"/>
        </w:rPr>
        <w:t>.</w:t>
      </w:r>
    </w:p>
    <w:p w14:paraId="02A5CA1D" w14:textId="38AFE6CB" w:rsidR="00C53F9E" w:rsidRDefault="00C53F9E" w:rsidP="003261B2"/>
    <w:p w14:paraId="0E2B1760" w14:textId="77777777" w:rsidR="001C083F" w:rsidRPr="00542108" w:rsidRDefault="001C083F" w:rsidP="001C083F">
      <w:pPr>
        <w:pStyle w:val="Heading4"/>
      </w:pPr>
      <w:r w:rsidRPr="00542108">
        <w:t xml:space="preserve">Their security discourse </w:t>
      </w:r>
      <w:r>
        <w:t>proliferates</w:t>
      </w:r>
      <w:r w:rsidRPr="00542108">
        <w:t xml:space="preserve"> symptom-focused solutions to a fundamentally unsustainable system </w:t>
      </w:r>
      <w:r>
        <w:t>which sanitizes genocidal violence and turns their solvency and impacts</w:t>
      </w:r>
    </w:p>
    <w:p w14:paraId="262C79E5" w14:textId="77777777" w:rsidR="001C083F" w:rsidRPr="00542B0A" w:rsidRDefault="001C083F" w:rsidP="001C083F">
      <w:r w:rsidRPr="00542108">
        <w:rPr>
          <w:rStyle w:val="Style13ptBold"/>
        </w:rPr>
        <w:t>Ahmed 12</w:t>
      </w:r>
      <w:r w:rsidRPr="00542B0A">
        <w:t xml:space="preserve"> Dr. Nafeez Mosaddeq Ahmed is Executive Director of the Institute for Policy Research and Development (IPRD), an independent think tank focused on the study of violent conflict, he has taught at the Department of International Relations, University of Sussex "The international relations of crisis and the crisis of international relations: from the </w:t>
      </w:r>
      <w:proofErr w:type="spellStart"/>
      <w:r w:rsidRPr="00542B0A">
        <w:t>securitisation</w:t>
      </w:r>
      <w:proofErr w:type="spellEnd"/>
      <w:r w:rsidRPr="00542B0A">
        <w:t xml:space="preserve"> of scarcity to the </w:t>
      </w:r>
      <w:proofErr w:type="spellStart"/>
      <w:r w:rsidRPr="00542B0A">
        <w:t>militarisation</w:t>
      </w:r>
      <w:proofErr w:type="spellEnd"/>
      <w:r w:rsidRPr="00542B0A">
        <w:t xml:space="preserve"> of society" Global Change, Peace %26 Security Volume 23, Issue 3, 2011 Taylor Francis</w:t>
      </w:r>
    </w:p>
    <w:p w14:paraId="134D0CA1" w14:textId="77777777" w:rsidR="001C083F" w:rsidRPr="00542B0A" w:rsidRDefault="001C083F" w:rsidP="001C083F">
      <w:pPr>
        <w:rPr>
          <w:rStyle w:val="StyleUnderline"/>
        </w:rPr>
      </w:pPr>
      <w:r w:rsidRPr="00E62A5F">
        <w:rPr>
          <w:rFonts w:cstheme="minorHAnsi"/>
          <w:szCs w:val="16"/>
        </w:rPr>
        <w:t>Complicity</w:t>
      </w:r>
      <w:r w:rsidRPr="00E62A5F">
        <w:rPr>
          <w:rFonts w:cstheme="minorHAnsi"/>
        </w:rPr>
        <w:t xml:space="preserve"> This analysis thus calls for a broader approach to environmental security based on retrieving the manner in which political </w:t>
      </w:r>
      <w:r w:rsidRPr="00081464">
        <w:rPr>
          <w:rStyle w:val="StyleUnderline"/>
          <w:highlight w:val="green"/>
        </w:rPr>
        <w:t xml:space="preserve">actors construct discourses of ‘scarcity’ in response to </w:t>
      </w:r>
      <w:r w:rsidRPr="00AB327B">
        <w:rPr>
          <w:rStyle w:val="StyleUnderline"/>
        </w:rPr>
        <w:t xml:space="preserve">ecological, energy and economic </w:t>
      </w:r>
      <w:r w:rsidRPr="00081464">
        <w:rPr>
          <w:rStyle w:val="StyleUnderline"/>
          <w:highlight w:val="green"/>
        </w:rPr>
        <w:t>crises</w:t>
      </w:r>
      <w:r w:rsidRPr="00E62A5F">
        <w:rPr>
          <w:rFonts w:cstheme="minorHAnsi"/>
        </w:rPr>
        <w:t xml:space="preserve"> (critical security studies) in the context of the historically-speciﬁc socio-political and geopolitical relations of domination by which their power is constituted, and which are often implicated in the acceleration of these very crises (historical sociology and historical materialism). Instead, </w:t>
      </w:r>
      <w:r w:rsidRPr="00542B0A">
        <w:rPr>
          <w:rStyle w:val="StyleUnderline"/>
        </w:rPr>
        <w:t xml:space="preserve">both </w:t>
      </w:r>
      <w:r w:rsidRPr="005C3069">
        <w:rPr>
          <w:rStyle w:val="StyleUnderline"/>
        </w:rPr>
        <w:t xml:space="preserve">realist </w:t>
      </w:r>
      <w:r w:rsidRPr="005C3069">
        <w:t xml:space="preserve">and liberal </w:t>
      </w:r>
      <w:r w:rsidRPr="00081464">
        <w:rPr>
          <w:rStyle w:val="StyleUnderline"/>
          <w:highlight w:val="green"/>
        </w:rPr>
        <w:t>orthodox IR</w:t>
      </w:r>
      <w:r w:rsidRPr="00542B0A">
        <w:rPr>
          <w:rStyle w:val="StyleUnderline"/>
        </w:rPr>
        <w:t xml:space="preserve"> approaches </w:t>
      </w:r>
      <w:r w:rsidRPr="005C3069">
        <w:t xml:space="preserve">focus on different aspects of interstate </w:t>
      </w:r>
      <w:proofErr w:type="spellStart"/>
      <w:r w:rsidRPr="005C3069">
        <w:t>behaviour</w:t>
      </w:r>
      <w:proofErr w:type="spellEnd"/>
      <w:r w:rsidRPr="005C3069">
        <w:t>, conﬂictual and cooperative respectively, but each</w:t>
      </w:r>
      <w:r w:rsidRPr="00542B0A">
        <w:rPr>
          <w:rStyle w:val="StyleUnderline"/>
        </w:rPr>
        <w:t xml:space="preserve"> </w:t>
      </w:r>
      <w:r w:rsidRPr="00081464">
        <w:rPr>
          <w:rStyle w:val="StyleUnderline"/>
          <w:highlight w:val="green"/>
        </w:rPr>
        <w:t>lacks the capacity to grasp</w:t>
      </w:r>
      <w:r w:rsidRPr="00542B0A">
        <w:rPr>
          <w:rStyle w:val="StyleUnderline"/>
        </w:rPr>
        <w:t xml:space="preserve"> that the unsustainable trajectory of state </w:t>
      </w:r>
      <w:r w:rsidRPr="005C3069">
        <w:t>and inter-state</w:t>
      </w:r>
      <w:r w:rsidRPr="00542B0A">
        <w:rPr>
          <w:rStyle w:val="StyleUnderline"/>
        </w:rPr>
        <w:t xml:space="preserve"> </w:t>
      </w:r>
      <w:proofErr w:type="spellStart"/>
      <w:r w:rsidRPr="00542B0A">
        <w:rPr>
          <w:rStyle w:val="StyleUnderline"/>
        </w:rPr>
        <w:t>behaviour</w:t>
      </w:r>
      <w:proofErr w:type="spellEnd"/>
      <w:r w:rsidRPr="00542B0A">
        <w:rPr>
          <w:rStyle w:val="StyleUnderline"/>
        </w:rPr>
        <w:t xml:space="preserve"> is only explicable in </w:t>
      </w:r>
      <w:r w:rsidRPr="00081464">
        <w:rPr>
          <w:rStyle w:val="StyleUnderline"/>
          <w:highlight w:val="green"/>
        </w:rPr>
        <w:t>the</w:t>
      </w:r>
      <w:r w:rsidRPr="00542B0A">
        <w:rPr>
          <w:rStyle w:val="StyleUnderline"/>
        </w:rPr>
        <w:t xml:space="preserve"> context of a </w:t>
      </w:r>
      <w:r w:rsidRPr="00081464">
        <w:rPr>
          <w:rStyle w:val="StyleUnderline"/>
          <w:highlight w:val="green"/>
        </w:rPr>
        <w:t>wider</w:t>
      </w:r>
      <w:r w:rsidRPr="00542B0A">
        <w:rPr>
          <w:rStyle w:val="StyleUnderline"/>
        </w:rPr>
        <w:t xml:space="preserve"> </w:t>
      </w:r>
      <w:r w:rsidRPr="005C3069">
        <w:t>global</w:t>
      </w:r>
      <w:r w:rsidRPr="00542B0A">
        <w:rPr>
          <w:rStyle w:val="StyleUnderline"/>
        </w:rPr>
        <w:t xml:space="preserve"> </w:t>
      </w:r>
      <w:r w:rsidRPr="00081464">
        <w:rPr>
          <w:rStyle w:val="StyleUnderline"/>
          <w:highlight w:val="green"/>
        </w:rPr>
        <w:t>system</w:t>
      </w:r>
      <w:r w:rsidRPr="00542B0A">
        <w:rPr>
          <w:rStyle w:val="StyleUnderline"/>
        </w:rPr>
        <w:t xml:space="preserve"> </w:t>
      </w:r>
      <w:r w:rsidRPr="005C3069">
        <w:t>concurrently</w:t>
      </w:r>
      <w:r w:rsidRPr="00542B0A">
        <w:rPr>
          <w:rStyle w:val="StyleUnderline"/>
        </w:rPr>
        <w:t xml:space="preserve"> </w:t>
      </w:r>
      <w:r w:rsidRPr="00081464">
        <w:rPr>
          <w:rStyle w:val="StyleUnderline"/>
          <w:highlight w:val="green"/>
        </w:rPr>
        <w:t>over-exploiting the</w:t>
      </w:r>
      <w:r w:rsidRPr="00F87B6B">
        <w:t xml:space="preserve"> </w:t>
      </w:r>
      <w:r w:rsidRPr="005C3069">
        <w:t xml:space="preserve">biophysical </w:t>
      </w:r>
      <w:r w:rsidRPr="00081464">
        <w:rPr>
          <w:rStyle w:val="StyleUnderline"/>
          <w:highlight w:val="green"/>
        </w:rPr>
        <w:t>environment</w:t>
      </w:r>
      <w:r w:rsidRPr="00F87B6B">
        <w:t xml:space="preserve"> </w:t>
      </w:r>
      <w:r w:rsidRPr="005C3069">
        <w:t>in which it is embedded.</w:t>
      </w:r>
      <w:r w:rsidRPr="00E62A5F">
        <w:rPr>
          <w:rFonts w:cstheme="minorHAnsi"/>
        </w:rPr>
        <w:t xml:space="preserve"> </w:t>
      </w:r>
      <w:r w:rsidRPr="00542B0A">
        <w:rPr>
          <w:rStyle w:val="StyleUnderline"/>
        </w:rPr>
        <w:t>They are</w:t>
      </w:r>
      <w:r w:rsidRPr="00E62A5F">
        <w:rPr>
          <w:rFonts w:cstheme="minorHAnsi"/>
        </w:rPr>
        <w:t xml:space="preserve">, in other words, </w:t>
      </w:r>
      <w:r w:rsidRPr="00542B0A">
        <w:rPr>
          <w:rStyle w:val="StyleUnderline"/>
        </w:rPr>
        <w:t xml:space="preserve">unable to address the relationship of the inter-state system itself to the biophysical environment as a key analytical category for understanding </w:t>
      </w:r>
      <w:r w:rsidRPr="005C3069">
        <w:t xml:space="preserve">the acceleration of </w:t>
      </w:r>
      <w:r w:rsidRPr="00542B0A">
        <w:rPr>
          <w:rStyle w:val="StyleUnderline"/>
        </w:rPr>
        <w:t>global crises</w:t>
      </w:r>
      <w:r w:rsidRPr="00E62A5F">
        <w:rPr>
          <w:rFonts w:cstheme="minorHAnsi"/>
        </w:rPr>
        <w:t xml:space="preserve">. </w:t>
      </w:r>
      <w:r w:rsidRPr="005C3069">
        <w:t xml:space="preserve">They simultaneously therefore cannot </w:t>
      </w:r>
      <w:proofErr w:type="spellStart"/>
      <w:r w:rsidRPr="005C3069">
        <w:t>recognise</w:t>
      </w:r>
      <w:proofErr w:type="spellEnd"/>
      <w:r w:rsidRPr="005C3069">
        <w:t xml:space="preserve"> the embeddedness of the economy in society and the concomitant </w:t>
      </w:r>
      <w:proofErr w:type="gramStart"/>
      <w:r w:rsidRPr="005C3069">
        <w:t>politically-constituted</w:t>
      </w:r>
      <w:proofErr w:type="gramEnd"/>
      <w:r w:rsidRPr="005C3069">
        <w:t xml:space="preserve"> nature of </w:t>
      </w:r>
      <w:r w:rsidRPr="00516509">
        <w:t xml:space="preserve">economics. 84 Hence, </w:t>
      </w:r>
      <w:r w:rsidRPr="00516509">
        <w:rPr>
          <w:rStyle w:val="StyleUnderline"/>
        </w:rPr>
        <w:t xml:space="preserve">they neglect the profound irrationality of collective state </w:t>
      </w:r>
      <w:proofErr w:type="spellStart"/>
      <w:r w:rsidRPr="00516509">
        <w:rPr>
          <w:rStyle w:val="StyleUnderline"/>
        </w:rPr>
        <w:t>behaviour</w:t>
      </w:r>
      <w:proofErr w:type="spellEnd"/>
      <w:r w:rsidRPr="00516509">
        <w:rPr>
          <w:rFonts w:cstheme="minorHAnsi"/>
        </w:rPr>
        <w:t>, which systematically erodes this relation</w:t>
      </w:r>
      <w:r w:rsidRPr="00E62A5F">
        <w:rPr>
          <w:rFonts w:cstheme="minorHAnsi"/>
        </w:rPr>
        <w:t xml:space="preserve">ship, </w:t>
      </w:r>
      <w:proofErr w:type="spellStart"/>
      <w:r w:rsidRPr="00542B0A">
        <w:rPr>
          <w:rStyle w:val="StyleUnderline"/>
        </w:rPr>
        <w:t>globalising</w:t>
      </w:r>
      <w:proofErr w:type="spellEnd"/>
      <w:r w:rsidRPr="00542B0A">
        <w:rPr>
          <w:rStyle w:val="StyleUnderline"/>
        </w:rPr>
        <w:t xml:space="preserve"> insecurity on a massive scale </w:t>
      </w:r>
      <w:r w:rsidRPr="005C3069">
        <w:t>– in the very process of seeking security. 85 In Cox’s words</w:t>
      </w:r>
      <w:r w:rsidRPr="00E62A5F">
        <w:rPr>
          <w:rFonts w:cstheme="minorHAnsi"/>
        </w:rPr>
        <w:t xml:space="preserve">, </w:t>
      </w:r>
      <w:r w:rsidRPr="00081464">
        <w:rPr>
          <w:rStyle w:val="StyleUnderline"/>
          <w:highlight w:val="green"/>
        </w:rPr>
        <w:t xml:space="preserve">because </w:t>
      </w:r>
      <w:r w:rsidRPr="005C3069">
        <w:t>positivist</w:t>
      </w:r>
      <w:r w:rsidRPr="00542B0A">
        <w:rPr>
          <w:rStyle w:val="StyleUnderline"/>
        </w:rPr>
        <w:t xml:space="preserve"> IR </w:t>
      </w:r>
      <w:r w:rsidRPr="00081464">
        <w:rPr>
          <w:rStyle w:val="StyleUnderline"/>
          <w:highlight w:val="green"/>
        </w:rPr>
        <w:t xml:space="preserve">theory ‘does not question the present order </w:t>
      </w:r>
      <w:r w:rsidRPr="00542B0A">
        <w:rPr>
          <w:rStyle w:val="StyleUnderline"/>
        </w:rPr>
        <w:t xml:space="preserve">[it instead] </w:t>
      </w:r>
      <w:r w:rsidRPr="005C3069">
        <w:t xml:space="preserve">has the effect of </w:t>
      </w:r>
      <w:proofErr w:type="spellStart"/>
      <w:r w:rsidRPr="005C3069">
        <w:t>legitimising</w:t>
      </w:r>
      <w:proofErr w:type="spellEnd"/>
      <w:r w:rsidRPr="005C3069">
        <w:t xml:space="preserve"> and </w:t>
      </w:r>
      <w:r w:rsidRPr="00081464">
        <w:rPr>
          <w:rStyle w:val="StyleUnderline"/>
          <w:highlight w:val="green"/>
        </w:rPr>
        <w:t>reify</w:t>
      </w:r>
      <w:r w:rsidRPr="005C3069">
        <w:t xml:space="preserve">ing </w:t>
      </w:r>
      <w:r w:rsidRPr="00081464">
        <w:rPr>
          <w:rStyle w:val="StyleUnderline"/>
          <w:highlight w:val="green"/>
        </w:rPr>
        <w:t>it</w:t>
      </w:r>
      <w:r w:rsidRPr="005C3069">
        <w:t>’</w:t>
      </w:r>
      <w:r w:rsidRPr="005C3069">
        <w:rPr>
          <w:rFonts w:cstheme="minorHAnsi"/>
        </w:rPr>
        <w:t xml:space="preserve">. 86 </w:t>
      </w:r>
      <w:r w:rsidRPr="005C3069">
        <w:rPr>
          <w:rStyle w:val="StyleUnderline"/>
        </w:rPr>
        <w:t xml:space="preserve">Orthodox IR </w:t>
      </w:r>
      <w:proofErr w:type="spellStart"/>
      <w:r w:rsidRPr="006B151A">
        <w:rPr>
          <w:rStyle w:val="StyleUnderline"/>
        </w:rPr>
        <w:t>sanitises</w:t>
      </w:r>
      <w:proofErr w:type="spellEnd"/>
      <w:r w:rsidRPr="006B151A">
        <w:rPr>
          <w:rStyle w:val="StyleUnderline"/>
        </w:rPr>
        <w:t xml:space="preserve"> globally-destructive</w:t>
      </w:r>
      <w:r w:rsidRPr="005C3069">
        <w:t xml:space="preserve"> collective inter-state </w:t>
      </w:r>
      <w:proofErr w:type="spellStart"/>
      <w:r w:rsidRPr="006B151A">
        <w:rPr>
          <w:rStyle w:val="StyleUnderline"/>
        </w:rPr>
        <w:t>behaviour</w:t>
      </w:r>
      <w:proofErr w:type="spellEnd"/>
      <w:r w:rsidRPr="006B151A">
        <w:rPr>
          <w:rStyle w:val="StyleUnderline"/>
        </w:rPr>
        <w:t xml:space="preserve"> as a normal function of instrumental reason</w:t>
      </w:r>
      <w:r w:rsidRPr="005C3069">
        <w:rPr>
          <w:rFonts w:cstheme="minorHAnsi"/>
        </w:rPr>
        <w:t xml:space="preserve"> – </w:t>
      </w:r>
      <w:r w:rsidRPr="005C3069">
        <w:t>thus</w:t>
      </w:r>
      <w:r w:rsidRPr="005C3069">
        <w:rPr>
          <w:rStyle w:val="StyleUnderline"/>
        </w:rPr>
        <w:t xml:space="preserve"> </w:t>
      </w:r>
      <w:proofErr w:type="spellStart"/>
      <w:r w:rsidRPr="00081464">
        <w:rPr>
          <w:rStyle w:val="StyleUnderline"/>
          <w:highlight w:val="green"/>
        </w:rPr>
        <w:t>rationalising</w:t>
      </w:r>
      <w:proofErr w:type="spellEnd"/>
      <w:r w:rsidRPr="00081464">
        <w:rPr>
          <w:rStyle w:val="StyleUnderline"/>
          <w:highlight w:val="green"/>
        </w:rPr>
        <w:t xml:space="preserve"> </w:t>
      </w:r>
      <w:r w:rsidRPr="005C3069">
        <w:t xml:space="preserve">what are clearly </w:t>
      </w:r>
      <w:r w:rsidRPr="00516509">
        <w:rPr>
          <w:rStyle w:val="StyleUnderline"/>
        </w:rPr>
        <w:t xml:space="preserve">deeply </w:t>
      </w:r>
      <w:r w:rsidRPr="00081464">
        <w:rPr>
          <w:rStyle w:val="Emphasis"/>
          <w:highlight w:val="green"/>
        </w:rPr>
        <w:t>irrational collective</w:t>
      </w:r>
      <w:r w:rsidRPr="005C3069">
        <w:t xml:space="preserve"> human</w:t>
      </w:r>
      <w:r w:rsidRPr="005C3069">
        <w:rPr>
          <w:rStyle w:val="StyleUnderline"/>
        </w:rPr>
        <w:t xml:space="preserve"> </w:t>
      </w:r>
      <w:r w:rsidRPr="00081464">
        <w:rPr>
          <w:rStyle w:val="Emphasis"/>
          <w:highlight w:val="green"/>
        </w:rPr>
        <w:t>actions that threaten</w:t>
      </w:r>
      <w:r w:rsidRPr="00F87B6B">
        <w:rPr>
          <w:rStyle w:val="StyleUnderline"/>
        </w:rPr>
        <w:t xml:space="preserve"> </w:t>
      </w:r>
      <w:r w:rsidRPr="005C3069">
        <w:rPr>
          <w:rStyle w:val="StyleUnderline"/>
        </w:rPr>
        <w:t xml:space="preserve">to permanently erode state power and security by </w:t>
      </w:r>
      <w:r w:rsidRPr="006B151A">
        <w:rPr>
          <w:rStyle w:val="StyleUnderline"/>
        </w:rPr>
        <w:t xml:space="preserve">destroying the very conditions of </w:t>
      </w:r>
      <w:r w:rsidRPr="00081464">
        <w:rPr>
          <w:rStyle w:val="Emphasis"/>
          <w:highlight w:val="green"/>
        </w:rPr>
        <w:t>human existence</w:t>
      </w:r>
      <w:r w:rsidRPr="005C3069">
        <w:rPr>
          <w:rStyle w:val="Heading4Char"/>
        </w:rPr>
        <w:t xml:space="preserve">. </w:t>
      </w:r>
      <w:r w:rsidRPr="005C3069">
        <w:rPr>
          <w:rFonts w:cstheme="minorHAnsi"/>
        </w:rPr>
        <w:t>Indeed</w:t>
      </w:r>
      <w:r w:rsidRPr="00E62A5F">
        <w:rPr>
          <w:rFonts w:cstheme="minorHAnsi"/>
        </w:rPr>
        <w:t xml:space="preserve">, the </w:t>
      </w:r>
      <w:r w:rsidRPr="005C3069">
        <w:t xml:space="preserve">prevalence of orthodox IR as a body of disciplinary beliefs, norms and prescriptions organically conjoined with actual </w:t>
      </w:r>
      <w:proofErr w:type="gramStart"/>
      <w:r w:rsidRPr="005C3069">
        <w:t>policy-making</w:t>
      </w:r>
      <w:proofErr w:type="gramEnd"/>
      <w:r w:rsidRPr="005C3069">
        <w:t xml:space="preserve"> in the international system highlights the extent to which both realism and liberalism are ideologically implicated in the acceleration of global systemic crises. 87 By the same token, the </w:t>
      </w:r>
      <w:r w:rsidRPr="00081464">
        <w:rPr>
          <w:rStyle w:val="StyleUnderline"/>
          <w:highlight w:val="green"/>
        </w:rPr>
        <w:t>incapacity to</w:t>
      </w:r>
      <w:r w:rsidRPr="00542B0A">
        <w:rPr>
          <w:rStyle w:val="StyleUnderline"/>
        </w:rPr>
        <w:t xml:space="preserve"> </w:t>
      </w:r>
      <w:proofErr w:type="spellStart"/>
      <w:r w:rsidRPr="005C3069">
        <w:t>recognise</w:t>
      </w:r>
      <w:proofErr w:type="spellEnd"/>
      <w:r w:rsidRPr="005C3069">
        <w:t xml:space="preserve"> and critically</w:t>
      </w:r>
      <w:r w:rsidRPr="00542B0A">
        <w:rPr>
          <w:rStyle w:val="StyleUnderline"/>
        </w:rPr>
        <w:t xml:space="preserve"> </w:t>
      </w:r>
      <w:r w:rsidRPr="00081464">
        <w:rPr>
          <w:rStyle w:val="StyleUnderline"/>
          <w:highlight w:val="green"/>
        </w:rPr>
        <w:t>interrogate</w:t>
      </w:r>
      <w:r w:rsidRPr="00542B0A">
        <w:rPr>
          <w:rStyle w:val="StyleUnderline"/>
        </w:rPr>
        <w:t xml:space="preserve"> how </w:t>
      </w:r>
      <w:r w:rsidRPr="00081464">
        <w:rPr>
          <w:rStyle w:val="StyleUnderline"/>
          <w:highlight w:val="green"/>
        </w:rPr>
        <w:t>prevailing</w:t>
      </w:r>
      <w:r w:rsidRPr="00542B0A">
        <w:rPr>
          <w:rStyle w:val="StyleUnderline"/>
        </w:rPr>
        <w:t xml:space="preserve"> </w:t>
      </w:r>
      <w:r w:rsidRPr="00E62A5F">
        <w:t>social</w:t>
      </w:r>
      <w:r w:rsidRPr="00542B0A">
        <w:rPr>
          <w:rStyle w:val="StyleUnderline"/>
        </w:rPr>
        <w:t>,</w:t>
      </w:r>
      <w:r w:rsidRPr="00E62A5F">
        <w:rPr>
          <w:rFonts w:cstheme="minorHAnsi"/>
        </w:rPr>
        <w:t xml:space="preserve"> </w:t>
      </w:r>
      <w:proofErr w:type="gramStart"/>
      <w:r w:rsidRPr="00E62A5F">
        <w:rPr>
          <w:rFonts w:cstheme="minorHAnsi"/>
        </w:rPr>
        <w:t>political</w:t>
      </w:r>
      <w:proofErr w:type="gramEnd"/>
      <w:r w:rsidRPr="00E62A5F">
        <w:rPr>
          <w:rFonts w:cstheme="minorHAnsi"/>
        </w:rPr>
        <w:t xml:space="preserve"> and economic </w:t>
      </w:r>
      <w:r w:rsidRPr="00081464">
        <w:rPr>
          <w:rStyle w:val="StyleUnderline"/>
          <w:highlight w:val="green"/>
        </w:rPr>
        <w:t>structures</w:t>
      </w:r>
      <w:r w:rsidRPr="00542B0A">
        <w:rPr>
          <w:rStyle w:val="StyleUnderline"/>
        </w:rPr>
        <w:t xml:space="preserve"> are </w:t>
      </w:r>
      <w:r w:rsidRPr="00081464">
        <w:rPr>
          <w:rStyle w:val="StyleUnderline"/>
          <w:highlight w:val="green"/>
        </w:rPr>
        <w:t xml:space="preserve">driving global crisis </w:t>
      </w:r>
      <w:r w:rsidRPr="005C3069">
        <w:t xml:space="preserve">acceleration has </w:t>
      </w:r>
      <w:r w:rsidRPr="00081464">
        <w:rPr>
          <w:rStyle w:val="StyleUnderline"/>
          <w:highlight w:val="green"/>
        </w:rPr>
        <w:t>led to</w:t>
      </w:r>
      <w:r w:rsidRPr="00542B0A">
        <w:rPr>
          <w:rStyle w:val="StyleUnderline"/>
        </w:rPr>
        <w:t xml:space="preserve"> the proliferation of </w:t>
      </w:r>
      <w:r w:rsidRPr="00081464">
        <w:rPr>
          <w:rStyle w:val="Emphasis"/>
          <w:highlight w:val="green"/>
        </w:rPr>
        <w:t>symptom-led solutions focused on</w:t>
      </w:r>
      <w:r w:rsidRPr="00542B0A">
        <w:rPr>
          <w:rStyle w:val="StyleUnderline"/>
        </w:rPr>
        <w:t xml:space="preserve"> the </w:t>
      </w:r>
      <w:r w:rsidRPr="00884E6E">
        <w:rPr>
          <w:rStyle w:val="StyleUnderline"/>
        </w:rPr>
        <w:t>expansion of</w:t>
      </w:r>
      <w:r w:rsidRPr="005C3069">
        <w:rPr>
          <w:rStyle w:val="StyleUnderline"/>
        </w:rPr>
        <w:t xml:space="preserve"> state</w:t>
      </w:r>
      <w:r w:rsidRPr="005C3069">
        <w:t xml:space="preserve">/regime </w:t>
      </w:r>
      <w:r w:rsidRPr="00081464">
        <w:rPr>
          <w:rStyle w:val="Emphasis"/>
          <w:highlight w:val="green"/>
        </w:rPr>
        <w:t>military</w:t>
      </w:r>
      <w:r w:rsidRPr="005C3069">
        <w:rPr>
          <w:rStyle w:val="StyleUnderline"/>
        </w:rPr>
        <w:t>–political</w:t>
      </w:r>
      <w:r w:rsidRPr="005C3069">
        <w:t xml:space="preserve"> </w:t>
      </w:r>
      <w:r w:rsidRPr="00081464">
        <w:rPr>
          <w:rStyle w:val="Emphasis"/>
          <w:highlight w:val="green"/>
        </w:rPr>
        <w:t>power</w:t>
      </w:r>
      <w:r w:rsidRPr="00081464">
        <w:rPr>
          <w:rStyle w:val="StyleUnderline"/>
          <w:highlight w:val="green"/>
        </w:rPr>
        <w:t xml:space="preserve"> rather than </w:t>
      </w:r>
      <w:r w:rsidRPr="005C3069">
        <w:t xml:space="preserve">any attempt </w:t>
      </w:r>
      <w:r w:rsidRPr="00081464">
        <w:rPr>
          <w:rStyle w:val="StyleUnderline"/>
          <w:highlight w:val="green"/>
        </w:rPr>
        <w:t>to transform root</w:t>
      </w:r>
      <w:r w:rsidRPr="000C7F92">
        <w:rPr>
          <w:rStyle w:val="StyleUnderline"/>
        </w:rPr>
        <w:t xml:space="preserve"> </w:t>
      </w:r>
      <w:r w:rsidRPr="000C7F92">
        <w:t>structural</w:t>
      </w:r>
      <w:r w:rsidRPr="00081464">
        <w:rPr>
          <w:rStyle w:val="StyleUnderline"/>
          <w:highlight w:val="green"/>
        </w:rPr>
        <w:t xml:space="preserve"> causes.</w:t>
      </w:r>
      <w:r w:rsidRPr="005C3069">
        <w:rPr>
          <w:rStyle w:val="StyleUnderline"/>
        </w:rPr>
        <w:t xml:space="preserve"> </w:t>
      </w:r>
      <w:r w:rsidRPr="00E62A5F">
        <w:rPr>
          <w:rFonts w:cstheme="minorHAnsi"/>
        </w:rPr>
        <w:t xml:space="preserve">88 It is </w:t>
      </w:r>
      <w:r w:rsidRPr="005C3069">
        <w:t>in this context that,</w:t>
      </w:r>
      <w:r w:rsidRPr="00E62A5F">
        <w:rPr>
          <w:rFonts w:cstheme="minorHAnsi"/>
        </w:rPr>
        <w:t xml:space="preserve"> as the </w:t>
      </w:r>
      <w:r w:rsidRPr="005C3069">
        <w:rPr>
          <w:rStyle w:val="StyleUnderline"/>
        </w:rPr>
        <w:t>prospects</w:t>
      </w:r>
      <w:r w:rsidRPr="00542B0A">
        <w:rPr>
          <w:rStyle w:val="StyleUnderline"/>
        </w:rPr>
        <w:t xml:space="preserve"> for </w:t>
      </w:r>
      <w:r w:rsidRPr="005C3069">
        <w:t>meaningful</w:t>
      </w:r>
      <w:r w:rsidRPr="00542B0A">
        <w:rPr>
          <w:rStyle w:val="StyleUnderline"/>
        </w:rPr>
        <w:t xml:space="preserve"> reform through inter-state cooperation appear </w:t>
      </w:r>
      <w:r w:rsidRPr="005C3069">
        <w:t>increasingly</w:t>
      </w:r>
      <w:r w:rsidRPr="00542B0A">
        <w:rPr>
          <w:rStyle w:val="StyleUnderline"/>
        </w:rPr>
        <w:t xml:space="preserve"> nulliﬁed under the pressure of actors with a vested interest in sustaining prevailing</w:t>
      </w:r>
      <w:r w:rsidRPr="00E62A5F">
        <w:rPr>
          <w:rFonts w:cstheme="minorHAnsi"/>
        </w:rPr>
        <w:t xml:space="preserve"> geopolitical and economic </w:t>
      </w:r>
      <w:r w:rsidRPr="00542B0A">
        <w:rPr>
          <w:rStyle w:val="StyleUnderline"/>
        </w:rPr>
        <w:t xml:space="preserve">structures, states </w:t>
      </w:r>
      <w:r w:rsidRPr="005C3069">
        <w:t>have</w:t>
      </w:r>
      <w:r w:rsidRPr="00542B0A">
        <w:rPr>
          <w:rStyle w:val="StyleUnderline"/>
        </w:rPr>
        <w:t xml:space="preserve"> resorted </w:t>
      </w:r>
      <w:r w:rsidRPr="005C3069">
        <w:t>progressively more</w:t>
      </w:r>
      <w:r w:rsidRPr="00542B0A">
        <w:rPr>
          <w:rStyle w:val="StyleUnderline"/>
        </w:rPr>
        <w:t xml:space="preserve"> to </w:t>
      </w:r>
      <w:proofErr w:type="spellStart"/>
      <w:r w:rsidRPr="00542B0A">
        <w:rPr>
          <w:rStyle w:val="StyleUnderline"/>
        </w:rPr>
        <w:t>militarised</w:t>
      </w:r>
      <w:proofErr w:type="spellEnd"/>
      <w:r w:rsidRPr="00542B0A">
        <w:rPr>
          <w:rStyle w:val="StyleUnderline"/>
        </w:rPr>
        <w:t xml:space="preserve"> responses</w:t>
      </w:r>
      <w:r w:rsidRPr="00E62A5F">
        <w:rPr>
          <w:rFonts w:cstheme="minorHAnsi"/>
        </w:rPr>
        <w:t xml:space="preserve"> </w:t>
      </w:r>
      <w:r w:rsidRPr="00542B0A">
        <w:rPr>
          <w:rStyle w:val="StyleUnderline"/>
        </w:rPr>
        <w:t xml:space="preserve">designed to protect the </w:t>
      </w:r>
      <w:r w:rsidRPr="005C3069">
        <w:t xml:space="preserve">concurrent structure of the international </w:t>
      </w:r>
      <w:r w:rsidRPr="00542B0A">
        <w:rPr>
          <w:rStyle w:val="StyleUnderline"/>
        </w:rPr>
        <w:t xml:space="preserve">system from </w:t>
      </w:r>
      <w:r w:rsidRPr="005C3069">
        <w:t xml:space="preserve">dangerous new </w:t>
      </w:r>
      <w:r w:rsidRPr="00542B0A">
        <w:rPr>
          <w:rStyle w:val="StyleUnderline"/>
        </w:rPr>
        <w:t>threats.</w:t>
      </w:r>
      <w:r w:rsidRPr="00E62A5F">
        <w:rPr>
          <w:rFonts w:cstheme="minorHAnsi"/>
        </w:rPr>
        <w:t xml:space="preserve"> In effect, </w:t>
      </w:r>
      <w:r w:rsidRPr="005C3069">
        <w:t xml:space="preserve">the </w:t>
      </w:r>
      <w:r w:rsidRPr="00081464">
        <w:rPr>
          <w:rStyle w:val="StyleUnderline"/>
          <w:highlight w:val="green"/>
        </w:rPr>
        <w:t>failure</w:t>
      </w:r>
      <w:r w:rsidRPr="00542B0A">
        <w:rPr>
          <w:rStyle w:val="StyleUnderline"/>
        </w:rPr>
        <w:t xml:space="preserve"> of orthodox approaches </w:t>
      </w:r>
      <w:r w:rsidRPr="00081464">
        <w:rPr>
          <w:rStyle w:val="StyleUnderline"/>
          <w:highlight w:val="green"/>
        </w:rPr>
        <w:t>to accurately diagnose</w:t>
      </w:r>
      <w:r w:rsidRPr="00542B0A">
        <w:rPr>
          <w:rStyle w:val="StyleUnderline"/>
        </w:rPr>
        <w:t xml:space="preserve"> </w:t>
      </w:r>
      <w:r w:rsidRPr="005C3069">
        <w:t xml:space="preserve">global </w:t>
      </w:r>
      <w:r w:rsidRPr="00081464">
        <w:rPr>
          <w:rStyle w:val="StyleUnderline"/>
          <w:highlight w:val="green"/>
        </w:rPr>
        <w:t>crises</w:t>
      </w:r>
      <w:r w:rsidRPr="005C3069">
        <w:t xml:space="preserve">, directly </w:t>
      </w:r>
      <w:r w:rsidRPr="00081464">
        <w:rPr>
          <w:rStyle w:val="StyleUnderline"/>
          <w:highlight w:val="green"/>
        </w:rPr>
        <w:t>accentuates a tendency to ‘</w:t>
      </w:r>
      <w:proofErr w:type="spellStart"/>
      <w:r w:rsidRPr="00081464">
        <w:rPr>
          <w:rStyle w:val="StyleUnderline"/>
          <w:highlight w:val="green"/>
        </w:rPr>
        <w:t>securitise</w:t>
      </w:r>
      <w:proofErr w:type="spellEnd"/>
      <w:r w:rsidRPr="00081464">
        <w:rPr>
          <w:rStyle w:val="StyleUnderline"/>
          <w:highlight w:val="green"/>
        </w:rPr>
        <w:t>’</w:t>
      </w:r>
      <w:r w:rsidRPr="005C3069">
        <w:rPr>
          <w:rStyle w:val="StyleUnderline"/>
        </w:rPr>
        <w:t xml:space="preserve"> them </w:t>
      </w:r>
      <w:r w:rsidRPr="005C3069">
        <w:t xml:space="preserve">– </w:t>
      </w:r>
      <w:r w:rsidRPr="005C3069">
        <w:rPr>
          <w:rStyle w:val="StyleUnderline"/>
        </w:rPr>
        <w:t xml:space="preserve">and </w:t>
      </w:r>
      <w:r w:rsidRPr="00081464">
        <w:rPr>
          <w:rStyle w:val="StyleUnderline"/>
          <w:highlight w:val="green"/>
        </w:rPr>
        <w:t>this</w:t>
      </w:r>
      <w:r w:rsidRPr="005C3069">
        <w:t xml:space="preserve">, ironically, </w:t>
      </w:r>
      <w:r w:rsidRPr="00081464">
        <w:rPr>
          <w:rStyle w:val="StyleUnderline"/>
          <w:highlight w:val="green"/>
        </w:rPr>
        <w:t>fuels</w:t>
      </w:r>
      <w:r w:rsidRPr="00542B0A">
        <w:rPr>
          <w:rStyle w:val="StyleUnderline"/>
        </w:rPr>
        <w:t xml:space="preserve"> </w:t>
      </w:r>
      <w:r w:rsidRPr="005C3069">
        <w:t>the proliferation of</w:t>
      </w:r>
      <w:r w:rsidRPr="00542B0A">
        <w:rPr>
          <w:rStyle w:val="StyleUnderline"/>
        </w:rPr>
        <w:t xml:space="preserve"> violent </w:t>
      </w:r>
      <w:r w:rsidRPr="00081464">
        <w:rPr>
          <w:rStyle w:val="StyleUnderline"/>
          <w:highlight w:val="green"/>
        </w:rPr>
        <w:t xml:space="preserve">conﬂict </w:t>
      </w:r>
      <w:r w:rsidRPr="00542B0A">
        <w:rPr>
          <w:rStyle w:val="StyleUnderline"/>
        </w:rPr>
        <w:t xml:space="preserve">and </w:t>
      </w:r>
      <w:proofErr w:type="spellStart"/>
      <w:r w:rsidRPr="00542B0A">
        <w:rPr>
          <w:rStyle w:val="StyleUnderline"/>
        </w:rPr>
        <w:t>militarisation</w:t>
      </w:r>
      <w:proofErr w:type="spellEnd"/>
      <w:r w:rsidRPr="00542B0A">
        <w:rPr>
          <w:rStyle w:val="StyleUnderline"/>
        </w:rPr>
        <w:t xml:space="preserve"> responsible for magniﬁed global insecurity</w:t>
      </w:r>
      <w:r w:rsidRPr="00E62A5F">
        <w:rPr>
          <w:rFonts w:cstheme="minorHAnsi"/>
        </w:rPr>
        <w:t>. ‘</w:t>
      </w:r>
      <w:proofErr w:type="spellStart"/>
      <w:r w:rsidRPr="00081464">
        <w:rPr>
          <w:rStyle w:val="StyleUnderline"/>
          <w:highlight w:val="green"/>
        </w:rPr>
        <w:t>Securitisation</w:t>
      </w:r>
      <w:proofErr w:type="spellEnd"/>
      <w:r w:rsidRPr="00081464">
        <w:rPr>
          <w:rStyle w:val="StyleUnderline"/>
          <w:highlight w:val="green"/>
        </w:rPr>
        <w:t>’ refers to a ‘speech act’</w:t>
      </w:r>
      <w:r w:rsidRPr="00081464">
        <w:rPr>
          <w:rFonts w:cstheme="minorHAnsi"/>
          <w:highlight w:val="green"/>
        </w:rPr>
        <w:t xml:space="preserve"> </w:t>
      </w:r>
      <w:r w:rsidRPr="00E62A5F">
        <w:rPr>
          <w:rFonts w:cstheme="minorHAnsi"/>
        </w:rPr>
        <w:t xml:space="preserve">– an act of labelling – </w:t>
      </w:r>
      <w:r w:rsidRPr="00081464">
        <w:rPr>
          <w:rStyle w:val="StyleUnderline"/>
          <w:highlight w:val="green"/>
        </w:rPr>
        <w:t xml:space="preserve">whereby </w:t>
      </w:r>
      <w:r w:rsidRPr="005C3069">
        <w:t>political</w:t>
      </w:r>
      <w:r w:rsidRPr="00542B0A">
        <w:rPr>
          <w:rStyle w:val="StyleUnderline"/>
        </w:rPr>
        <w:t xml:space="preserve"> </w:t>
      </w:r>
      <w:r w:rsidRPr="00081464">
        <w:rPr>
          <w:rStyle w:val="StyleUnderline"/>
          <w:highlight w:val="green"/>
        </w:rPr>
        <w:t xml:space="preserve">authorities identify </w:t>
      </w:r>
      <w:proofErr w:type="gramStart"/>
      <w:r w:rsidRPr="005C3069">
        <w:t>particular</w:t>
      </w:r>
      <w:r w:rsidRPr="00542B0A">
        <w:rPr>
          <w:rStyle w:val="StyleUnderline"/>
        </w:rPr>
        <w:t xml:space="preserve"> </w:t>
      </w:r>
      <w:r w:rsidRPr="00081464">
        <w:rPr>
          <w:rStyle w:val="StyleUnderline"/>
          <w:highlight w:val="green"/>
        </w:rPr>
        <w:t>issues</w:t>
      </w:r>
      <w:proofErr w:type="gramEnd"/>
      <w:r w:rsidRPr="00081464">
        <w:rPr>
          <w:rStyle w:val="StyleUnderline"/>
          <w:highlight w:val="green"/>
        </w:rPr>
        <w:t xml:space="preserve"> </w:t>
      </w:r>
      <w:r w:rsidRPr="005C3069">
        <w:t>or incidents</w:t>
      </w:r>
      <w:r w:rsidRPr="00542B0A">
        <w:rPr>
          <w:rStyle w:val="StyleUnderline"/>
        </w:rPr>
        <w:t xml:space="preserve"> </w:t>
      </w:r>
      <w:r w:rsidRPr="00081464">
        <w:rPr>
          <w:rStyle w:val="StyleUnderline"/>
          <w:highlight w:val="green"/>
        </w:rPr>
        <w:t>as an existential threat which</w:t>
      </w:r>
      <w:r w:rsidRPr="00E62A5F">
        <w:rPr>
          <w:rFonts w:cstheme="minorHAnsi"/>
        </w:rPr>
        <w:t xml:space="preserve">, because of their extreme </w:t>
      </w:r>
      <w:r w:rsidRPr="005C3069">
        <w:t>nature, justify going beyond the normal security measures that are within the rule of law. It thus</w:t>
      </w:r>
      <w:r w:rsidRPr="00542B0A">
        <w:rPr>
          <w:rStyle w:val="StyleUnderline"/>
        </w:rPr>
        <w:t xml:space="preserve"> </w:t>
      </w:r>
      <w:proofErr w:type="spellStart"/>
      <w:r w:rsidRPr="00081464">
        <w:rPr>
          <w:rStyle w:val="StyleUnderline"/>
          <w:highlight w:val="green"/>
        </w:rPr>
        <w:t>legitimises</w:t>
      </w:r>
      <w:proofErr w:type="spellEnd"/>
      <w:r w:rsidRPr="00081464">
        <w:rPr>
          <w:rStyle w:val="StyleUnderline"/>
          <w:highlight w:val="green"/>
        </w:rPr>
        <w:t xml:space="preserve"> </w:t>
      </w:r>
      <w:r w:rsidRPr="005C3069">
        <w:t xml:space="preserve">resort to </w:t>
      </w:r>
      <w:r w:rsidRPr="005C3069">
        <w:rPr>
          <w:rStyle w:val="StyleUnderline"/>
        </w:rPr>
        <w:t>special extra-legal powers.</w:t>
      </w:r>
      <w:r w:rsidRPr="005C3069">
        <w:rPr>
          <w:rFonts w:cstheme="minorHAnsi"/>
        </w:rPr>
        <w:t xml:space="preserve"> By labelling </w:t>
      </w:r>
      <w:proofErr w:type="gramStart"/>
      <w:r w:rsidRPr="005C3069">
        <w:rPr>
          <w:rFonts w:cstheme="minorHAnsi"/>
        </w:rPr>
        <w:t>issues</w:t>
      </w:r>
      <w:proofErr w:type="gramEnd"/>
      <w:r w:rsidRPr="005C3069">
        <w:rPr>
          <w:rFonts w:cstheme="minorHAnsi"/>
        </w:rPr>
        <w:t xml:space="preserve"> a matter of ‘security’, therefore, </w:t>
      </w:r>
      <w:r w:rsidRPr="00081464">
        <w:rPr>
          <w:rStyle w:val="StyleUnderline"/>
          <w:highlight w:val="green"/>
        </w:rPr>
        <w:t xml:space="preserve">states </w:t>
      </w:r>
      <w:r w:rsidRPr="005C3069">
        <w:rPr>
          <w:rStyle w:val="StyleUnderline"/>
        </w:rPr>
        <w:t xml:space="preserve">are able </w:t>
      </w:r>
      <w:r w:rsidRPr="00081464">
        <w:rPr>
          <w:rStyle w:val="StyleUnderline"/>
          <w:highlight w:val="green"/>
        </w:rPr>
        <w:t xml:space="preserve">to move </w:t>
      </w:r>
      <w:r w:rsidRPr="005C3069">
        <w:t xml:space="preserve">them </w:t>
      </w:r>
      <w:r w:rsidRPr="005C3069">
        <w:rPr>
          <w:rStyle w:val="StyleUnderline"/>
        </w:rPr>
        <w:t xml:space="preserve">outside </w:t>
      </w:r>
      <w:r w:rsidRPr="005C3069">
        <w:t xml:space="preserve">the remit of </w:t>
      </w:r>
      <w:r w:rsidRPr="00542B0A">
        <w:rPr>
          <w:rStyle w:val="StyleUnderline"/>
        </w:rPr>
        <w:t xml:space="preserve">democratic decision-making and </w:t>
      </w:r>
      <w:r w:rsidRPr="00081464">
        <w:rPr>
          <w:rStyle w:val="StyleUnderline"/>
          <w:highlight w:val="green"/>
        </w:rPr>
        <w:t xml:space="preserve">into </w:t>
      </w:r>
      <w:r w:rsidRPr="005C3069">
        <w:t xml:space="preserve">the realm of </w:t>
      </w:r>
      <w:r w:rsidRPr="00081464">
        <w:rPr>
          <w:rStyle w:val="StyleUnderline"/>
          <w:highlight w:val="green"/>
        </w:rPr>
        <w:t>emergency powers</w:t>
      </w:r>
      <w:r w:rsidRPr="00E62A5F">
        <w:rPr>
          <w:rFonts w:cstheme="minorHAnsi"/>
        </w:rPr>
        <w:t xml:space="preserve">, all </w:t>
      </w:r>
      <w:r w:rsidRPr="00081464">
        <w:rPr>
          <w:rStyle w:val="StyleUnderline"/>
          <w:highlight w:val="green"/>
        </w:rPr>
        <w:t xml:space="preserve">in the </w:t>
      </w:r>
      <w:r w:rsidRPr="00081464">
        <w:rPr>
          <w:rStyle w:val="Emphasis"/>
          <w:highlight w:val="green"/>
        </w:rPr>
        <w:t>name of survival</w:t>
      </w:r>
      <w:r w:rsidRPr="00E62A5F">
        <w:rPr>
          <w:rFonts w:cstheme="minorHAnsi"/>
        </w:rPr>
        <w:t xml:space="preserve"> itself. Far from representing a mere aberration from democratic state </w:t>
      </w:r>
      <w:r w:rsidRPr="005C3069">
        <w:t xml:space="preserve">practice, this discloses a deeper ‘dual’ structure of the state in its </w:t>
      </w:r>
      <w:proofErr w:type="spellStart"/>
      <w:r w:rsidRPr="005C3069">
        <w:t>institutionalisation</w:t>
      </w:r>
      <w:proofErr w:type="spellEnd"/>
      <w:r w:rsidRPr="005C3069">
        <w:t xml:space="preserve"> of the capacity to </w:t>
      </w:r>
      <w:proofErr w:type="spellStart"/>
      <w:r w:rsidRPr="005C3069">
        <w:t>mobilise</w:t>
      </w:r>
      <w:proofErr w:type="spellEnd"/>
      <w:r w:rsidRPr="005C3069">
        <w:t xml:space="preserve"> extraordinary extra-legal military– police measures in purported response to an existential danger. 89 </w:t>
      </w:r>
      <w:r w:rsidRPr="009B5861">
        <w:t xml:space="preserve">The problem in the context of global </w:t>
      </w:r>
      <w:proofErr w:type="spellStart"/>
      <w:proofErr w:type="gramStart"/>
      <w:r w:rsidRPr="009B5861">
        <w:t>ecolo</w:t>
      </w:r>
      <w:r>
        <w:t>.</w:t>
      </w:r>
      <w:r w:rsidRPr="009B5861">
        <w:t>gical</w:t>
      </w:r>
      <w:proofErr w:type="spellEnd"/>
      <w:proofErr w:type="gramEnd"/>
      <w:r w:rsidRPr="009B5861">
        <w:t xml:space="preserve">, economic and energy crises is that such levels of emergency </w:t>
      </w:r>
      <w:proofErr w:type="spellStart"/>
      <w:r w:rsidRPr="009B5861">
        <w:t>mobilisation</w:t>
      </w:r>
      <w:proofErr w:type="spellEnd"/>
      <w:r w:rsidRPr="009B5861">
        <w:t xml:space="preserve"> and</w:t>
      </w:r>
      <w:r w:rsidRPr="00AB327B">
        <w:rPr>
          <w:rStyle w:val="StyleUnderline"/>
        </w:rPr>
        <w:t xml:space="preserve"> </w:t>
      </w:r>
      <w:proofErr w:type="spellStart"/>
      <w:r w:rsidRPr="00AB327B">
        <w:rPr>
          <w:rStyle w:val="StyleUnderline"/>
        </w:rPr>
        <w:t>militarisation</w:t>
      </w:r>
      <w:proofErr w:type="spellEnd"/>
      <w:r w:rsidRPr="00AB327B">
        <w:rPr>
          <w:rStyle w:val="StyleUnderline"/>
        </w:rPr>
        <w:t xml:space="preserve"> have no positive impact on the </w:t>
      </w:r>
      <w:r w:rsidRPr="00AB327B">
        <w:t xml:space="preserve">very global </w:t>
      </w:r>
      <w:r w:rsidRPr="00AB327B">
        <w:rPr>
          <w:rStyle w:val="StyleUnderline"/>
        </w:rPr>
        <w:t xml:space="preserve">crises </w:t>
      </w:r>
      <w:r w:rsidRPr="009B5861">
        <w:t xml:space="preserve">generating ‘new security challenges’, and are thus entirely disproportionate. 90 </w:t>
      </w:r>
      <w:r w:rsidRPr="009B5861">
        <w:rPr>
          <w:rStyle w:val="StyleUnderline"/>
        </w:rPr>
        <w:t xml:space="preserve">All that remains to examine is </w:t>
      </w:r>
      <w:r w:rsidRPr="009B5861">
        <w:t>on the ‘surface’</w:t>
      </w:r>
      <w:r w:rsidRPr="00AB327B">
        <w:rPr>
          <w:rStyle w:val="StyleUnderline"/>
        </w:rPr>
        <w:t xml:space="preserve"> </w:t>
      </w:r>
      <w:r w:rsidRPr="009B5861">
        <w:t xml:space="preserve">of the international system (geopolitical competition, the balance of power, international regimes, </w:t>
      </w:r>
      <w:proofErr w:type="spellStart"/>
      <w:r w:rsidRPr="009B5861">
        <w:t>globalisation</w:t>
      </w:r>
      <w:proofErr w:type="spellEnd"/>
      <w:r w:rsidRPr="009B5861">
        <w:t xml:space="preserve"> and so on),</w:t>
      </w:r>
      <w:r w:rsidRPr="00542B0A">
        <w:rPr>
          <w:rStyle w:val="StyleUnderline"/>
        </w:rPr>
        <w:t xml:space="preserve"> phenomena which are dislocated from their structural causes by </w:t>
      </w:r>
      <w:r w:rsidRPr="00843D48">
        <w:t>way of</w:t>
      </w:r>
      <w:r w:rsidRPr="00542B0A">
        <w:rPr>
          <w:rStyle w:val="StyleUnderline"/>
        </w:rPr>
        <w:t xml:space="preserve"> being unable to </w:t>
      </w:r>
      <w:proofErr w:type="spellStart"/>
      <w:r w:rsidRPr="00542B0A">
        <w:rPr>
          <w:rStyle w:val="StyleUnderline"/>
        </w:rPr>
        <w:t>recognise</w:t>
      </w:r>
      <w:proofErr w:type="spellEnd"/>
      <w:r w:rsidRPr="00542B0A">
        <w:rPr>
          <w:rStyle w:val="StyleUnderline"/>
        </w:rPr>
        <w:t xml:space="preserve"> </w:t>
      </w:r>
      <w:r w:rsidRPr="00843D48">
        <w:rPr>
          <w:rStyle w:val="StyleUnderline"/>
        </w:rPr>
        <w:t xml:space="preserve">the </w:t>
      </w:r>
      <w:proofErr w:type="gramStart"/>
      <w:r w:rsidRPr="00843D48">
        <w:rPr>
          <w:rStyle w:val="StyleUnderline"/>
        </w:rPr>
        <w:t>biophysically-embedded</w:t>
      </w:r>
      <w:proofErr w:type="gramEnd"/>
      <w:r w:rsidRPr="00843D48">
        <w:rPr>
          <w:rStyle w:val="StyleUnderline"/>
        </w:rPr>
        <w:t xml:space="preserve"> </w:t>
      </w:r>
      <w:r w:rsidRPr="00843D48">
        <w:t>and politically-constituted social</w:t>
      </w:r>
      <w:r w:rsidRPr="00542B0A">
        <w:rPr>
          <w:rStyle w:val="StyleUnderline"/>
        </w:rPr>
        <w:t xml:space="preserve"> relations of which they are </w:t>
      </w:r>
      <w:r w:rsidRPr="009B5861">
        <w:rPr>
          <w:rStyle w:val="StyleUnderline"/>
        </w:rPr>
        <w:t xml:space="preserve">comprised. </w:t>
      </w:r>
      <w:r w:rsidRPr="00AB327B">
        <w:t>The consequence is that</w:t>
      </w:r>
      <w:r w:rsidRPr="00542B0A">
        <w:rPr>
          <w:rStyle w:val="StyleUnderline"/>
        </w:rPr>
        <w:t xml:space="preserve"> orthodox </w:t>
      </w:r>
      <w:r w:rsidRPr="00081464">
        <w:rPr>
          <w:rStyle w:val="StyleUnderline"/>
          <w:highlight w:val="green"/>
        </w:rPr>
        <w:t>IR has no means of responding to</w:t>
      </w:r>
      <w:r w:rsidRPr="00542B0A">
        <w:rPr>
          <w:rStyle w:val="StyleUnderline"/>
        </w:rPr>
        <w:t xml:space="preserve"> </w:t>
      </w:r>
      <w:r w:rsidRPr="00AB327B">
        <w:t>global</w:t>
      </w:r>
      <w:r w:rsidRPr="00542B0A">
        <w:rPr>
          <w:rStyle w:val="StyleUnderline"/>
        </w:rPr>
        <w:t xml:space="preserve"> </w:t>
      </w:r>
      <w:r w:rsidRPr="00AB327B">
        <w:rPr>
          <w:rStyle w:val="StyleUnderline"/>
        </w:rPr>
        <w:t xml:space="preserve">systemic </w:t>
      </w:r>
      <w:r w:rsidRPr="00081464">
        <w:rPr>
          <w:rStyle w:val="StyleUnderline"/>
          <w:highlight w:val="green"/>
        </w:rPr>
        <w:t xml:space="preserve">crises other than to reduce them to </w:t>
      </w:r>
      <w:r w:rsidRPr="00AB327B">
        <w:rPr>
          <w:rStyle w:val="StyleUnderline"/>
        </w:rPr>
        <w:t xml:space="preserve">their </w:t>
      </w:r>
      <w:r w:rsidRPr="00081464">
        <w:rPr>
          <w:rStyle w:val="StyleUnderline"/>
          <w:highlight w:val="green"/>
        </w:rPr>
        <w:t>symptoms</w:t>
      </w:r>
      <w:r w:rsidRPr="00542B0A">
        <w:rPr>
          <w:rStyle w:val="StyleUnderline"/>
        </w:rPr>
        <w:t xml:space="preserve">. </w:t>
      </w:r>
      <w:r w:rsidRPr="00E62A5F">
        <w:rPr>
          <w:rFonts w:cstheme="minorHAnsi"/>
        </w:rPr>
        <w:t xml:space="preserve">Indeed, </w:t>
      </w:r>
      <w:r w:rsidRPr="00542B0A">
        <w:rPr>
          <w:rStyle w:val="StyleUnderline"/>
        </w:rPr>
        <w:t xml:space="preserve">orthodox IR </w:t>
      </w:r>
      <w:r w:rsidRPr="00AB327B">
        <w:t xml:space="preserve">theory has largely </w:t>
      </w:r>
      <w:r w:rsidRPr="00542B0A">
        <w:rPr>
          <w:rStyle w:val="StyleUnderline"/>
        </w:rPr>
        <w:t xml:space="preserve">responded to </w:t>
      </w:r>
      <w:r w:rsidRPr="00AB327B">
        <w:t xml:space="preserve">global systemic </w:t>
      </w:r>
      <w:r w:rsidRPr="00542B0A">
        <w:rPr>
          <w:rStyle w:val="StyleUnderline"/>
        </w:rPr>
        <w:t xml:space="preserve">crises not with new theory, but with the expanded application of existing theory to ‘new security challenges’ </w:t>
      </w:r>
      <w:r w:rsidRPr="009B5861">
        <w:t>such as</w:t>
      </w:r>
      <w:r w:rsidRPr="00542B0A">
        <w:rPr>
          <w:rStyle w:val="StyleUnderline"/>
        </w:rPr>
        <w:t xml:space="preserve"> ‘low-intensity</w:t>
      </w:r>
      <w:r w:rsidRPr="00E62A5F">
        <w:rPr>
          <w:rFonts w:cstheme="minorHAnsi"/>
        </w:rPr>
        <w:t xml:space="preserve">’ intra-state </w:t>
      </w:r>
      <w:r w:rsidRPr="00542B0A">
        <w:rPr>
          <w:rStyle w:val="StyleUnderline"/>
        </w:rPr>
        <w:t>conﬂicts</w:t>
      </w:r>
      <w:r w:rsidRPr="00E62A5F">
        <w:rPr>
          <w:rFonts w:cstheme="minorHAnsi"/>
        </w:rPr>
        <w:t xml:space="preserve">; </w:t>
      </w:r>
      <w:r w:rsidRPr="009B5861">
        <w:t>inequality</w:t>
      </w:r>
      <w:r w:rsidRPr="00E62A5F">
        <w:rPr>
          <w:rFonts w:cstheme="minorHAnsi"/>
        </w:rPr>
        <w:t xml:space="preserve"> and </w:t>
      </w:r>
      <w:r w:rsidRPr="00081464">
        <w:rPr>
          <w:rStyle w:val="StyleUnderline"/>
          <w:highlight w:val="green"/>
        </w:rPr>
        <w:t>poverty</w:t>
      </w:r>
      <w:r w:rsidRPr="00E62A5F">
        <w:rPr>
          <w:rFonts w:cstheme="minorHAnsi"/>
        </w:rPr>
        <w:t xml:space="preserve">; </w:t>
      </w:r>
      <w:r w:rsidRPr="00081464">
        <w:rPr>
          <w:rStyle w:val="StyleUnderline"/>
          <w:highlight w:val="green"/>
        </w:rPr>
        <w:t>environmental degradation</w:t>
      </w:r>
      <w:r w:rsidRPr="00E62A5F">
        <w:rPr>
          <w:rFonts w:cstheme="minorHAnsi"/>
        </w:rPr>
        <w:t xml:space="preserve">; international </w:t>
      </w:r>
      <w:r w:rsidRPr="00542B0A">
        <w:rPr>
          <w:rStyle w:val="StyleUnderline"/>
        </w:rPr>
        <w:t>criminal activities</w:t>
      </w:r>
      <w:r w:rsidRPr="00E62A5F">
        <w:rPr>
          <w:rFonts w:cstheme="minorHAnsi"/>
        </w:rPr>
        <w:t xml:space="preserve"> including </w:t>
      </w:r>
      <w:r w:rsidRPr="009B5861">
        <w:rPr>
          <w:rStyle w:val="StyleUnderline"/>
        </w:rPr>
        <w:t xml:space="preserve">drugs and arms trafﬁcking; </w:t>
      </w:r>
      <w:r w:rsidRPr="00081464">
        <w:rPr>
          <w:rStyle w:val="StyleUnderline"/>
          <w:highlight w:val="green"/>
        </w:rPr>
        <w:t xml:space="preserve">proliferation </w:t>
      </w:r>
      <w:r w:rsidRPr="00E62A5F">
        <w:rPr>
          <w:rFonts w:cstheme="minorHAnsi"/>
        </w:rPr>
        <w:t xml:space="preserve">of weapons of mass destruction; </w:t>
      </w:r>
      <w:r w:rsidRPr="00081464">
        <w:rPr>
          <w:rStyle w:val="StyleUnderline"/>
          <w:highlight w:val="green"/>
        </w:rPr>
        <w:t>and</w:t>
      </w:r>
      <w:r w:rsidRPr="00081464">
        <w:rPr>
          <w:rFonts w:cstheme="minorHAnsi"/>
          <w:highlight w:val="green"/>
        </w:rPr>
        <w:t xml:space="preserve"> </w:t>
      </w:r>
      <w:r w:rsidRPr="00E62A5F">
        <w:rPr>
          <w:rFonts w:cstheme="minorHAnsi"/>
        </w:rPr>
        <w:t xml:space="preserve">international </w:t>
      </w:r>
      <w:r w:rsidRPr="00081464">
        <w:rPr>
          <w:rStyle w:val="StyleUnderline"/>
          <w:highlight w:val="green"/>
        </w:rPr>
        <w:t>terrorism</w:t>
      </w:r>
      <w:r w:rsidRPr="00E62A5F">
        <w:rPr>
          <w:rFonts w:cstheme="minorHAnsi"/>
        </w:rPr>
        <w:t xml:space="preserve">. 91 </w:t>
      </w:r>
      <w:r w:rsidRPr="00081464">
        <w:rPr>
          <w:rStyle w:val="StyleUnderline"/>
          <w:highlight w:val="green"/>
        </w:rPr>
        <w:t>Although</w:t>
      </w:r>
      <w:r w:rsidRPr="008E7505">
        <w:t xml:space="preserve"> the majority of such ‘new security challenges’</w:t>
      </w:r>
      <w:r w:rsidRPr="00542B0A">
        <w:rPr>
          <w:rStyle w:val="StyleUnderline"/>
        </w:rPr>
        <w:t xml:space="preserve"> </w:t>
      </w:r>
      <w:r w:rsidRPr="00C70317">
        <w:t>are</w:t>
      </w:r>
      <w:r w:rsidRPr="00081464">
        <w:rPr>
          <w:rStyle w:val="StyleUnderline"/>
          <w:highlight w:val="green"/>
        </w:rPr>
        <w:t xml:space="preserve"> non-military </w:t>
      </w:r>
      <w:r w:rsidRPr="009B5861">
        <w:rPr>
          <w:rStyle w:val="StyleUnderline"/>
        </w:rPr>
        <w:t xml:space="preserve">in </w:t>
      </w:r>
      <w:r w:rsidRPr="00542B0A">
        <w:rPr>
          <w:rStyle w:val="StyleUnderline"/>
        </w:rPr>
        <w:t>origin</w:t>
      </w:r>
      <w:r w:rsidRPr="00E62A5F">
        <w:rPr>
          <w:rFonts w:cstheme="minorHAnsi"/>
        </w:rPr>
        <w:t xml:space="preserve"> – </w:t>
      </w:r>
      <w:r w:rsidRPr="00C70317">
        <w:t>whether their referents are states or individuals – the inadequacy of systemic theoretical frameworks to diagnose them means they</w:t>
      </w:r>
      <w:r w:rsidRPr="00C70317">
        <w:rPr>
          <w:rStyle w:val="StyleUnderline"/>
        </w:rPr>
        <w:t xml:space="preserve"> </w:t>
      </w:r>
      <w:r w:rsidRPr="00081464">
        <w:rPr>
          <w:rStyle w:val="StyleUnderline"/>
          <w:highlight w:val="green"/>
        </w:rPr>
        <w:t>are</w:t>
      </w:r>
      <w:r w:rsidRPr="00542B0A">
        <w:rPr>
          <w:rStyle w:val="StyleUnderline"/>
        </w:rPr>
        <w:t xml:space="preserve"> </w:t>
      </w:r>
      <w:r w:rsidRPr="00AB327B">
        <w:t>primarily</w:t>
      </w:r>
      <w:r w:rsidRPr="00542B0A">
        <w:rPr>
          <w:rStyle w:val="StyleUnderline"/>
        </w:rPr>
        <w:t xml:space="preserve"> </w:t>
      </w:r>
      <w:r w:rsidRPr="00081464">
        <w:rPr>
          <w:rStyle w:val="StyleUnderline"/>
          <w:highlight w:val="green"/>
        </w:rPr>
        <w:t xml:space="preserve">examined through </w:t>
      </w:r>
      <w:r w:rsidRPr="00AB327B">
        <w:rPr>
          <w:rStyle w:val="StyleUnderline"/>
        </w:rPr>
        <w:t xml:space="preserve">the lenses of </w:t>
      </w:r>
      <w:r w:rsidRPr="00081464">
        <w:rPr>
          <w:rStyle w:val="StyleUnderline"/>
          <w:highlight w:val="green"/>
        </w:rPr>
        <w:t>military</w:t>
      </w:r>
      <w:r w:rsidRPr="00AB327B">
        <w:rPr>
          <w:rStyle w:val="StyleUnderline"/>
        </w:rPr>
        <w:t xml:space="preserve">-political </w:t>
      </w:r>
      <w:r w:rsidRPr="00081464">
        <w:rPr>
          <w:rStyle w:val="StyleUnderline"/>
          <w:highlight w:val="green"/>
        </w:rPr>
        <w:t>power.</w:t>
      </w:r>
      <w:r w:rsidRPr="00E62A5F">
        <w:rPr>
          <w:rFonts w:cstheme="minorHAnsi"/>
        </w:rPr>
        <w:t xml:space="preserve"> 92 In other words, the </w:t>
      </w:r>
      <w:r w:rsidRPr="00692BAC">
        <w:rPr>
          <w:rStyle w:val="StyleUnderline"/>
        </w:rPr>
        <w:t>escalation of</w:t>
      </w:r>
      <w:r w:rsidRPr="00542B0A">
        <w:rPr>
          <w:rStyle w:val="StyleUnderline"/>
        </w:rPr>
        <w:t xml:space="preserve"> global </w:t>
      </w:r>
      <w:r w:rsidRPr="00081464">
        <w:rPr>
          <w:rStyle w:val="StyleUnderline"/>
          <w:highlight w:val="green"/>
        </w:rPr>
        <w:t>ecological</w:t>
      </w:r>
      <w:r w:rsidRPr="008D5375">
        <w:rPr>
          <w:rStyle w:val="StyleUnderline"/>
        </w:rPr>
        <w:t>, energy and economic</w:t>
      </w:r>
      <w:r w:rsidRPr="009A28B7">
        <w:rPr>
          <w:rStyle w:val="StyleUnderline"/>
        </w:rPr>
        <w:t xml:space="preserve"> </w:t>
      </w:r>
      <w:r w:rsidRPr="00081464">
        <w:rPr>
          <w:rStyle w:val="StyleUnderline"/>
          <w:highlight w:val="green"/>
        </w:rPr>
        <w:t xml:space="preserve">crises is </w:t>
      </w:r>
      <w:proofErr w:type="spellStart"/>
      <w:r w:rsidRPr="00081464">
        <w:rPr>
          <w:rStyle w:val="StyleUnderline"/>
          <w:highlight w:val="green"/>
        </w:rPr>
        <w:t>recognised</w:t>
      </w:r>
      <w:proofErr w:type="spellEnd"/>
      <w:r w:rsidRPr="00542B0A">
        <w:rPr>
          <w:rStyle w:val="StyleUnderline"/>
        </w:rPr>
        <w:t xml:space="preserve"> not as evidence that the current </w:t>
      </w:r>
      <w:proofErr w:type="spellStart"/>
      <w:r w:rsidRPr="003C09F3">
        <w:t>organisation</w:t>
      </w:r>
      <w:proofErr w:type="spellEnd"/>
      <w:r w:rsidRPr="003C09F3">
        <w:t xml:space="preserve"> of the </w:t>
      </w:r>
      <w:r w:rsidRPr="003C09F3">
        <w:rPr>
          <w:rStyle w:val="StyleUnderline"/>
        </w:rPr>
        <w:t>global political</w:t>
      </w:r>
      <w:r w:rsidRPr="00542B0A">
        <w:rPr>
          <w:rStyle w:val="StyleUnderline"/>
        </w:rPr>
        <w:t xml:space="preserve"> economy is fundamentally unsustainable, </w:t>
      </w:r>
      <w:r w:rsidRPr="003C09F3">
        <w:t>requiring urgent transformation,</w:t>
      </w:r>
      <w:r w:rsidRPr="00542B0A">
        <w:rPr>
          <w:rStyle w:val="StyleUnderline"/>
        </w:rPr>
        <w:t xml:space="preserve"> but </w:t>
      </w:r>
      <w:r w:rsidRPr="00081464">
        <w:rPr>
          <w:rStyle w:val="StyleUnderline"/>
          <w:highlight w:val="green"/>
        </w:rPr>
        <w:t xml:space="preserve">as vindicating </w:t>
      </w:r>
      <w:r w:rsidRPr="00183FBA">
        <w:rPr>
          <w:rStyle w:val="StyleUnderline"/>
        </w:rPr>
        <w:t xml:space="preserve">the necessity for </w:t>
      </w:r>
      <w:r w:rsidRPr="003C09F3">
        <w:t xml:space="preserve">states to </w:t>
      </w:r>
      <w:proofErr w:type="spellStart"/>
      <w:r w:rsidRPr="003C09F3">
        <w:t>radicalise</w:t>
      </w:r>
      <w:proofErr w:type="spellEnd"/>
      <w:r w:rsidRPr="00542B0A">
        <w:rPr>
          <w:rStyle w:val="StyleUnderline"/>
        </w:rPr>
        <w:t xml:space="preserve"> the </w:t>
      </w:r>
      <w:r w:rsidRPr="003C09F3">
        <w:rPr>
          <w:rStyle w:val="StyleUnderline"/>
        </w:rPr>
        <w:t>exertion of</w:t>
      </w:r>
      <w:r w:rsidRPr="00542B0A">
        <w:rPr>
          <w:rStyle w:val="StyleUnderline"/>
        </w:rPr>
        <w:t xml:space="preserve"> </w:t>
      </w:r>
      <w:r w:rsidRPr="003C09F3">
        <w:t>their</w:t>
      </w:r>
      <w:r w:rsidRPr="00542B0A">
        <w:rPr>
          <w:rStyle w:val="StyleUnderline"/>
        </w:rPr>
        <w:t xml:space="preserve"> </w:t>
      </w:r>
      <w:r w:rsidRPr="00081464">
        <w:rPr>
          <w:rStyle w:val="StyleUnderline"/>
          <w:highlight w:val="green"/>
        </w:rPr>
        <w:t>military</w:t>
      </w:r>
      <w:r w:rsidRPr="003C09F3">
        <w:t>–political</w:t>
      </w:r>
      <w:r w:rsidRPr="00542B0A">
        <w:rPr>
          <w:rStyle w:val="StyleUnderline"/>
        </w:rPr>
        <w:t xml:space="preserve"> </w:t>
      </w:r>
      <w:r w:rsidRPr="00081464">
        <w:rPr>
          <w:rStyle w:val="StyleUnderline"/>
          <w:highlight w:val="green"/>
        </w:rPr>
        <w:t>capacities to maintain existing</w:t>
      </w:r>
      <w:r w:rsidRPr="00542B0A">
        <w:rPr>
          <w:rStyle w:val="StyleUnderline"/>
        </w:rPr>
        <w:t xml:space="preserve"> power </w:t>
      </w:r>
      <w:r w:rsidRPr="00081464">
        <w:rPr>
          <w:rStyle w:val="StyleUnderline"/>
          <w:highlight w:val="green"/>
        </w:rPr>
        <w:t>structures</w:t>
      </w:r>
      <w:r w:rsidRPr="000F3AEA">
        <w:rPr>
          <w:rStyle w:val="StyleUnderline"/>
        </w:rPr>
        <w:t xml:space="preserve">, to </w:t>
      </w:r>
      <w:r w:rsidRPr="005F4DA8">
        <w:rPr>
          <w:rStyle w:val="StyleUnderline"/>
        </w:rPr>
        <w:t xml:space="preserve">keep the lid on. </w:t>
      </w:r>
      <w:r w:rsidRPr="005F4DA8">
        <w:rPr>
          <w:rFonts w:cstheme="minorHAnsi"/>
        </w:rPr>
        <w:t xml:space="preserve">93 Global </w:t>
      </w:r>
      <w:r w:rsidRPr="005F4DA8">
        <w:rPr>
          <w:rStyle w:val="StyleUnderline"/>
        </w:rPr>
        <w:t xml:space="preserve">crises are thus viewed as amplifying factors that </w:t>
      </w:r>
      <w:r w:rsidRPr="005F4DA8">
        <w:t xml:space="preserve">could </w:t>
      </w:r>
      <w:proofErr w:type="spellStart"/>
      <w:r w:rsidRPr="005F4DA8">
        <w:t>mobilise</w:t>
      </w:r>
      <w:proofErr w:type="spellEnd"/>
      <w:r w:rsidRPr="005F4DA8">
        <w:t xml:space="preserve"> the popular will in ways that</w:t>
      </w:r>
      <w:r w:rsidRPr="005F4DA8">
        <w:rPr>
          <w:rStyle w:val="StyleUnderline"/>
        </w:rPr>
        <w:t xml:space="preserve"> challenge existing </w:t>
      </w:r>
      <w:r w:rsidRPr="005F4DA8">
        <w:t xml:space="preserve">political and economic </w:t>
      </w:r>
      <w:r w:rsidRPr="005F4DA8">
        <w:rPr>
          <w:rStyle w:val="StyleUnderline"/>
        </w:rPr>
        <w:t xml:space="preserve">structures, </w:t>
      </w:r>
      <w:r w:rsidRPr="00081464">
        <w:rPr>
          <w:rStyle w:val="StyleUnderline"/>
          <w:highlight w:val="green"/>
        </w:rPr>
        <w:t>which it is presumed</w:t>
      </w:r>
      <w:r w:rsidRPr="00081464">
        <w:rPr>
          <w:rFonts w:cstheme="minorHAnsi"/>
          <w:highlight w:val="green"/>
        </w:rPr>
        <w:t xml:space="preserve"> </w:t>
      </w:r>
      <w:r w:rsidRPr="005F4DA8">
        <w:rPr>
          <w:rFonts w:cstheme="minorHAnsi"/>
        </w:rPr>
        <w:t>(given that state power itself is con</w:t>
      </w:r>
      <w:r w:rsidRPr="00E62A5F">
        <w:rPr>
          <w:rFonts w:cstheme="minorHAnsi"/>
        </w:rPr>
        <w:t xml:space="preserve">stituted by these structures) </w:t>
      </w:r>
      <w:r w:rsidRPr="00081464">
        <w:rPr>
          <w:rStyle w:val="StyleUnderline"/>
          <w:highlight w:val="green"/>
        </w:rPr>
        <w:t xml:space="preserve">deserve protection. </w:t>
      </w:r>
      <w:r w:rsidRPr="00BF4142">
        <w:t>This justiﬁes the state’s adoption of extra-legal measures outside the normal sphere of democratic politics. In the context of global crisis impacts</w:t>
      </w:r>
      <w:r w:rsidRPr="00E62A5F">
        <w:rPr>
          <w:rFonts w:cstheme="minorHAnsi"/>
        </w:rPr>
        <w:t xml:space="preserve">, </w:t>
      </w:r>
      <w:r w:rsidRPr="00081464">
        <w:rPr>
          <w:rStyle w:val="StyleUnderline"/>
          <w:highlight w:val="green"/>
        </w:rPr>
        <w:t>this</w:t>
      </w:r>
      <w:r w:rsidRPr="00542B0A">
        <w:rPr>
          <w:rStyle w:val="StyleUnderline"/>
        </w:rPr>
        <w:t xml:space="preserve"> counter-democratic trend</w:t>
      </w:r>
      <w:r w:rsidRPr="00BF4142">
        <w:t>-line</w:t>
      </w:r>
      <w:r w:rsidRPr="00542B0A">
        <w:rPr>
          <w:rStyle w:val="StyleUnderline"/>
        </w:rPr>
        <w:t xml:space="preserve"> can result in a growing </w:t>
      </w:r>
      <w:r w:rsidRPr="00081464">
        <w:rPr>
          <w:rStyle w:val="StyleUnderline"/>
          <w:highlight w:val="green"/>
        </w:rPr>
        <w:t xml:space="preserve">propensity to </w:t>
      </w:r>
      <w:proofErr w:type="spellStart"/>
      <w:r w:rsidRPr="00081464">
        <w:rPr>
          <w:rStyle w:val="StyleUnderline"/>
          <w:highlight w:val="green"/>
        </w:rPr>
        <w:t>problematise</w:t>
      </w:r>
      <w:proofErr w:type="spellEnd"/>
      <w:r w:rsidRPr="00542B0A">
        <w:rPr>
          <w:rStyle w:val="StyleUnderline"/>
        </w:rPr>
        <w:t xml:space="preserve"> potentially recalcitrant </w:t>
      </w:r>
      <w:r w:rsidRPr="00081464">
        <w:rPr>
          <w:rStyle w:val="StyleUnderline"/>
          <w:highlight w:val="green"/>
        </w:rPr>
        <w:t xml:space="preserve">populations – </w:t>
      </w:r>
      <w:proofErr w:type="spellStart"/>
      <w:r w:rsidRPr="00081464">
        <w:rPr>
          <w:rStyle w:val="StyleUnderline"/>
          <w:highlight w:val="green"/>
        </w:rPr>
        <w:t>rationalising</w:t>
      </w:r>
      <w:proofErr w:type="spellEnd"/>
      <w:r w:rsidRPr="00081464">
        <w:rPr>
          <w:rStyle w:val="StyleUnderline"/>
          <w:highlight w:val="green"/>
        </w:rPr>
        <w:t xml:space="preserve"> violence</w:t>
      </w:r>
      <w:r w:rsidRPr="00542B0A">
        <w:rPr>
          <w:rStyle w:val="StyleUnderline"/>
        </w:rPr>
        <w:t xml:space="preserve"> toward them </w:t>
      </w:r>
      <w:r w:rsidRPr="00081464">
        <w:rPr>
          <w:rStyle w:val="StyleUnderline"/>
          <w:highlight w:val="green"/>
        </w:rPr>
        <w:t>as a control mechanism</w:t>
      </w:r>
      <w:r w:rsidRPr="00E62A5F">
        <w:rPr>
          <w:rFonts w:cstheme="minorHAnsi"/>
        </w:rPr>
        <w:t xml:space="preserve">. 3.2 From theory to policy Consequently, for the most part, </w:t>
      </w:r>
      <w:r w:rsidRPr="00BF4142">
        <w:t xml:space="preserve">the policy implications of orthodox IR approaches involve a redundant </w:t>
      </w:r>
      <w:proofErr w:type="spellStart"/>
      <w:r w:rsidRPr="00BF4142">
        <w:t>conceptualisation</w:t>
      </w:r>
      <w:proofErr w:type="spellEnd"/>
      <w:r w:rsidRPr="00BF4142">
        <w:t xml:space="preserve"> of global systemic crises purely as potential ‘threat-multipliers’ of traditional security issues such as ‘political instability around the world, the collapse of governments and the creation of terrorist</w:t>
      </w:r>
      <w:r w:rsidRPr="00E62A5F">
        <w:rPr>
          <w:rFonts w:cstheme="minorHAnsi"/>
        </w:rPr>
        <w:t xml:space="preserve"> safe </w:t>
      </w:r>
      <w:proofErr w:type="gramStart"/>
      <w:r w:rsidRPr="00E62A5F">
        <w:rPr>
          <w:rFonts w:cstheme="minorHAnsi"/>
        </w:rPr>
        <w:t>havens’</w:t>
      </w:r>
      <w:proofErr w:type="gramEnd"/>
      <w:r w:rsidRPr="00E62A5F">
        <w:rPr>
          <w:rFonts w:cstheme="minorHAnsi"/>
        </w:rPr>
        <w:t xml:space="preserve">. Climate change will serve to amplify the threat of international terrorism, particularly in regions with large populations and scarce resources. 94 The </w:t>
      </w:r>
      <w:r w:rsidRPr="00542B0A">
        <w:rPr>
          <w:rStyle w:val="StyleUnderline"/>
        </w:rPr>
        <w:t>US Army</w:t>
      </w:r>
      <w:r w:rsidRPr="00BF4142">
        <w:t>, for instance,</w:t>
      </w:r>
      <w:r w:rsidRPr="00542B0A">
        <w:rPr>
          <w:rStyle w:val="StyleUnderline"/>
        </w:rPr>
        <w:t xml:space="preserve"> depicts climate change as a ‘stress-multiplier’ that will ‘exacerbate tensions’</w:t>
      </w:r>
      <w:r w:rsidRPr="00E62A5F">
        <w:rPr>
          <w:rFonts w:cstheme="minorHAnsi"/>
        </w:rPr>
        <w:t xml:space="preserve"> and ‘complicate American foreign policy’; while the EU perceives it as a ‘threat-multiplier which exacerbates existing trends, tensions and instability’. In practice, </w:t>
      </w:r>
      <w:r w:rsidRPr="00542B0A">
        <w:rPr>
          <w:rStyle w:val="StyleUnderline"/>
        </w:rPr>
        <w:t xml:space="preserve">this generates an excessive preoccupation not with the causes of global crisis acceleration and how to ameliorate them </w:t>
      </w:r>
      <w:r w:rsidRPr="0090470F">
        <w:t xml:space="preserve">through structural transformation, </w:t>
      </w:r>
      <w:r w:rsidRPr="00542B0A">
        <w:rPr>
          <w:rStyle w:val="StyleUnderline"/>
        </w:rPr>
        <w:t>but with their purportedly inevitable impacts, and how to prepare for them by controlling problematic populations.</w:t>
      </w:r>
      <w:r w:rsidRPr="00E62A5F">
        <w:rPr>
          <w:rFonts w:cstheme="minorHAnsi"/>
        </w:rPr>
        <w:t xml:space="preserve"> Paradoxically, </w:t>
      </w:r>
      <w:r w:rsidRPr="00542B0A">
        <w:rPr>
          <w:rStyle w:val="StyleUnderline"/>
        </w:rPr>
        <w:t>this ‘</w:t>
      </w:r>
      <w:proofErr w:type="spellStart"/>
      <w:r w:rsidRPr="00081464">
        <w:rPr>
          <w:rStyle w:val="StyleUnderline"/>
          <w:highlight w:val="green"/>
        </w:rPr>
        <w:t>securitisation</w:t>
      </w:r>
      <w:proofErr w:type="spellEnd"/>
      <w:r w:rsidRPr="00081464">
        <w:rPr>
          <w:rStyle w:val="StyleUnderline"/>
          <w:highlight w:val="green"/>
        </w:rPr>
        <w:t>’</w:t>
      </w:r>
      <w:r w:rsidRPr="00542B0A">
        <w:rPr>
          <w:rStyle w:val="StyleUnderline"/>
        </w:rPr>
        <w:t xml:space="preserve"> of </w:t>
      </w:r>
      <w:r w:rsidRPr="0090470F">
        <w:t>global</w:t>
      </w:r>
      <w:r w:rsidRPr="00542B0A">
        <w:rPr>
          <w:rStyle w:val="StyleUnderline"/>
        </w:rPr>
        <w:t xml:space="preserve"> crises </w:t>
      </w:r>
      <w:r w:rsidRPr="0090470F">
        <w:t>does not render us safer.</w:t>
      </w:r>
      <w:r w:rsidRPr="00E62A5F">
        <w:rPr>
          <w:rFonts w:cstheme="minorHAnsi"/>
        </w:rPr>
        <w:t xml:space="preserve"> Instead, </w:t>
      </w:r>
      <w:r w:rsidRPr="00081464">
        <w:rPr>
          <w:rStyle w:val="StyleUnderline"/>
          <w:highlight w:val="green"/>
        </w:rPr>
        <w:t xml:space="preserve">by necessitating more violence, while inhibiting preventive action, </w:t>
      </w:r>
      <w:r w:rsidRPr="0090470F">
        <w:t>it</w:t>
      </w:r>
      <w:r w:rsidRPr="0090470F">
        <w:rPr>
          <w:rStyle w:val="StyleUnderline"/>
        </w:rPr>
        <w:t xml:space="preserve"> </w:t>
      </w:r>
      <w:r w:rsidRPr="00081464">
        <w:rPr>
          <w:rStyle w:val="StyleUnderline"/>
          <w:highlight w:val="green"/>
        </w:rPr>
        <w:t>guarantees greater insecurity.</w:t>
      </w:r>
      <w:r w:rsidRPr="00E62A5F">
        <w:rPr>
          <w:rFonts w:cstheme="minorHAnsi"/>
        </w:rPr>
        <w:t xml:space="preserve"> Thus, a recent US Department of Defense report explores the future of international conﬂict up to 2050. It warns of ‘resource competition induced by growing populations and expanding economies’, particularly due to a projected ‘youth bulge’ in the South, which ‘will consume ever increasing amounts of food, water and energy’. This will prompt a ‘return to traditional security threats posed by emerging near-peers as we compete globally for depleting natural resources and overseas </w:t>
      </w:r>
      <w:proofErr w:type="gramStart"/>
      <w:r w:rsidRPr="00E62A5F">
        <w:rPr>
          <w:rFonts w:cstheme="minorHAnsi"/>
        </w:rPr>
        <w:t>markets’</w:t>
      </w:r>
      <w:proofErr w:type="gramEnd"/>
      <w:r w:rsidRPr="00E62A5F">
        <w:rPr>
          <w:rFonts w:cstheme="minorHAnsi"/>
        </w:rPr>
        <w:t xml:space="preserve">. Finally, climate change will ‘compound’ these stressors by generating humanitarian crises, population migrations and other complex emergencies. 96 A similar study by the US Joint Forces Command draws attention to the danger of global energy depletion through to 2030. Warning of ‘the dangerous vulnerabilities the growing energy crisis presents’, the report concludes that ‘The implications for future conﬂict are ominous.’ 97 Once again, the subject turns to demographics: ‘In total, the world will add approximately 60 million people each year and reach a total of 8 billion by the 2030s’, 95 per cent accruing to developing countries, while populations in developed countries slow or decline. ‘Regions such as the Middle East and Sub-Saharan Africa, where the youth bulge will reach over 50% of the population, will possess fewer inhibitions about engaging in conﬂict.’ 98 The assumption is that regions which happen to be both energy-rich and Muslim-majority will also be sites of violent conﬂict due to their rapidly growing populations. A British Ministry of </w:t>
      </w:r>
      <w:proofErr w:type="spellStart"/>
      <w:r w:rsidRPr="00E62A5F">
        <w:rPr>
          <w:rFonts w:cstheme="minorHAnsi"/>
        </w:rPr>
        <w:t>Defence</w:t>
      </w:r>
      <w:proofErr w:type="spellEnd"/>
      <w:r w:rsidRPr="00E62A5F">
        <w:rPr>
          <w:rFonts w:cstheme="minorHAnsi"/>
        </w:rPr>
        <w:t xml:space="preserve"> report concurs with this assessment, highlighting an inevitable ‘youth bulge’ by 2035, with some 87 per cent of all people under the age of 25 inhabiting developing countries. In particular, the Middle East population will increase by 132 per cent and sub-Saharan Africa by 81 per cent. Growing resentment due to ‘endemic unemployment’ will be </w:t>
      </w:r>
      <w:proofErr w:type="spellStart"/>
      <w:r w:rsidRPr="00E62A5F">
        <w:rPr>
          <w:rFonts w:cstheme="minorHAnsi"/>
        </w:rPr>
        <w:t>channelled</w:t>
      </w:r>
      <w:proofErr w:type="spellEnd"/>
      <w:r w:rsidRPr="00E62A5F">
        <w:rPr>
          <w:rFonts w:cstheme="minorHAnsi"/>
        </w:rPr>
        <w:t xml:space="preserve"> through ‘political militancy, including radical political Islam whose concept of Umma, the global Islamic community, and resistance to capitalism may lie uneasily in an international system based on nation-states and global market forces’. More strangely, </w:t>
      </w:r>
      <w:r w:rsidRPr="00BC7A93">
        <w:t xml:space="preserve">predicting an intensifying global divide between a super-rich elite, the middle classes and an urban under-class, the report warns: ‘The world’s middle classes might unite, using access to knowledge, resources and skills to shape transnational processes in their own class interest.’ 99 3.3 Exclusionary logics of global crisis </w:t>
      </w:r>
      <w:proofErr w:type="spellStart"/>
      <w:r w:rsidRPr="00BC7A93">
        <w:t>securitisation</w:t>
      </w:r>
      <w:proofErr w:type="spellEnd"/>
      <w:r w:rsidRPr="00BC7A93">
        <w:t xml:space="preserve">? Thus, the </w:t>
      </w:r>
      <w:proofErr w:type="spellStart"/>
      <w:r w:rsidRPr="00BC7A93">
        <w:t>securitisation</w:t>
      </w:r>
      <w:proofErr w:type="spellEnd"/>
      <w:r w:rsidRPr="00BC7A93">
        <w:t xml:space="preserve"> of global crisis leads not only to the </w:t>
      </w:r>
      <w:proofErr w:type="spellStart"/>
      <w:r w:rsidRPr="00BC7A93">
        <w:t>problematisation</w:t>
      </w:r>
      <w:proofErr w:type="spellEnd"/>
      <w:r w:rsidRPr="00BC7A93">
        <w:t xml:space="preserve"> of </w:t>
      </w:r>
      <w:proofErr w:type="gramStart"/>
      <w:r w:rsidRPr="00BC7A93">
        <w:t>particular religious</w:t>
      </w:r>
      <w:proofErr w:type="gramEnd"/>
      <w:r w:rsidRPr="00BC7A93">
        <w:t xml:space="preserve"> and ethnic groups in foreign regions of geopolitical interest, but potentially extends this </w:t>
      </w:r>
      <w:proofErr w:type="spellStart"/>
      <w:r w:rsidRPr="00BC7A93">
        <w:t>problematisation</w:t>
      </w:r>
      <w:proofErr w:type="spellEnd"/>
      <w:r w:rsidRPr="00BC7A93">
        <w:t xml:space="preserve"> to any social group which might challenge prevailing global political economic structures across racial, national and class lines. The previous examples illustrate how </w:t>
      </w:r>
      <w:proofErr w:type="spellStart"/>
      <w:r w:rsidRPr="00BC7A93">
        <w:t>securitisation</w:t>
      </w:r>
      <w:proofErr w:type="spellEnd"/>
      <w:r w:rsidRPr="00BC7A93">
        <w:t xml:space="preserve"> paradoxically generates insecurity by reifying a process of </w:t>
      </w:r>
      <w:proofErr w:type="spellStart"/>
      <w:r w:rsidRPr="00BC7A93">
        <w:t>militarisation</w:t>
      </w:r>
      <w:proofErr w:type="spellEnd"/>
      <w:r w:rsidRPr="00BC7A93">
        <w:t xml:space="preserve"> against social groups that are constructed as external to the prevailing geopolitical and economic</w:t>
      </w:r>
      <w:r w:rsidRPr="00BC7A93">
        <w:rPr>
          <w:rFonts w:cstheme="minorHAnsi"/>
        </w:rPr>
        <w:t xml:space="preserve"> order. In other words, the </w:t>
      </w:r>
      <w:r w:rsidRPr="00BC7A93">
        <w:rPr>
          <w:rStyle w:val="StyleUnderline"/>
        </w:rPr>
        <w:t>internal reductionism</w:t>
      </w:r>
      <w:r w:rsidRPr="00BC7A93">
        <w:t xml:space="preserve">, </w:t>
      </w:r>
      <w:proofErr w:type="gramStart"/>
      <w:r w:rsidRPr="00BC7A93">
        <w:t>fragmentation</w:t>
      </w:r>
      <w:proofErr w:type="gramEnd"/>
      <w:r w:rsidRPr="00BC7A93">
        <w:rPr>
          <w:rStyle w:val="StyleUnderline"/>
        </w:rPr>
        <w:t xml:space="preserve"> and </w:t>
      </w:r>
      <w:proofErr w:type="spellStart"/>
      <w:r w:rsidRPr="00BC7A93">
        <w:rPr>
          <w:rStyle w:val="StyleUnderline"/>
        </w:rPr>
        <w:t>compartmentalisation</w:t>
      </w:r>
      <w:proofErr w:type="spellEnd"/>
      <w:r w:rsidRPr="00BC7A93">
        <w:rPr>
          <w:rStyle w:val="StyleUnderline"/>
        </w:rPr>
        <w:t xml:space="preserve"> that plagues orthodox </w:t>
      </w:r>
      <w:r w:rsidRPr="00BC7A93">
        <w:t>theory and</w:t>
      </w:r>
      <w:r w:rsidRPr="00BC7A93">
        <w:rPr>
          <w:rStyle w:val="StyleUnderline"/>
        </w:rPr>
        <w:t xml:space="preserve"> policy </w:t>
      </w:r>
      <w:r w:rsidRPr="00BC7A93">
        <w:rPr>
          <w:rStyle w:val="Emphasis"/>
        </w:rPr>
        <w:t>reproduces precisely these characteristics</w:t>
      </w:r>
      <w:r w:rsidRPr="00BC7A93">
        <w:rPr>
          <w:rStyle w:val="StyleUnderline"/>
        </w:rPr>
        <w:t xml:space="preserve"> by </w:t>
      </w:r>
      <w:proofErr w:type="spellStart"/>
      <w:r w:rsidRPr="00BC7A93">
        <w:rPr>
          <w:rStyle w:val="StyleUnderline"/>
        </w:rPr>
        <w:t>externalising</w:t>
      </w:r>
      <w:proofErr w:type="spellEnd"/>
      <w:r w:rsidRPr="00BC7A93">
        <w:rPr>
          <w:rStyle w:val="StyleUnderline"/>
        </w:rPr>
        <w:t xml:space="preserve"> </w:t>
      </w:r>
      <w:r w:rsidRPr="00BC7A93">
        <w:t>global</w:t>
      </w:r>
      <w:r w:rsidRPr="00BC7A93">
        <w:rPr>
          <w:rStyle w:val="StyleUnderline"/>
        </w:rPr>
        <w:t xml:space="preserve"> crises from </w:t>
      </w:r>
      <w:r w:rsidRPr="00BC7A93">
        <w:t xml:space="preserve">one another, </w:t>
      </w:r>
      <w:proofErr w:type="spellStart"/>
      <w:r w:rsidRPr="00BC7A93">
        <w:t>externalising</w:t>
      </w:r>
      <w:proofErr w:type="spellEnd"/>
      <w:r w:rsidRPr="00BC7A93">
        <w:rPr>
          <w:rStyle w:val="StyleUnderline"/>
        </w:rPr>
        <w:t xml:space="preserve"> states </w:t>
      </w:r>
      <w:r w:rsidRPr="00BC7A93">
        <w:t xml:space="preserve">from one another, </w:t>
      </w:r>
      <w:proofErr w:type="spellStart"/>
      <w:r w:rsidRPr="00BC7A93">
        <w:t>externalising</w:t>
      </w:r>
      <w:proofErr w:type="spellEnd"/>
      <w:r w:rsidRPr="00BC7A93">
        <w:rPr>
          <w:rStyle w:val="StyleUnderline"/>
        </w:rPr>
        <w:t xml:space="preserve"> the inter-state system from its </w:t>
      </w:r>
      <w:r w:rsidRPr="00BC7A93">
        <w:t>biophysical</w:t>
      </w:r>
      <w:r w:rsidRPr="00BC7A93">
        <w:rPr>
          <w:rStyle w:val="StyleUnderline"/>
        </w:rPr>
        <w:t xml:space="preserve"> environment, and </w:t>
      </w:r>
      <w:proofErr w:type="spellStart"/>
      <w:r w:rsidRPr="00BC7A93">
        <w:t>externalising</w:t>
      </w:r>
      <w:proofErr w:type="spellEnd"/>
      <w:r w:rsidRPr="00BC7A93">
        <w:rPr>
          <w:rStyle w:val="StyleUnderline"/>
        </w:rPr>
        <w:t xml:space="preserve"> new social groups as dangerous ‘outsiders’</w:t>
      </w:r>
      <w:r w:rsidRPr="00BC7A93">
        <w:rPr>
          <w:rStyle w:val="Heading4Char"/>
        </w:rPr>
        <w:t>.</w:t>
      </w:r>
      <w:r w:rsidRPr="00BC7A93">
        <w:rPr>
          <w:rFonts w:cstheme="minorHAnsi"/>
        </w:rPr>
        <w:t xml:space="preserve"> Hence, a simple discursive analysis of state </w:t>
      </w:r>
      <w:proofErr w:type="spellStart"/>
      <w:r w:rsidRPr="00BC7A93">
        <w:rPr>
          <w:rFonts w:cstheme="minorHAnsi"/>
        </w:rPr>
        <w:t>militarisation</w:t>
      </w:r>
      <w:proofErr w:type="spellEnd"/>
      <w:r w:rsidRPr="00BC7A93">
        <w:rPr>
          <w:rFonts w:cstheme="minorHAnsi"/>
        </w:rPr>
        <w:t xml:space="preserve"> and the construction of new ‘outsider’ identities is insufﬁcient to understand the causal dynamics driving </w:t>
      </w:r>
      <w:r w:rsidRPr="00BC7A93">
        <w:t>the process of ‘</w:t>
      </w:r>
      <w:proofErr w:type="spellStart"/>
      <w:r w:rsidRPr="00BC7A93">
        <w:t>Otherisation</w:t>
      </w:r>
      <w:proofErr w:type="spellEnd"/>
      <w:r w:rsidRPr="00BC7A93">
        <w:t>’. As Doug Stokes points out, the Western state preoccupation with the ongoing military struggle against international</w:t>
      </w:r>
      <w:r w:rsidRPr="00926FAA">
        <w:t xml:space="preserve"> terrorism reveals an underlying ‘discursive complex’, where representations about terrorism and non-Western populations are premised on ‘the construction of stark boundaries’ that ‘operate to exclude and include’. Yet these </w:t>
      </w:r>
      <w:r w:rsidRPr="00081464">
        <w:rPr>
          <w:rStyle w:val="StyleUnderline"/>
          <w:highlight w:val="green"/>
        </w:rPr>
        <w:t>exclusionary discourses are</w:t>
      </w:r>
      <w:r w:rsidRPr="00081464">
        <w:rPr>
          <w:highlight w:val="green"/>
        </w:rPr>
        <w:t xml:space="preserve"> </w:t>
      </w:r>
      <w:r w:rsidRPr="00926FAA">
        <w:t xml:space="preserve">‘intimately </w:t>
      </w:r>
      <w:r w:rsidRPr="00081464">
        <w:rPr>
          <w:rStyle w:val="StyleUnderline"/>
          <w:highlight w:val="green"/>
        </w:rPr>
        <w:t xml:space="preserve">bound up with political and economic processes’, such as </w:t>
      </w:r>
      <w:r w:rsidRPr="00A9234C">
        <w:rPr>
          <w:rStyle w:val="StyleUnderline"/>
        </w:rPr>
        <w:t xml:space="preserve">strategic interests in </w:t>
      </w:r>
      <w:r w:rsidRPr="00A9234C">
        <w:t>proliferating</w:t>
      </w:r>
      <w:r w:rsidRPr="00081464">
        <w:rPr>
          <w:rStyle w:val="StyleUnderline"/>
          <w:highlight w:val="green"/>
        </w:rPr>
        <w:t xml:space="preserve"> military bases </w:t>
      </w:r>
      <w:r w:rsidRPr="00A9234C">
        <w:t>in the Middle East,</w:t>
      </w:r>
      <w:r w:rsidRPr="00A9234C">
        <w:rPr>
          <w:rStyle w:val="StyleUnderline"/>
        </w:rPr>
        <w:t xml:space="preserve"> economic interests in control of </w:t>
      </w:r>
      <w:r w:rsidRPr="00081464">
        <w:rPr>
          <w:rStyle w:val="StyleUnderline"/>
          <w:highlight w:val="green"/>
        </w:rPr>
        <w:t xml:space="preserve">oil, and </w:t>
      </w:r>
      <w:r w:rsidRPr="00A9234C">
        <w:rPr>
          <w:rStyle w:val="StyleUnderline"/>
        </w:rPr>
        <w:t xml:space="preserve">the wider political goal of ‘maintaining American </w:t>
      </w:r>
      <w:r w:rsidRPr="00081464">
        <w:rPr>
          <w:rStyle w:val="StyleUnderline"/>
          <w:highlight w:val="green"/>
        </w:rPr>
        <w:t xml:space="preserve">hegemony’ </w:t>
      </w:r>
      <w:r w:rsidRPr="00A9234C">
        <w:rPr>
          <w:rStyle w:val="StyleUnderline"/>
        </w:rPr>
        <w:t>by dominating a resource-rich region critical for global capitalism</w:t>
      </w:r>
      <w:r w:rsidRPr="00A9234C">
        <w:t>. 100 But even this does not go far enough, for argua</w:t>
      </w:r>
      <w:r w:rsidRPr="00926FAA">
        <w:t xml:space="preserve">bly </w:t>
      </w:r>
      <w:r w:rsidRPr="00081464">
        <w:rPr>
          <w:rStyle w:val="StyleUnderline"/>
          <w:highlight w:val="green"/>
        </w:rPr>
        <w:t xml:space="preserve">the construction of </w:t>
      </w:r>
      <w:r w:rsidRPr="00A9234C">
        <w:t xml:space="preserve">certain hegemonic </w:t>
      </w:r>
      <w:r w:rsidRPr="00081464">
        <w:rPr>
          <w:rStyle w:val="StyleUnderline"/>
          <w:highlight w:val="green"/>
        </w:rPr>
        <w:t xml:space="preserve">discourses is </w:t>
      </w:r>
      <w:r w:rsidRPr="00A9234C">
        <w:t xml:space="preserve">mutually </w:t>
      </w:r>
      <w:r w:rsidRPr="00081464">
        <w:rPr>
          <w:rStyle w:val="StyleUnderline"/>
          <w:highlight w:val="green"/>
        </w:rPr>
        <w:t xml:space="preserve">constituted by these </w:t>
      </w:r>
      <w:r w:rsidRPr="00A9234C">
        <w:rPr>
          <w:rStyle w:val="StyleUnderline"/>
        </w:rPr>
        <w:t xml:space="preserve">geopolitical, </w:t>
      </w:r>
      <w:proofErr w:type="gramStart"/>
      <w:r w:rsidRPr="00081464">
        <w:rPr>
          <w:rStyle w:val="StyleUnderline"/>
          <w:highlight w:val="green"/>
        </w:rPr>
        <w:t>strategic</w:t>
      </w:r>
      <w:proofErr w:type="gramEnd"/>
      <w:r w:rsidRPr="00081464">
        <w:rPr>
          <w:rStyle w:val="StyleUnderline"/>
          <w:highlight w:val="green"/>
        </w:rPr>
        <w:t xml:space="preserve"> and economic interests</w:t>
      </w:r>
      <w:r w:rsidRPr="00081464">
        <w:rPr>
          <w:highlight w:val="green"/>
        </w:rPr>
        <w:t xml:space="preserve"> </w:t>
      </w:r>
      <w:r w:rsidRPr="00926FAA">
        <w:t xml:space="preserve">– exclusionary discourses are politically constituted. New </w:t>
      </w:r>
      <w:r w:rsidRPr="00BC7A93">
        <w:t xml:space="preserve">conceptual developments in genocide studies throw further light on this in terms of the concrete socio-political dynamics of </w:t>
      </w:r>
      <w:proofErr w:type="spellStart"/>
      <w:r w:rsidRPr="00BC7A93">
        <w:t>securitisation</w:t>
      </w:r>
      <w:proofErr w:type="spellEnd"/>
      <w:r w:rsidRPr="00BC7A93">
        <w:t xml:space="preserve"> processes. </w:t>
      </w:r>
      <w:r w:rsidRPr="00BC7A93">
        <w:rPr>
          <w:rStyle w:val="StyleUnderline"/>
        </w:rPr>
        <w:t xml:space="preserve">It is now widely </w:t>
      </w:r>
      <w:proofErr w:type="spellStart"/>
      <w:r w:rsidRPr="00BC7A93">
        <w:rPr>
          <w:rStyle w:val="StyleUnderline"/>
        </w:rPr>
        <w:t>recognised</w:t>
      </w:r>
      <w:proofErr w:type="spellEnd"/>
      <w:r w:rsidRPr="00BC7A93">
        <w:rPr>
          <w:rFonts w:cstheme="minorHAnsi"/>
        </w:rPr>
        <w:t xml:space="preserve">, for instance, </w:t>
      </w:r>
      <w:r w:rsidRPr="00BC7A93">
        <w:rPr>
          <w:rStyle w:val="StyleUnderline"/>
        </w:rPr>
        <w:t xml:space="preserve">that </w:t>
      </w:r>
      <w:r w:rsidRPr="00BC7A93">
        <w:t xml:space="preserve">the distinguishing criterion of genocide is not the pre-existence of primordial groups, one of which destroys the other </w:t>
      </w:r>
      <w:proofErr w:type="gramStart"/>
      <w:r w:rsidRPr="00BC7A93">
        <w:t>on the basis of</w:t>
      </w:r>
      <w:proofErr w:type="gramEnd"/>
      <w:r w:rsidRPr="00BC7A93">
        <w:t xml:space="preserve"> a preeminence in bureaucratic military–political power. Rather,</w:t>
      </w:r>
      <w:r w:rsidRPr="00BC7A93">
        <w:rPr>
          <w:rStyle w:val="StyleUnderline"/>
        </w:rPr>
        <w:t xml:space="preserve"> genocide is the </w:t>
      </w:r>
      <w:r w:rsidRPr="00BC7A93">
        <w:t>intentional</w:t>
      </w:r>
      <w:r w:rsidRPr="00BC7A93">
        <w:rPr>
          <w:rStyle w:val="StyleUnderline"/>
        </w:rPr>
        <w:t xml:space="preserve"> attempt to destroy a particular social group that has been socially constructed as different</w:t>
      </w:r>
      <w:r w:rsidRPr="00BC7A93">
        <w:rPr>
          <w:rFonts w:cstheme="minorHAnsi"/>
        </w:rPr>
        <w:t>. 101 As Hinton observes, genocides</w:t>
      </w:r>
      <w:r w:rsidRPr="00E62A5F">
        <w:rPr>
          <w:rFonts w:cstheme="minorHAnsi"/>
        </w:rPr>
        <w:t xml:space="preserve"> precisely constitute a process of ‘othering’ in which an imagined community becomes reshaped so that previously ‘included’ groups become ‘ideologically recast’ and </w:t>
      </w:r>
      <w:proofErr w:type="spellStart"/>
      <w:r w:rsidRPr="00E62A5F">
        <w:rPr>
          <w:rFonts w:cstheme="minorHAnsi"/>
        </w:rPr>
        <w:t>dehumanised</w:t>
      </w:r>
      <w:proofErr w:type="spellEnd"/>
      <w:r w:rsidRPr="00E62A5F">
        <w:rPr>
          <w:rFonts w:cstheme="minorHAnsi"/>
        </w:rPr>
        <w:t xml:space="preserve"> as threatening and dangerous outsiders, be it along ethnic, religious, </w:t>
      </w:r>
      <w:proofErr w:type="gramStart"/>
      <w:r w:rsidRPr="00E62A5F">
        <w:rPr>
          <w:rFonts w:cstheme="minorHAnsi"/>
        </w:rPr>
        <w:t>political</w:t>
      </w:r>
      <w:proofErr w:type="gramEnd"/>
      <w:r w:rsidRPr="00E62A5F">
        <w:rPr>
          <w:rFonts w:cstheme="minorHAnsi"/>
        </w:rPr>
        <w:t xml:space="preserve"> or economic lines – eventually </w:t>
      </w:r>
      <w:proofErr w:type="spellStart"/>
      <w:r w:rsidRPr="00E62A5F">
        <w:rPr>
          <w:rFonts w:cstheme="minorHAnsi"/>
        </w:rPr>
        <w:t>legitimising</w:t>
      </w:r>
      <w:proofErr w:type="spellEnd"/>
      <w:r w:rsidRPr="00E62A5F">
        <w:rPr>
          <w:rFonts w:cstheme="minorHAnsi"/>
        </w:rPr>
        <w:t xml:space="preserve"> their annihilation. 102 In other words, </w:t>
      </w:r>
      <w:r w:rsidRPr="00081464">
        <w:rPr>
          <w:rStyle w:val="StyleUnderline"/>
          <w:highlight w:val="green"/>
        </w:rPr>
        <w:t xml:space="preserve">genocidal violence is </w:t>
      </w:r>
      <w:r w:rsidRPr="00926FAA">
        <w:t>inherently</w:t>
      </w:r>
      <w:r w:rsidRPr="00542B0A">
        <w:rPr>
          <w:rStyle w:val="StyleUnderline"/>
        </w:rPr>
        <w:t xml:space="preserve"> </w:t>
      </w:r>
      <w:r w:rsidRPr="00081464">
        <w:rPr>
          <w:rStyle w:val="StyleUnderline"/>
          <w:highlight w:val="green"/>
        </w:rPr>
        <w:t xml:space="preserve">rooted in </w:t>
      </w:r>
      <w:r w:rsidRPr="00542B0A">
        <w:rPr>
          <w:rStyle w:val="StyleUnderline"/>
        </w:rPr>
        <w:t xml:space="preserve">a prior </w:t>
      </w:r>
      <w:r w:rsidRPr="00926FAA">
        <w:t xml:space="preserve">and </w:t>
      </w:r>
      <w:r w:rsidRPr="00DC23E3">
        <w:t>ongoing</w:t>
      </w:r>
      <w:r w:rsidRPr="00DC23E3">
        <w:rPr>
          <w:rStyle w:val="StyleUnderline"/>
        </w:rPr>
        <w:t xml:space="preserve"> ideological process, whereby </w:t>
      </w:r>
      <w:r w:rsidRPr="00081464">
        <w:rPr>
          <w:rStyle w:val="StyleUnderline"/>
          <w:highlight w:val="green"/>
        </w:rPr>
        <w:t>exclusionary</w:t>
      </w:r>
      <w:r w:rsidRPr="00DC23E3">
        <w:rPr>
          <w:rStyle w:val="StyleUnderline"/>
        </w:rPr>
        <w:t xml:space="preserve"> group</w:t>
      </w:r>
      <w:r w:rsidRPr="00542B0A">
        <w:rPr>
          <w:rStyle w:val="StyleUnderline"/>
        </w:rPr>
        <w:t xml:space="preserve"> </w:t>
      </w:r>
      <w:r w:rsidRPr="00081464">
        <w:rPr>
          <w:rStyle w:val="StyleUnderline"/>
          <w:highlight w:val="green"/>
        </w:rPr>
        <w:t xml:space="preserve">categories </w:t>
      </w:r>
      <w:r w:rsidRPr="00DC23E3">
        <w:rPr>
          <w:rStyle w:val="StyleUnderline"/>
        </w:rPr>
        <w:t xml:space="preserve">are </w:t>
      </w:r>
      <w:r w:rsidRPr="00926FAA">
        <w:t xml:space="preserve">innovated, </w:t>
      </w:r>
      <w:r w:rsidRPr="00081464">
        <w:rPr>
          <w:rStyle w:val="StyleUnderline"/>
          <w:highlight w:val="green"/>
        </w:rPr>
        <w:t xml:space="preserve">constructed </w:t>
      </w:r>
      <w:r w:rsidRPr="00542B0A">
        <w:rPr>
          <w:rStyle w:val="StyleUnderline"/>
        </w:rPr>
        <w:t>and ‘</w:t>
      </w:r>
      <w:proofErr w:type="spellStart"/>
      <w:r w:rsidRPr="00542B0A">
        <w:rPr>
          <w:rStyle w:val="StyleUnderline"/>
        </w:rPr>
        <w:t>Otherised</w:t>
      </w:r>
      <w:proofErr w:type="spellEnd"/>
      <w:r w:rsidRPr="00542B0A">
        <w:rPr>
          <w:rStyle w:val="StyleUnderline"/>
        </w:rPr>
        <w:t xml:space="preserve">’ in accordance </w:t>
      </w:r>
      <w:r w:rsidRPr="00081464">
        <w:rPr>
          <w:rStyle w:val="StyleUnderline"/>
          <w:highlight w:val="green"/>
        </w:rPr>
        <w:t xml:space="preserve">with a speciﬁc socio-political </w:t>
      </w:r>
      <w:proofErr w:type="spellStart"/>
      <w:r w:rsidRPr="00081464">
        <w:rPr>
          <w:rStyle w:val="StyleUnderline"/>
          <w:highlight w:val="green"/>
        </w:rPr>
        <w:t>programme</w:t>
      </w:r>
      <w:proofErr w:type="spellEnd"/>
      <w:r w:rsidRPr="00542B0A">
        <w:rPr>
          <w:rStyle w:val="StyleUnderline"/>
        </w:rPr>
        <w:t xml:space="preserve">. </w:t>
      </w:r>
      <w:r w:rsidRPr="00926FAA">
        <w:t xml:space="preserve">The very process of identifying and classifying </w:t>
      </w:r>
      <w:proofErr w:type="gramStart"/>
      <w:r w:rsidRPr="00926FAA">
        <w:t>particular groups</w:t>
      </w:r>
      <w:proofErr w:type="gramEnd"/>
      <w:r w:rsidRPr="00926FAA">
        <w:t xml:space="preserve"> as outside the boundaries of an imagined community of ‘inclusion’, justifying exculpatory violence toward them, is itself a political act without which genocide would be impossible. 103 This recalls Lemkin’s recognition that the intention to destroy a group is integrally connected with a wider socio-political project – or colonial project – designed to perpetuate the political, economic, </w:t>
      </w:r>
      <w:proofErr w:type="gramStart"/>
      <w:r w:rsidRPr="00926FAA">
        <w:t>cultural</w:t>
      </w:r>
      <w:proofErr w:type="gramEnd"/>
      <w:r w:rsidRPr="00926FAA">
        <w:t xml:space="preserve"> and ideological relations of the perpetrators in the place of that of the victims, by interrupting or eradicating their</w:t>
      </w:r>
      <w:r w:rsidRPr="00E62A5F">
        <w:rPr>
          <w:rFonts w:cstheme="minorHAnsi"/>
        </w:rPr>
        <w:t xml:space="preserve"> means of social reproduction. </w:t>
      </w:r>
      <w:r w:rsidRPr="00542B0A">
        <w:rPr>
          <w:rStyle w:val="StyleUnderline"/>
        </w:rPr>
        <w:t xml:space="preserve">Only by interrogating the dynamic </w:t>
      </w:r>
      <w:r w:rsidRPr="00BC7A93">
        <w:t xml:space="preserve">and origins </w:t>
      </w:r>
      <w:r w:rsidRPr="00542B0A">
        <w:rPr>
          <w:rStyle w:val="StyleUnderline"/>
        </w:rPr>
        <w:t xml:space="preserve">of this </w:t>
      </w:r>
      <w:proofErr w:type="spellStart"/>
      <w:r w:rsidRPr="00542B0A">
        <w:rPr>
          <w:rStyle w:val="StyleUnderline"/>
        </w:rPr>
        <w:t>programme</w:t>
      </w:r>
      <w:proofErr w:type="spellEnd"/>
      <w:r w:rsidRPr="00542B0A">
        <w:rPr>
          <w:rStyle w:val="StyleUnderline"/>
        </w:rPr>
        <w:t xml:space="preserve"> to uncover the social relations from which that </w:t>
      </w:r>
      <w:proofErr w:type="spellStart"/>
      <w:r w:rsidRPr="00542B0A">
        <w:rPr>
          <w:rStyle w:val="StyleUnderline"/>
        </w:rPr>
        <w:t>programme</w:t>
      </w:r>
      <w:proofErr w:type="spellEnd"/>
      <w:r w:rsidRPr="00542B0A">
        <w:rPr>
          <w:rStyle w:val="StyleUnderline"/>
        </w:rPr>
        <w:t xml:space="preserve"> derives can the emergence of genocidal intent become explicable</w:t>
      </w:r>
      <w:r w:rsidRPr="00E62A5F">
        <w:rPr>
          <w:rFonts w:cstheme="minorHAnsi"/>
        </w:rPr>
        <w:t xml:space="preserve">. 104 Building on this insight, </w:t>
      </w:r>
      <w:proofErr w:type="spellStart"/>
      <w:r w:rsidRPr="00E62A5F">
        <w:rPr>
          <w:rFonts w:cstheme="minorHAnsi"/>
        </w:rPr>
        <w:t>Semelin</w:t>
      </w:r>
      <w:proofErr w:type="spellEnd"/>
      <w:r w:rsidRPr="00E62A5F">
        <w:rPr>
          <w:rFonts w:cstheme="minorHAnsi"/>
        </w:rPr>
        <w:t xml:space="preserve"> demonstrates that </w:t>
      </w:r>
      <w:r w:rsidRPr="00542B0A">
        <w:rPr>
          <w:rStyle w:val="StyleUnderline"/>
        </w:rPr>
        <w:t xml:space="preserve">the process of exclusionary </w:t>
      </w:r>
      <w:r w:rsidRPr="00BC7A93">
        <w:t>social</w:t>
      </w:r>
      <w:r w:rsidRPr="00542B0A">
        <w:rPr>
          <w:rStyle w:val="StyleUnderline"/>
        </w:rPr>
        <w:t xml:space="preserve"> </w:t>
      </w:r>
      <w:r w:rsidRPr="00081464">
        <w:rPr>
          <w:rStyle w:val="StyleUnderline"/>
          <w:highlight w:val="green"/>
        </w:rPr>
        <w:t>group construction</w:t>
      </w:r>
      <w:r w:rsidRPr="00542B0A">
        <w:rPr>
          <w:rStyle w:val="StyleUnderline"/>
        </w:rPr>
        <w:t xml:space="preserve"> </w:t>
      </w:r>
      <w:r w:rsidRPr="00BC7A93">
        <w:t xml:space="preserve">invariably </w:t>
      </w:r>
      <w:r w:rsidRPr="00081464">
        <w:rPr>
          <w:rStyle w:val="StyleUnderline"/>
          <w:highlight w:val="green"/>
        </w:rPr>
        <w:t>derives from</w:t>
      </w:r>
      <w:r w:rsidRPr="00542B0A">
        <w:rPr>
          <w:rStyle w:val="StyleUnderline"/>
        </w:rPr>
        <w:t xml:space="preserve"> political processes emerging from </w:t>
      </w:r>
      <w:r w:rsidRPr="00081464">
        <w:rPr>
          <w:rStyle w:val="StyleUnderline"/>
          <w:highlight w:val="green"/>
        </w:rPr>
        <w:t>deep-seated</w:t>
      </w:r>
      <w:r w:rsidRPr="00542B0A">
        <w:rPr>
          <w:rStyle w:val="StyleUnderline"/>
        </w:rPr>
        <w:t xml:space="preserve"> sociopolitical </w:t>
      </w:r>
      <w:r w:rsidRPr="00081464">
        <w:rPr>
          <w:rStyle w:val="StyleUnderline"/>
          <w:highlight w:val="green"/>
        </w:rPr>
        <w:t xml:space="preserve">crises that undermine the prevailing </w:t>
      </w:r>
      <w:r w:rsidRPr="00BC7A93">
        <w:rPr>
          <w:rStyle w:val="StyleUnderline"/>
        </w:rPr>
        <w:t xml:space="preserve">framework of civil </w:t>
      </w:r>
      <w:r w:rsidRPr="00081464">
        <w:rPr>
          <w:rStyle w:val="StyleUnderline"/>
          <w:highlight w:val="green"/>
        </w:rPr>
        <w:t>order</w:t>
      </w:r>
      <w:r w:rsidRPr="00081464">
        <w:rPr>
          <w:rFonts w:cstheme="minorHAnsi"/>
          <w:highlight w:val="green"/>
        </w:rPr>
        <w:t xml:space="preserve"> </w:t>
      </w:r>
      <w:r w:rsidRPr="00E62A5F">
        <w:rPr>
          <w:rFonts w:cstheme="minorHAnsi"/>
        </w:rPr>
        <w:t xml:space="preserve">and social norms; and </w:t>
      </w:r>
      <w:r w:rsidRPr="00081464">
        <w:rPr>
          <w:rStyle w:val="StyleUnderline"/>
          <w:highlight w:val="green"/>
        </w:rPr>
        <w:t>which can,</w:t>
      </w:r>
      <w:r w:rsidRPr="00542B0A">
        <w:rPr>
          <w:rStyle w:val="StyleUnderline"/>
        </w:rPr>
        <w:t xml:space="preserve"> for one social group, </w:t>
      </w:r>
      <w:r w:rsidRPr="00081464">
        <w:rPr>
          <w:rStyle w:val="StyleUnderline"/>
          <w:highlight w:val="green"/>
        </w:rPr>
        <w:t xml:space="preserve">be seemingly resolved by </w:t>
      </w:r>
      <w:r w:rsidRPr="00081464">
        <w:rPr>
          <w:rStyle w:val="Emphasis"/>
          <w:highlight w:val="green"/>
        </w:rPr>
        <w:t>projecting anxieties onto a new ‘outsider’</w:t>
      </w:r>
      <w:r w:rsidRPr="00542B0A">
        <w:rPr>
          <w:rStyle w:val="StyleUnderline"/>
        </w:rPr>
        <w:t xml:space="preserve"> </w:t>
      </w:r>
      <w:r w:rsidRPr="00BC7A93">
        <w:t xml:space="preserve">group </w:t>
      </w:r>
      <w:r w:rsidRPr="00542B0A">
        <w:rPr>
          <w:rStyle w:val="StyleUnderline"/>
        </w:rPr>
        <w:t xml:space="preserve">deemed to be </w:t>
      </w:r>
      <w:r w:rsidRPr="00BC7A93">
        <w:rPr>
          <w:rStyle w:val="StyleUnderline"/>
        </w:rPr>
        <w:t>somehow responsible</w:t>
      </w:r>
      <w:r w:rsidRPr="00542B0A">
        <w:rPr>
          <w:rStyle w:val="StyleUnderline"/>
        </w:rPr>
        <w:t xml:space="preserve"> </w:t>
      </w:r>
      <w:r w:rsidRPr="00BC7A93">
        <w:t xml:space="preserve">for crisis conditions. </w:t>
      </w:r>
      <w:r w:rsidRPr="00BC7A93">
        <w:rPr>
          <w:rStyle w:val="StyleUnderline"/>
        </w:rPr>
        <w:t xml:space="preserve">It is in this context that </w:t>
      </w:r>
      <w:r w:rsidRPr="00BC7A93">
        <w:t xml:space="preserve">various forms of </w:t>
      </w:r>
      <w:r w:rsidRPr="00081464">
        <w:rPr>
          <w:rStyle w:val="StyleUnderline"/>
          <w:highlight w:val="green"/>
        </w:rPr>
        <w:t>mass violence</w:t>
      </w:r>
      <w:r w:rsidRPr="00BC7A93">
        <w:t xml:space="preserve">, which may or may not eventually culminate in actual genocide, </w:t>
      </w:r>
      <w:r w:rsidRPr="00081464">
        <w:rPr>
          <w:rStyle w:val="StyleUnderline"/>
          <w:highlight w:val="green"/>
        </w:rPr>
        <w:t xml:space="preserve">can become </w:t>
      </w:r>
      <w:proofErr w:type="spellStart"/>
      <w:r w:rsidRPr="00081464">
        <w:rPr>
          <w:rStyle w:val="StyleUnderline"/>
          <w:highlight w:val="green"/>
        </w:rPr>
        <w:t>legitimised</w:t>
      </w:r>
      <w:proofErr w:type="spellEnd"/>
      <w:r w:rsidRPr="00542B0A">
        <w:rPr>
          <w:rStyle w:val="StyleUnderline"/>
        </w:rPr>
        <w:t xml:space="preserve"> as contributing to the resolution of crises</w:t>
      </w:r>
      <w:r w:rsidRPr="00E62A5F">
        <w:rPr>
          <w:rStyle w:val="Heading4Char"/>
        </w:rPr>
        <w:t xml:space="preserve">. 105 </w:t>
      </w:r>
      <w:r w:rsidRPr="00E62A5F">
        <w:rPr>
          <w:rFonts w:cstheme="minorHAnsi"/>
        </w:rPr>
        <w:t xml:space="preserve">This does not imply that the </w:t>
      </w:r>
      <w:proofErr w:type="spellStart"/>
      <w:r w:rsidRPr="00E62A5F">
        <w:rPr>
          <w:rFonts w:cstheme="minorHAnsi"/>
        </w:rPr>
        <w:t>securitisation</w:t>
      </w:r>
      <w:proofErr w:type="spellEnd"/>
      <w:r w:rsidRPr="00E62A5F">
        <w:rPr>
          <w:rFonts w:cstheme="minorHAnsi"/>
        </w:rPr>
        <w:t xml:space="preserve"> of global crises by Western </w:t>
      </w:r>
      <w:proofErr w:type="spellStart"/>
      <w:r w:rsidRPr="00E62A5F">
        <w:rPr>
          <w:rFonts w:cstheme="minorHAnsi"/>
        </w:rPr>
        <w:t>defence</w:t>
      </w:r>
      <w:proofErr w:type="spellEnd"/>
      <w:r w:rsidRPr="00E62A5F">
        <w:rPr>
          <w:rFonts w:cstheme="minorHAnsi"/>
        </w:rPr>
        <w:t xml:space="preserve"> agencies is genocidal. Rather, the same essential dynamics of social </w:t>
      </w:r>
      <w:proofErr w:type="spellStart"/>
      <w:r w:rsidRPr="00E62A5F">
        <w:rPr>
          <w:rFonts w:cstheme="minorHAnsi"/>
        </w:rPr>
        <w:t>polarisation</w:t>
      </w:r>
      <w:proofErr w:type="spellEnd"/>
      <w:r w:rsidRPr="00E62A5F">
        <w:rPr>
          <w:rFonts w:cstheme="minorHAnsi"/>
        </w:rPr>
        <w:t xml:space="preserve"> and exclusionary group identity formation evident in genocides are highly relevant in understanding the </w:t>
      </w:r>
      <w:proofErr w:type="spellStart"/>
      <w:r w:rsidRPr="00E62A5F">
        <w:rPr>
          <w:rFonts w:cstheme="minorHAnsi"/>
        </w:rPr>
        <w:t>radicalisation</w:t>
      </w:r>
      <w:proofErr w:type="spellEnd"/>
      <w:r w:rsidRPr="00E62A5F">
        <w:rPr>
          <w:rFonts w:cstheme="minorHAnsi"/>
        </w:rPr>
        <w:t xml:space="preserve"> processes behind mass violence. This highlights the fundamental connection between social crisis, the breakdown of prevailing norms, the formation of new exclusionary group identities, and the projection of blame for crisis onto a newly constructed ‘outsider’ group vindicating various forms of violence. </w:t>
      </w:r>
    </w:p>
    <w:p w14:paraId="4F35C32D" w14:textId="77777777" w:rsidR="001C083F" w:rsidRPr="00D0582A" w:rsidRDefault="001C083F" w:rsidP="003261B2"/>
    <w:p w14:paraId="26EA98EB" w14:textId="77777777" w:rsidR="003261B2" w:rsidRPr="009100D6" w:rsidRDefault="003261B2" w:rsidP="003261B2">
      <w:pPr>
        <w:pStyle w:val="Heading4"/>
      </w:pPr>
      <w:r>
        <w:t xml:space="preserve">We must resist the urge to </w:t>
      </w:r>
      <w:r w:rsidRPr="009100D6">
        <w:t>ideological</w:t>
      </w:r>
      <w:r>
        <w:t>ly</w:t>
      </w:r>
      <w:r w:rsidRPr="009100D6">
        <w:t xml:space="preserve"> support mass violence</w:t>
      </w:r>
      <w:r>
        <w:t xml:space="preserve">. It recreates the AFF’s harms and culminates in nuclear war. </w:t>
      </w:r>
    </w:p>
    <w:p w14:paraId="10F93967" w14:textId="77777777" w:rsidR="003261B2" w:rsidRPr="009100D6" w:rsidRDefault="003261B2" w:rsidP="003261B2">
      <w:pPr>
        <w:rPr>
          <w:szCs w:val="14"/>
        </w:rPr>
      </w:pPr>
      <w:r w:rsidRPr="009100D6">
        <w:rPr>
          <w:szCs w:val="14"/>
        </w:rPr>
        <w:t>John</w:t>
      </w:r>
      <w:r w:rsidRPr="009100D6">
        <w:t xml:space="preserve"> </w:t>
      </w:r>
      <w:r w:rsidRPr="00515DE1">
        <w:rPr>
          <w:rStyle w:val="Style13ptBold"/>
        </w:rPr>
        <w:t>Collins</w:t>
      </w:r>
      <w:r w:rsidRPr="009100D6">
        <w:t xml:space="preserve">, Assistant Professor of Global Studies </w:t>
      </w:r>
      <w:r w:rsidRPr="009100D6">
        <w:rPr>
          <w:szCs w:val="14"/>
        </w:rPr>
        <w:t>at St. Lawrence University</w:t>
      </w:r>
      <w:r w:rsidRPr="009100D6">
        <w:t xml:space="preserve">, </w:t>
      </w:r>
      <w:r w:rsidRPr="009100D6">
        <w:rPr>
          <w:rStyle w:val="Heading4Char"/>
        </w:rPr>
        <w:t>and</w:t>
      </w:r>
      <w:r w:rsidRPr="009100D6">
        <w:t xml:space="preserve"> </w:t>
      </w:r>
      <w:r w:rsidRPr="009100D6">
        <w:rPr>
          <w:szCs w:val="14"/>
        </w:rPr>
        <w:t>Ross</w:t>
      </w:r>
      <w:r w:rsidRPr="009100D6">
        <w:t xml:space="preserve"> </w:t>
      </w:r>
      <w:r w:rsidRPr="009100D6">
        <w:rPr>
          <w:rStyle w:val="Heading4Char"/>
        </w:rPr>
        <w:t>Glover</w:t>
      </w:r>
      <w:r w:rsidRPr="009100D6">
        <w:t xml:space="preserve">, </w:t>
      </w:r>
      <w:r w:rsidRPr="009100D6">
        <w:rPr>
          <w:szCs w:val="14"/>
        </w:rPr>
        <w:t>Visiting</w:t>
      </w:r>
      <w:r w:rsidRPr="009100D6">
        <w:t xml:space="preserve"> Professor of Sociology </w:t>
      </w:r>
      <w:r w:rsidRPr="009100D6">
        <w:rPr>
          <w:szCs w:val="14"/>
        </w:rPr>
        <w:t>at St. Lawrence University,</w:t>
      </w:r>
      <w:r w:rsidRPr="009100D6">
        <w:t xml:space="preserve"> </w:t>
      </w:r>
      <w:r w:rsidRPr="004571EA">
        <w:rPr>
          <w:rStyle w:val="Strong"/>
        </w:rPr>
        <w:t>2002</w:t>
      </w:r>
      <w:r w:rsidRPr="009100D6">
        <w:t xml:space="preserve"> (</w:t>
      </w:r>
      <w:r w:rsidRPr="009100D6">
        <w:rPr>
          <w:szCs w:val="14"/>
        </w:rPr>
        <w:t>Collateral Language, p. 6-7)</w:t>
      </w:r>
    </w:p>
    <w:p w14:paraId="441BE994" w14:textId="77777777" w:rsidR="003261B2" w:rsidRPr="00654C4A" w:rsidRDefault="003261B2" w:rsidP="003261B2">
      <w:pPr>
        <w:rPr>
          <w:b/>
          <w:u w:val="single"/>
        </w:rPr>
      </w:pPr>
      <w:r w:rsidRPr="009100D6">
        <w:rPr>
          <w:szCs w:val="14"/>
        </w:rPr>
        <w:t>The Real Effects of Language</w:t>
      </w:r>
      <w:r w:rsidRPr="009100D6">
        <w:rPr>
          <w:rStyle w:val="Style13ptBold"/>
        </w:rPr>
        <w:t xml:space="preserve"> </w:t>
      </w:r>
      <w:r w:rsidRPr="009100D6">
        <w:rPr>
          <w:szCs w:val="14"/>
        </w:rPr>
        <w:t>As any university student knows, theories about the “social con</w:t>
      </w:r>
      <w:r w:rsidRPr="009100D6">
        <w:rPr>
          <w:szCs w:val="14"/>
        </w:rPr>
        <w:softHyphen/>
        <w:t>struction” and social effects of language have become a common feature of academic scholarship.</w:t>
      </w:r>
      <w:r w:rsidRPr="009100D6">
        <w:t xml:space="preserve"> </w:t>
      </w:r>
      <w:r w:rsidRPr="009100D6">
        <w:rPr>
          <w:rStyle w:val="StyleUnderline"/>
        </w:rPr>
        <w:t>Conservative critics often argue that those who use these theories of language</w:t>
      </w:r>
      <w:r w:rsidRPr="009100D6">
        <w:t xml:space="preserve"> </w:t>
      </w:r>
      <w:r w:rsidRPr="009100D6">
        <w:rPr>
          <w:szCs w:val="14"/>
        </w:rPr>
        <w:t>(e.g., deconstruc</w:t>
      </w:r>
      <w:r w:rsidRPr="009100D6">
        <w:rPr>
          <w:szCs w:val="14"/>
        </w:rPr>
        <w:softHyphen/>
        <w:t>tion)</w:t>
      </w:r>
      <w:r w:rsidRPr="009100D6">
        <w:t xml:space="preserve"> </w:t>
      </w:r>
      <w:r w:rsidRPr="009100D6">
        <w:rPr>
          <w:rStyle w:val="StyleUnderline"/>
        </w:rPr>
        <w:t xml:space="preserve">are “just” talking about language, as opposed to talking about the “real world.” </w:t>
      </w:r>
      <w:r w:rsidRPr="009100D6">
        <w:rPr>
          <w:szCs w:val="14"/>
        </w:rPr>
        <w:t>The essays in this book, by contrast, begin from the premise that</w:t>
      </w:r>
      <w:r w:rsidRPr="009100D6">
        <w:t xml:space="preserve"> </w:t>
      </w:r>
      <w:r w:rsidRPr="007D6AB2">
        <w:rPr>
          <w:rStyle w:val="StyleUnderline"/>
          <w:highlight w:val="green"/>
        </w:rPr>
        <w:t xml:space="preserve">language matters </w:t>
      </w:r>
      <w:r w:rsidRPr="009100D6">
        <w:rPr>
          <w:rStyle w:val="StyleUnderline"/>
        </w:rPr>
        <w:t>in the most concrete, im</w:t>
      </w:r>
      <w:r w:rsidRPr="009100D6">
        <w:rPr>
          <w:rStyle w:val="StyleUnderline"/>
        </w:rPr>
        <w:softHyphen/>
        <w:t xml:space="preserve">mediate way possible: </w:t>
      </w:r>
      <w:r w:rsidRPr="007D6AB2">
        <w:rPr>
          <w:rStyle w:val="StyleUnderline"/>
          <w:highlight w:val="green"/>
        </w:rPr>
        <w:t>its use</w:t>
      </w:r>
      <w:r w:rsidRPr="009100D6">
        <w:rPr>
          <w:rStyle w:val="StyleUnderline"/>
        </w:rPr>
        <w:t xml:space="preserve">, by political and military leaders, </w:t>
      </w:r>
      <w:r w:rsidRPr="007D6AB2">
        <w:rPr>
          <w:rStyle w:val="StyleUnderline"/>
          <w:highlight w:val="green"/>
        </w:rPr>
        <w:t xml:space="preserve">leads directly to violence in the form of war, </w:t>
      </w:r>
      <w:r w:rsidRPr="009100D6">
        <w:rPr>
          <w:rStyle w:val="StyleUnderline"/>
        </w:rPr>
        <w:t>mass murder</w:t>
      </w:r>
      <w:r w:rsidRPr="009100D6">
        <w:t xml:space="preserve"> </w:t>
      </w:r>
      <w:r w:rsidRPr="009100D6">
        <w:rPr>
          <w:szCs w:val="14"/>
        </w:rPr>
        <w:t>(in</w:t>
      </w:r>
      <w:r w:rsidRPr="009100D6">
        <w:rPr>
          <w:szCs w:val="14"/>
        </w:rPr>
        <w:softHyphen/>
        <w:t>cluding genocide),</w:t>
      </w:r>
      <w:r w:rsidRPr="009100D6">
        <w:t xml:space="preserve"> </w:t>
      </w:r>
      <w:r w:rsidRPr="009100D6">
        <w:rPr>
          <w:rStyle w:val="StyleUnderline"/>
        </w:rPr>
        <w:t>the physical destruction of human commu</w:t>
      </w:r>
      <w:r w:rsidRPr="009100D6">
        <w:rPr>
          <w:rStyle w:val="StyleUnderline"/>
        </w:rPr>
        <w:softHyphen/>
        <w:t xml:space="preserve">nities, and the devastation of the natural environment. Indeed, </w:t>
      </w:r>
      <w:r w:rsidRPr="007D6AB2">
        <w:rPr>
          <w:rStyle w:val="StyleUnderline"/>
          <w:highlight w:val="green"/>
        </w:rPr>
        <w:t>if the world ever witnesses a nuclear holocaust, it will</w:t>
      </w:r>
      <w:r w:rsidRPr="007D6AB2">
        <w:rPr>
          <w:highlight w:val="green"/>
        </w:rPr>
        <w:t xml:space="preserve"> </w:t>
      </w:r>
      <w:r w:rsidRPr="009100D6">
        <w:rPr>
          <w:szCs w:val="14"/>
        </w:rPr>
        <w:t>probably</w:t>
      </w:r>
      <w:r w:rsidRPr="009100D6">
        <w:t xml:space="preserve"> </w:t>
      </w:r>
      <w:r w:rsidRPr="007D6AB2">
        <w:rPr>
          <w:rStyle w:val="StyleUnderline"/>
          <w:highlight w:val="green"/>
        </w:rPr>
        <w:t xml:space="preserve">be because leaders </w:t>
      </w:r>
      <w:r w:rsidRPr="009100D6">
        <w:rPr>
          <w:rStyle w:val="StyleUnderline"/>
        </w:rPr>
        <w:t xml:space="preserve">in more than one country </w:t>
      </w:r>
      <w:r w:rsidRPr="007D6AB2">
        <w:rPr>
          <w:rStyle w:val="StyleUnderline"/>
          <w:highlight w:val="green"/>
        </w:rPr>
        <w:t xml:space="preserve">have succeeded in convincing their people, </w:t>
      </w:r>
      <w:proofErr w:type="gramStart"/>
      <w:r w:rsidRPr="007D6AB2">
        <w:rPr>
          <w:rStyle w:val="StyleUnderline"/>
          <w:highlight w:val="green"/>
        </w:rPr>
        <w:t>through the use of</w:t>
      </w:r>
      <w:proofErr w:type="gramEnd"/>
      <w:r w:rsidRPr="007D6AB2">
        <w:rPr>
          <w:rStyle w:val="StyleUnderline"/>
          <w:highlight w:val="green"/>
        </w:rPr>
        <w:t xml:space="preserve"> political language, that </w:t>
      </w:r>
      <w:r w:rsidRPr="007D6AB2">
        <w:rPr>
          <w:rStyle w:val="Emphasis"/>
          <w:highlight w:val="green"/>
        </w:rPr>
        <w:t>the use of nuclear weapons</w:t>
      </w:r>
      <w:r w:rsidRPr="009100D6">
        <w:rPr>
          <w:rStyle w:val="StyleUnderline"/>
        </w:rPr>
        <w:t xml:space="preserve"> and, if necessary, the destruction of the earth itself, </w:t>
      </w:r>
      <w:r w:rsidRPr="007D6AB2">
        <w:rPr>
          <w:rStyle w:val="Emphasis"/>
          <w:highlight w:val="green"/>
        </w:rPr>
        <w:t>is justifiable</w:t>
      </w:r>
      <w:r w:rsidRPr="009100D6">
        <w:rPr>
          <w:rStyle w:val="StyleUnderline"/>
        </w:rPr>
        <w:t>.</w:t>
      </w:r>
      <w:r w:rsidRPr="009100D6">
        <w:t xml:space="preserve"> </w:t>
      </w:r>
      <w:r w:rsidRPr="009100D6">
        <w:rPr>
          <w:szCs w:val="14"/>
        </w:rPr>
        <w:t>From our perspective, then</w:t>
      </w:r>
      <w:r w:rsidRPr="009100D6">
        <w:t xml:space="preserve">, </w:t>
      </w:r>
      <w:r w:rsidRPr="009100D6">
        <w:rPr>
          <w:rStyle w:val="StyleUnderline"/>
        </w:rPr>
        <w:t>every act of political violence</w:t>
      </w:r>
      <w:r w:rsidRPr="009100D6">
        <w:t>—</w:t>
      </w:r>
      <w:r w:rsidRPr="009100D6">
        <w:rPr>
          <w:rStyle w:val="StyleUnderline"/>
        </w:rPr>
        <w:t>from the horrors perpetrated against Native Americans to the murder of political dissidents in the So</w:t>
      </w:r>
      <w:r w:rsidRPr="009100D6">
        <w:rPr>
          <w:rStyle w:val="StyleUnderline"/>
        </w:rPr>
        <w:softHyphen/>
        <w:t>viet Union to the destruction of the World Trade Center, and now the bombing of Afghanistan—is intimately linked with the use of language. Partly what we are talking about here</w:t>
      </w:r>
      <w:r w:rsidRPr="009100D6">
        <w:t xml:space="preserve">, </w:t>
      </w:r>
      <w:r w:rsidRPr="009100D6">
        <w:rPr>
          <w:szCs w:val="14"/>
        </w:rPr>
        <w:t>of course</w:t>
      </w:r>
      <w:r w:rsidRPr="009100D6">
        <w:t xml:space="preserve">, </w:t>
      </w:r>
      <w:r w:rsidRPr="009100D6">
        <w:rPr>
          <w:rStyle w:val="StyleUnderline"/>
        </w:rPr>
        <w:t xml:space="preserve">are </w:t>
      </w:r>
      <w:r w:rsidRPr="007D6AB2">
        <w:rPr>
          <w:rStyle w:val="StyleUnderline"/>
          <w:highlight w:val="green"/>
        </w:rPr>
        <w:t>the processes of “</w:t>
      </w:r>
      <w:r w:rsidRPr="007D6AB2">
        <w:rPr>
          <w:rStyle w:val="Emphasis"/>
          <w:highlight w:val="green"/>
        </w:rPr>
        <w:t>manufacturing consent</w:t>
      </w:r>
      <w:r w:rsidRPr="007D6AB2">
        <w:rPr>
          <w:rStyle w:val="StyleUnderline"/>
          <w:highlight w:val="green"/>
        </w:rPr>
        <w:t xml:space="preserve">” </w:t>
      </w:r>
      <w:r w:rsidRPr="009100D6">
        <w:rPr>
          <w:rStyle w:val="StyleUnderline"/>
        </w:rPr>
        <w:t>and shaping people’s per</w:t>
      </w:r>
      <w:r w:rsidRPr="009100D6">
        <w:rPr>
          <w:rStyle w:val="StyleUnderline"/>
        </w:rPr>
        <w:softHyphen/>
        <w:t xml:space="preserve">ception of the world around them; </w:t>
      </w:r>
      <w:r w:rsidRPr="007D6AB2">
        <w:rPr>
          <w:rStyle w:val="StyleUnderline"/>
          <w:highlight w:val="green"/>
        </w:rPr>
        <w:t>people are more likely to sup</w:t>
      </w:r>
      <w:r w:rsidRPr="007D6AB2">
        <w:rPr>
          <w:rStyle w:val="StyleUnderline"/>
          <w:highlight w:val="green"/>
        </w:rPr>
        <w:softHyphen/>
        <w:t xml:space="preserve">port acts of violence </w:t>
      </w:r>
      <w:r w:rsidRPr="009100D6">
        <w:rPr>
          <w:rStyle w:val="StyleUnderline"/>
        </w:rPr>
        <w:t xml:space="preserve">committed in their name </w:t>
      </w:r>
      <w:r w:rsidRPr="007D6AB2">
        <w:rPr>
          <w:rStyle w:val="StyleUnderline"/>
          <w:highlight w:val="green"/>
        </w:rPr>
        <w:t xml:space="preserve">if the recipients of the violence have been defined as “terrorists,” </w:t>
      </w:r>
      <w:r w:rsidRPr="009100D6">
        <w:rPr>
          <w:rStyle w:val="StyleUnderline"/>
        </w:rPr>
        <w:t xml:space="preserve">or </w:t>
      </w:r>
      <w:r w:rsidRPr="007D6AB2">
        <w:rPr>
          <w:rStyle w:val="StyleUnderline"/>
          <w:highlight w:val="green"/>
        </w:rPr>
        <w:t>if the violence is presented as a</w:t>
      </w:r>
      <w:r w:rsidRPr="007D6AB2">
        <w:rPr>
          <w:rStyle w:val="Emphasis"/>
          <w:highlight w:val="green"/>
        </w:rPr>
        <w:t xml:space="preserve"> defense of “freedom</w:t>
      </w:r>
      <w:r w:rsidRPr="009100D6">
        <w:rPr>
          <w:rStyle w:val="StyleUnderline"/>
        </w:rPr>
        <w:t>.” Media analysts</w:t>
      </w:r>
      <w:r w:rsidRPr="009100D6">
        <w:t xml:space="preserve"> </w:t>
      </w:r>
      <w:r w:rsidRPr="009100D6">
        <w:rPr>
          <w:szCs w:val="14"/>
        </w:rPr>
        <w:t>such as Noam Chomsky</w:t>
      </w:r>
      <w:r w:rsidRPr="009100D6">
        <w:t xml:space="preserve"> </w:t>
      </w:r>
      <w:r w:rsidRPr="009100D6">
        <w:rPr>
          <w:rStyle w:val="StyleUnderline"/>
        </w:rPr>
        <w:t>have written eloquently about the corrosive ef</w:t>
      </w:r>
      <w:r w:rsidRPr="009100D6">
        <w:rPr>
          <w:rStyle w:val="StyleUnderline"/>
        </w:rPr>
        <w:softHyphen/>
        <w:t>fects that this kind of process has on the political culture of sup</w:t>
      </w:r>
      <w:r w:rsidRPr="009100D6">
        <w:rPr>
          <w:rStyle w:val="StyleUnderline"/>
        </w:rPr>
        <w:softHyphen/>
        <w:t xml:space="preserve">posedly democratic societies. At the risk of stating the obvious, however, the most fundamental effects of violence are those that are visited upon the objects of violence; </w:t>
      </w:r>
      <w:r w:rsidRPr="007D6AB2">
        <w:rPr>
          <w:rStyle w:val="StyleUnderline"/>
          <w:highlight w:val="green"/>
        </w:rPr>
        <w:t>the language that shapes public opinion is the same language that burns villages</w:t>
      </w:r>
      <w:r w:rsidRPr="009100D6">
        <w:rPr>
          <w:rStyle w:val="StyleUnderline"/>
        </w:rPr>
        <w:t>,</w:t>
      </w:r>
      <w:r w:rsidRPr="009100D6">
        <w:t xml:space="preserve"> </w:t>
      </w:r>
      <w:r w:rsidRPr="009100D6">
        <w:rPr>
          <w:szCs w:val="14"/>
        </w:rPr>
        <w:t xml:space="preserve">besieges entire populations, </w:t>
      </w:r>
      <w:proofErr w:type="gramStart"/>
      <w:r w:rsidRPr="009100D6">
        <w:rPr>
          <w:szCs w:val="14"/>
        </w:rPr>
        <w:t>kills</w:t>
      </w:r>
      <w:proofErr w:type="gramEnd"/>
      <w:r w:rsidRPr="009100D6">
        <w:rPr>
          <w:szCs w:val="14"/>
        </w:rPr>
        <w:t xml:space="preserve"> and maims human bodies, and leaves the ground scarred with bomb craters and littered with land mines.</w:t>
      </w:r>
      <w:r w:rsidRPr="009100D6">
        <w:t xml:space="preserve"> </w:t>
      </w:r>
      <w:r w:rsidRPr="009100D6">
        <w:rPr>
          <w:rStyle w:val="StyleUnderline"/>
        </w:rPr>
        <w:t>As George Orwell</w:t>
      </w:r>
      <w:r w:rsidRPr="009100D6">
        <w:t xml:space="preserve"> </w:t>
      </w:r>
      <w:r w:rsidRPr="009100D6">
        <w:rPr>
          <w:szCs w:val="14"/>
        </w:rPr>
        <w:t>so</w:t>
      </w:r>
      <w:r w:rsidRPr="009100D6">
        <w:t xml:space="preserve"> </w:t>
      </w:r>
      <w:r w:rsidRPr="009100D6">
        <w:rPr>
          <w:rStyle w:val="StyleUnderline"/>
        </w:rPr>
        <w:t>famously illustrated</w:t>
      </w:r>
      <w:r w:rsidRPr="009100D6">
        <w:t xml:space="preserve"> </w:t>
      </w:r>
      <w:r w:rsidRPr="009100D6">
        <w:rPr>
          <w:szCs w:val="14"/>
        </w:rPr>
        <w:t>in his</w:t>
      </w:r>
      <w:r w:rsidRPr="009100D6">
        <w:t xml:space="preserve"> </w:t>
      </w:r>
      <w:r w:rsidRPr="009100D6">
        <w:rPr>
          <w:szCs w:val="14"/>
        </w:rPr>
        <w:t>work,</w:t>
      </w:r>
      <w:r w:rsidRPr="009100D6">
        <w:t xml:space="preserve"> </w:t>
      </w:r>
      <w:r w:rsidRPr="007D6AB2">
        <w:rPr>
          <w:rStyle w:val="StyleUnderline"/>
          <w:highlight w:val="green"/>
        </w:rPr>
        <w:t>acts of vio</w:t>
      </w:r>
      <w:r w:rsidRPr="007D6AB2">
        <w:rPr>
          <w:rStyle w:val="StyleUnderline"/>
          <w:highlight w:val="green"/>
        </w:rPr>
        <w:softHyphen/>
        <w:t xml:space="preserve">lence can easily be made more palatable </w:t>
      </w:r>
      <w:proofErr w:type="gramStart"/>
      <w:r w:rsidRPr="007D6AB2">
        <w:rPr>
          <w:rStyle w:val="StyleUnderline"/>
          <w:highlight w:val="green"/>
        </w:rPr>
        <w:t xml:space="preserve">through </w:t>
      </w:r>
      <w:r w:rsidRPr="009100D6">
        <w:rPr>
          <w:rStyle w:val="StyleUnderline"/>
        </w:rPr>
        <w:t>the use of</w:t>
      </w:r>
      <w:proofErr w:type="gramEnd"/>
      <w:r w:rsidRPr="009100D6">
        <w:rPr>
          <w:rStyle w:val="StyleUnderline"/>
        </w:rPr>
        <w:t xml:space="preserve"> </w:t>
      </w:r>
      <w:r w:rsidRPr="007D6AB2">
        <w:rPr>
          <w:rStyle w:val="StyleUnderline"/>
          <w:highlight w:val="green"/>
        </w:rPr>
        <w:t>eu</w:t>
      </w:r>
      <w:r w:rsidRPr="007D6AB2">
        <w:rPr>
          <w:rStyle w:val="StyleUnderline"/>
          <w:highlight w:val="green"/>
        </w:rPr>
        <w:softHyphen/>
        <w:t>phemisms</w:t>
      </w:r>
      <w:r w:rsidRPr="009100D6">
        <w:t xml:space="preserve"> </w:t>
      </w:r>
      <w:r w:rsidRPr="009100D6">
        <w:rPr>
          <w:szCs w:val="14"/>
        </w:rPr>
        <w:t>such as “pacification” or, to use an example discussed in this book, “targets.”</w:t>
      </w:r>
      <w:r w:rsidRPr="009100D6">
        <w:t xml:space="preserve"> </w:t>
      </w:r>
      <w:r w:rsidRPr="009100D6">
        <w:rPr>
          <w:rStyle w:val="StyleUnderline"/>
        </w:rPr>
        <w:t>It is important to point out, however, that the need for such language derives from the simple fact that the violence itself is abhorrent. Were it not for the abstract language of “vital interests” and “surgical strikes” and the flattering lan</w:t>
      </w:r>
      <w:r w:rsidRPr="009100D6">
        <w:rPr>
          <w:rStyle w:val="StyleUnderline"/>
        </w:rPr>
        <w:softHyphen/>
        <w:t xml:space="preserve">guage of “civilization” and ‘just” wars, we would be less likely to avert our mental gaze from the physical effects of </w:t>
      </w:r>
      <w:proofErr w:type="gramStart"/>
      <w:r w:rsidRPr="009100D6">
        <w:rPr>
          <w:rStyle w:val="StyleUnderline"/>
        </w:rPr>
        <w:t>violence.</w:t>
      </w:r>
      <w:proofErr w:type="gramEnd"/>
    </w:p>
    <w:p w14:paraId="267133AD" w14:textId="77777777" w:rsidR="00C53F9E" w:rsidRDefault="00C53F9E" w:rsidP="003261B2"/>
    <w:p w14:paraId="13D9BEE0" w14:textId="77777777" w:rsidR="003261B2" w:rsidRDefault="003261B2" w:rsidP="003261B2">
      <w:pPr>
        <w:pStyle w:val="Heading4"/>
      </w:pPr>
      <w:r>
        <w:t>Don’t believe in traditional risk assessment—it creates a state of perpetual insecurity that causes error replication and extinction.</w:t>
      </w:r>
    </w:p>
    <w:p w14:paraId="237C4B01" w14:textId="77777777" w:rsidR="003261B2" w:rsidRPr="00830571" w:rsidRDefault="003261B2" w:rsidP="003261B2">
      <w:pPr>
        <w:rPr>
          <w:rStyle w:val="Style13ptBold"/>
        </w:rPr>
      </w:pPr>
      <w:proofErr w:type="spellStart"/>
      <w:r w:rsidRPr="006161D2">
        <w:rPr>
          <w:rStyle w:val="Style13ptBold"/>
        </w:rPr>
        <w:t>Hagmann</w:t>
      </w:r>
      <w:proofErr w:type="spellEnd"/>
      <w:r w:rsidRPr="006161D2">
        <w:rPr>
          <w:rStyle w:val="Style13ptBold"/>
        </w:rPr>
        <w:t xml:space="preserve"> and </w:t>
      </w:r>
      <w:proofErr w:type="spellStart"/>
      <w:r w:rsidRPr="006161D2">
        <w:rPr>
          <w:rStyle w:val="Style13ptBold"/>
        </w:rPr>
        <w:t>Cavelty</w:t>
      </w:r>
      <w:proofErr w:type="spellEnd"/>
      <w:r w:rsidRPr="006161D2">
        <w:rPr>
          <w:rStyle w:val="Style13ptBold"/>
        </w:rPr>
        <w:t xml:space="preserve"> </w:t>
      </w:r>
      <w:r>
        <w:rPr>
          <w:rStyle w:val="Style13ptBold"/>
        </w:rPr>
        <w:t>‘</w:t>
      </w:r>
      <w:r w:rsidRPr="006161D2">
        <w:rPr>
          <w:rStyle w:val="Style13ptBold"/>
        </w:rPr>
        <w:t>12</w:t>
      </w:r>
      <w:r>
        <w:rPr>
          <w:rStyle w:val="Style13ptBold"/>
        </w:rPr>
        <w:t xml:space="preserve"> </w:t>
      </w:r>
      <w:r>
        <w:t xml:space="preserve">[Jonas (senior researcher at the Center for Security Studies, lecturer at the Department of Humanities, Social and Political Sciences, ETH Zürich, holds a Doctorate and an MA in International Relations from the Graduate Institute of International and Development Studies in Geneva) and </w:t>
      </w:r>
      <w:proofErr w:type="spellStart"/>
      <w:r>
        <w:t>Mryiam</w:t>
      </w:r>
      <w:proofErr w:type="spellEnd"/>
      <w:r>
        <w:t xml:space="preserve"> Dunn (lecturer for security studies and a senior researcher in the field of risk and resilience at the Center for Security Studies, PhD, studied International Relations, History, and International Law at the University of Zurich), 2/15/2012, "National risk registers: Security scientism and the propagation of permanent insecurity," Security Dialogue 43(1), Sage]</w:t>
      </w:r>
    </w:p>
    <w:p w14:paraId="72561E9B" w14:textId="77777777" w:rsidR="003261B2" w:rsidRDefault="003261B2" w:rsidP="003261B2">
      <w:r w:rsidRPr="00245159">
        <w:t xml:space="preserve">Risk registers’ adoption of </w:t>
      </w:r>
      <w:r w:rsidRPr="007D6AB2">
        <w:rPr>
          <w:rStyle w:val="StyleUnderline"/>
          <w:highlight w:val="green"/>
        </w:rPr>
        <w:t xml:space="preserve">conventional risk-assessment </w:t>
      </w:r>
      <w:r w:rsidRPr="000B7B1A">
        <w:rPr>
          <w:rStyle w:val="StyleUnderline"/>
        </w:rPr>
        <w:t>methodology</w:t>
      </w:r>
      <w:r w:rsidRPr="00245159">
        <w:t xml:space="preserve"> – the formula </w:t>
      </w:r>
      <w:r w:rsidRPr="00BB7A88">
        <w:rPr>
          <w:rStyle w:val="StyleUnderline"/>
        </w:rPr>
        <w:t xml:space="preserve">that </w:t>
      </w:r>
      <w:r w:rsidRPr="007D6AB2">
        <w:rPr>
          <w:rStyle w:val="StyleUnderline"/>
          <w:highlight w:val="green"/>
        </w:rPr>
        <w:t>defines risk as likelihood multiplied by impact</w:t>
      </w:r>
      <w:r w:rsidRPr="00245159">
        <w:t xml:space="preserve"> – also </w:t>
      </w:r>
      <w:r w:rsidRPr="00BB7A88">
        <w:rPr>
          <w:rStyle w:val="StyleUnderline"/>
        </w:rPr>
        <w:t>has a distinct influence on how insecurity is</w:t>
      </w:r>
      <w:r w:rsidRPr="00245159">
        <w:t xml:space="preserve"> to be understood and </w:t>
      </w:r>
      <w:r w:rsidRPr="00852C9E">
        <w:rPr>
          <w:rStyle w:val="StyleUnderline"/>
        </w:rPr>
        <w:t>handled</w:t>
      </w:r>
      <w:r w:rsidRPr="00852C9E">
        <w:t>. On the one hand, the emphasis on ‘</w:t>
      </w:r>
      <w:r w:rsidRPr="00852C9E">
        <w:rPr>
          <w:rStyle w:val="StyleUnderline"/>
        </w:rPr>
        <w:t>likelihood’ initiates a consequential rationalization of danger occurrence</w:t>
      </w:r>
      <w:r w:rsidRPr="00852C9E">
        <w:t xml:space="preserve">. This </w:t>
      </w:r>
      <w:r w:rsidRPr="00852C9E">
        <w:rPr>
          <w:rStyle w:val="StyleUnderline"/>
        </w:rPr>
        <w:t>rationalization</w:t>
      </w:r>
      <w:r w:rsidRPr="00852C9E">
        <w:t xml:space="preserve">, of course, </w:t>
      </w:r>
      <w:r w:rsidRPr="00852C9E">
        <w:rPr>
          <w:rStyle w:val="StyleUnderline"/>
        </w:rPr>
        <w:t>is geared towards forecasting future developments</w:t>
      </w:r>
      <w:r w:rsidRPr="00852C9E">
        <w:t xml:space="preserve">. It is </w:t>
      </w:r>
      <w:r w:rsidRPr="00852C9E">
        <w:rPr>
          <w:rStyle w:val="StyleUnderline"/>
        </w:rPr>
        <w:t>methodologically grounded in</w:t>
      </w:r>
      <w:r w:rsidRPr="00852C9E">
        <w:t xml:space="preserve"> an in-depth analysis of </w:t>
      </w:r>
      <w:r w:rsidRPr="00852C9E">
        <w:rPr>
          <w:rStyle w:val="StyleUnderline"/>
        </w:rPr>
        <w:t>danger’s ‘natural’ patterns of manifestation</w:t>
      </w:r>
      <w:r w:rsidRPr="00245159">
        <w:t xml:space="preserve">. As already mentioned, existing datasets and historical case studies are central elements in the identification of these patterns. </w:t>
      </w:r>
      <w:r w:rsidRPr="00BB7A88">
        <w:rPr>
          <w:rStyle w:val="StyleUnderline"/>
        </w:rPr>
        <w:t xml:space="preserve">The </w:t>
      </w:r>
      <w:r w:rsidRPr="007D6AB2">
        <w:rPr>
          <w:rStyle w:val="StyleUnderline"/>
          <w:highlight w:val="green"/>
        </w:rPr>
        <w:t>rationalization</w:t>
      </w:r>
      <w:r w:rsidRPr="00BB7A88">
        <w:rPr>
          <w:rStyle w:val="StyleUnderline"/>
        </w:rPr>
        <w:t xml:space="preserve"> of risks </w:t>
      </w:r>
      <w:r w:rsidRPr="007D6AB2">
        <w:rPr>
          <w:rStyle w:val="StyleUnderline"/>
          <w:highlight w:val="green"/>
        </w:rPr>
        <w:t xml:space="preserve">based on past events is </w:t>
      </w:r>
      <w:r w:rsidRPr="004B7936">
        <w:rPr>
          <w:rStyle w:val="Emphasis"/>
        </w:rPr>
        <w:t xml:space="preserve">analytically </w:t>
      </w:r>
      <w:r w:rsidRPr="007D6AB2">
        <w:rPr>
          <w:rStyle w:val="Emphasis"/>
          <w:highlight w:val="green"/>
        </w:rPr>
        <w:t>efficacious</w:t>
      </w:r>
      <w:r w:rsidRPr="00245159">
        <w:t xml:space="preserve">, given that </w:t>
      </w:r>
      <w:r w:rsidRPr="007D6AB2">
        <w:rPr>
          <w:rStyle w:val="StyleUnderline"/>
          <w:highlight w:val="green"/>
        </w:rPr>
        <w:t xml:space="preserve">it </w:t>
      </w:r>
      <w:r w:rsidRPr="007D6AB2">
        <w:rPr>
          <w:rStyle w:val="Emphasis"/>
          <w:highlight w:val="green"/>
        </w:rPr>
        <w:t>empowers a projection of the past into the future</w:t>
      </w:r>
      <w:r w:rsidRPr="00245159">
        <w:t xml:space="preserve">. </w:t>
      </w:r>
      <w:r w:rsidRPr="00867DE6">
        <w:rPr>
          <w:rStyle w:val="StyleUnderline"/>
        </w:rPr>
        <w:t>There is an implicit argument in</w:t>
      </w:r>
      <w:r w:rsidRPr="00245159">
        <w:t xml:space="preserve"> the </w:t>
      </w:r>
      <w:r w:rsidRPr="00867DE6">
        <w:rPr>
          <w:rStyle w:val="StyleUnderline"/>
        </w:rPr>
        <w:t>methodological measurement of ‘likelihood’</w:t>
      </w:r>
      <w:r w:rsidRPr="00245159">
        <w:t xml:space="preserve"> to </w:t>
      </w:r>
      <w:r w:rsidRPr="00F71C24">
        <w:t xml:space="preserve">the effect </w:t>
      </w:r>
      <w:r w:rsidRPr="00F71C24">
        <w:rPr>
          <w:rStyle w:val="StyleUnderline"/>
        </w:rPr>
        <w:t>that the future essentially emulates history</w:t>
      </w:r>
      <w:r w:rsidRPr="00F71C24">
        <w:t xml:space="preserve"> – the </w:t>
      </w:r>
      <w:r w:rsidRPr="00F71C24">
        <w:rPr>
          <w:rStyle w:val="StyleUnderline"/>
        </w:rPr>
        <w:t>risk themes</w:t>
      </w:r>
      <w:r w:rsidRPr="00F71C24">
        <w:t xml:space="preserve"> described in risk registers </w:t>
      </w:r>
      <w:r w:rsidRPr="00F71C24">
        <w:rPr>
          <w:rStyle w:val="StyleUnderline"/>
        </w:rPr>
        <w:t>are extrapolations of misfortunes already experienced</w:t>
      </w:r>
      <w:r w:rsidRPr="00F71C24">
        <w:t xml:space="preserve"> (</w:t>
      </w:r>
      <w:proofErr w:type="spellStart"/>
      <w:r w:rsidRPr="00F71C24">
        <w:t>Bigo</w:t>
      </w:r>
      <w:proofErr w:type="spellEnd"/>
      <w:r w:rsidRPr="00F71C24">
        <w:t xml:space="preserve">, 2007; </w:t>
      </w:r>
      <w:proofErr w:type="spellStart"/>
      <w:r w:rsidRPr="00F71C24">
        <w:t>Jasanoff</w:t>
      </w:r>
      <w:proofErr w:type="spellEnd"/>
      <w:r w:rsidRPr="00F71C24">
        <w:t xml:space="preserve">, 2009). </w:t>
      </w:r>
      <w:r w:rsidRPr="00F71C24">
        <w:rPr>
          <w:rStyle w:val="StyleUnderline"/>
        </w:rPr>
        <w:t>Focusing on these risk themes</w:t>
      </w:r>
      <w:r w:rsidRPr="00F71C24">
        <w:t xml:space="preserve">, then, not only </w:t>
      </w:r>
      <w:r w:rsidRPr="00F71C24">
        <w:rPr>
          <w:rStyle w:val="StyleUnderline"/>
        </w:rPr>
        <w:t>means focusing on past insecurities</w:t>
      </w:r>
      <w:r w:rsidRPr="00F71C24">
        <w:t xml:space="preserve">. It also means that, as technologies, </w:t>
      </w:r>
      <w:r w:rsidRPr="00F71C24">
        <w:rPr>
          <w:rStyle w:val="StyleUnderline"/>
        </w:rPr>
        <w:t>risk</w:t>
      </w:r>
      <w:r w:rsidRPr="00F71C24">
        <w:t xml:space="preserve"> registers </w:t>
      </w:r>
      <w:r w:rsidRPr="00F71C24">
        <w:rPr>
          <w:rStyle w:val="StyleUnderline"/>
        </w:rPr>
        <w:t>project the very same insecurities into the future</w:t>
      </w:r>
      <w:r w:rsidRPr="00F71C24">
        <w:t>. With this, the very variable of ‘likelihood’ empowers an</w:t>
      </w:r>
      <w:r w:rsidRPr="00245159">
        <w:t xml:space="preserve"> inert view of reality. This is problematic in the case of </w:t>
      </w:r>
      <w:r w:rsidRPr="00867DE6">
        <w:rPr>
          <w:rStyle w:val="StyleUnderline"/>
        </w:rPr>
        <w:t>those risks that openly rely on</w:t>
      </w:r>
      <w:r w:rsidRPr="00245159">
        <w:t xml:space="preserve">, or are mediated by, </w:t>
      </w:r>
      <w:r w:rsidRPr="007D6AB2">
        <w:rPr>
          <w:rStyle w:val="StyleUnderline"/>
          <w:highlight w:val="green"/>
        </w:rPr>
        <w:t>social actors</w:t>
      </w:r>
      <w:r w:rsidRPr="00245159">
        <w:t xml:space="preserve">. Social actors </w:t>
      </w:r>
      <w:proofErr w:type="gramStart"/>
      <w:r w:rsidRPr="007D6AB2">
        <w:rPr>
          <w:rStyle w:val="StyleUnderline"/>
          <w:highlight w:val="green"/>
        </w:rPr>
        <w:t>are capable of</w:t>
      </w:r>
      <w:r w:rsidRPr="00597CC4">
        <w:rPr>
          <w:rStyle w:val="StyleUnderline"/>
        </w:rPr>
        <w:t xml:space="preserve"> adopting</w:t>
      </w:r>
      <w:proofErr w:type="gramEnd"/>
      <w:r w:rsidRPr="00597CC4">
        <w:rPr>
          <w:rStyle w:val="StyleUnderline"/>
        </w:rPr>
        <w:t xml:space="preserve"> </w:t>
      </w:r>
      <w:r w:rsidRPr="007D6AB2">
        <w:rPr>
          <w:rStyle w:val="StyleUnderline"/>
          <w:highlight w:val="green"/>
        </w:rPr>
        <w:t>new</w:t>
      </w:r>
      <w:r w:rsidRPr="00597CC4">
        <w:rPr>
          <w:rStyle w:val="StyleUnderline"/>
        </w:rPr>
        <w:t xml:space="preserve"> types of </w:t>
      </w:r>
      <w:proofErr w:type="spellStart"/>
      <w:r w:rsidRPr="007D6AB2">
        <w:rPr>
          <w:rStyle w:val="StyleUnderline"/>
          <w:highlight w:val="green"/>
        </w:rPr>
        <w:t>behaviour</w:t>
      </w:r>
      <w:proofErr w:type="spellEnd"/>
      <w:r w:rsidRPr="00245159">
        <w:t xml:space="preserve"> over time. The risk of terrorism, for instance, can only be regarded as a persistent one under the assumption that terrorists will never cease, or be induced to cease, their activities. Given their commitment to engineering and econometric </w:t>
      </w:r>
      <w:r w:rsidRPr="007D6AB2">
        <w:rPr>
          <w:rStyle w:val="StyleUnderline"/>
          <w:highlight w:val="green"/>
        </w:rPr>
        <w:t>risk-assessment</w:t>
      </w:r>
      <w:r w:rsidRPr="00597CC4">
        <w:rPr>
          <w:rStyle w:val="StyleUnderline"/>
        </w:rPr>
        <w:t xml:space="preserve"> methodology</w:t>
      </w:r>
      <w:r w:rsidRPr="00245159">
        <w:t xml:space="preserve">, then, risk registers </w:t>
      </w:r>
      <w:r w:rsidRPr="00597CC4">
        <w:rPr>
          <w:rStyle w:val="StyleUnderline"/>
        </w:rPr>
        <w:t>advance a regularized assessment of future practices</w:t>
      </w:r>
      <w:r w:rsidRPr="00245159">
        <w:t xml:space="preserve">. They </w:t>
      </w:r>
      <w:r w:rsidRPr="007D6AB2">
        <w:rPr>
          <w:rStyle w:val="StyleUnderline"/>
          <w:highlight w:val="green"/>
        </w:rPr>
        <w:t xml:space="preserve">leave little room for </w:t>
      </w:r>
      <w:r w:rsidRPr="00852C9E">
        <w:rPr>
          <w:rStyle w:val="StyleUnderline"/>
        </w:rPr>
        <w:t xml:space="preserve">contingency, change and </w:t>
      </w:r>
      <w:r w:rsidRPr="007D6AB2">
        <w:rPr>
          <w:rStyle w:val="StyleUnderline"/>
          <w:highlight w:val="green"/>
        </w:rPr>
        <w:t>alternative trajectories</w:t>
      </w:r>
      <w:r w:rsidRPr="006353C9">
        <w:rPr>
          <w:rStyle w:val="StyleUnderline"/>
        </w:rPr>
        <w:t>, and</w:t>
      </w:r>
      <w:r w:rsidRPr="00245159">
        <w:t xml:space="preserve"> so they </w:t>
      </w:r>
      <w:r w:rsidRPr="00597CC4">
        <w:rPr>
          <w:rStyle w:val="StyleUnderline"/>
        </w:rPr>
        <w:t xml:space="preserve">tend to </w:t>
      </w:r>
      <w:r w:rsidRPr="006353C9">
        <w:rPr>
          <w:rStyle w:val="StyleUnderline"/>
        </w:rPr>
        <w:t>project a</w:t>
      </w:r>
      <w:r w:rsidRPr="00245159">
        <w:t xml:space="preserve"> rather </w:t>
      </w:r>
      <w:r w:rsidRPr="006353C9">
        <w:rPr>
          <w:rStyle w:val="StyleUnderline"/>
        </w:rPr>
        <w:t>fatalist account of</w:t>
      </w:r>
      <w:r w:rsidRPr="00597CC4">
        <w:rPr>
          <w:rStyle w:val="StyleUnderline"/>
        </w:rPr>
        <w:t xml:space="preserve"> public insecurity</w:t>
      </w:r>
      <w:r w:rsidRPr="00245159">
        <w:t xml:space="preserve">. Another effect then adds to this projection. The </w:t>
      </w:r>
      <w:r w:rsidRPr="00B83F62">
        <w:rPr>
          <w:rStyle w:val="StyleUnderline"/>
        </w:rPr>
        <w:t xml:space="preserve">reliance on past experiences as proof of the existence of risks negates the need to test </w:t>
      </w:r>
      <w:r w:rsidRPr="00F71C24">
        <w:rPr>
          <w:rStyle w:val="StyleUnderline"/>
        </w:rPr>
        <w:t>their current viability</w:t>
      </w:r>
      <w:r w:rsidRPr="00F71C24">
        <w:t xml:space="preserve">. </w:t>
      </w:r>
      <w:r w:rsidRPr="00F71C24">
        <w:rPr>
          <w:rStyle w:val="StyleUnderline"/>
        </w:rPr>
        <w:t>There is no requirement to prove that these issues will ever ‘actually’ become relevant</w:t>
      </w:r>
      <w:r w:rsidRPr="00F71C24">
        <w:t xml:space="preserve"> in the future</w:t>
      </w:r>
      <w:r w:rsidRPr="00245159">
        <w:t xml:space="preserve">. Together with risk registers’ reliance on probability syllogisms, </w:t>
      </w:r>
      <w:r w:rsidRPr="00B83F62">
        <w:rPr>
          <w:rStyle w:val="StyleUnderline"/>
        </w:rPr>
        <w:t>this causes</w:t>
      </w:r>
      <w:r w:rsidRPr="00245159">
        <w:t xml:space="preserve"> these </w:t>
      </w:r>
      <w:r w:rsidRPr="00B83F62">
        <w:rPr>
          <w:rStyle w:val="StyleUnderline"/>
        </w:rPr>
        <w:t>projected risks to gain</w:t>
      </w:r>
      <w:r w:rsidRPr="00245159">
        <w:t xml:space="preserve"> a very specific kind of </w:t>
      </w:r>
      <w:r w:rsidRPr="00B83F62">
        <w:rPr>
          <w:rStyle w:val="StyleUnderline"/>
        </w:rPr>
        <w:t>traction</w:t>
      </w:r>
      <w:r w:rsidRPr="00245159">
        <w:t xml:space="preserve"> in the present. </w:t>
      </w:r>
      <w:r w:rsidRPr="007D6AB2">
        <w:rPr>
          <w:rStyle w:val="StyleUnderline"/>
          <w:highlight w:val="green"/>
        </w:rPr>
        <w:t>As risks are claimed to exist, but their</w:t>
      </w:r>
      <w:r w:rsidRPr="00245159">
        <w:t xml:space="preserve"> date and place of </w:t>
      </w:r>
      <w:r w:rsidRPr="007D6AB2">
        <w:rPr>
          <w:rStyle w:val="StyleUnderline"/>
          <w:highlight w:val="green"/>
        </w:rPr>
        <w:t>materialization are held impossible</w:t>
      </w:r>
      <w:r w:rsidRPr="00BE728A">
        <w:rPr>
          <w:rStyle w:val="StyleUnderline"/>
        </w:rPr>
        <w:t xml:space="preserve"> to predict</w:t>
      </w:r>
      <w:r w:rsidRPr="00B83F62">
        <w:rPr>
          <w:rStyle w:val="StyleUnderline"/>
        </w:rPr>
        <w:t xml:space="preserve">, </w:t>
      </w:r>
      <w:r w:rsidRPr="007D6AB2">
        <w:rPr>
          <w:rStyle w:val="StyleUnderline"/>
          <w:highlight w:val="green"/>
        </w:rPr>
        <w:t>a sense of</w:t>
      </w:r>
      <w:r w:rsidRPr="00245159">
        <w:t xml:space="preserve"> comprehensive and </w:t>
      </w:r>
      <w:r w:rsidRPr="007D6AB2">
        <w:rPr>
          <w:rStyle w:val="Emphasis"/>
          <w:highlight w:val="green"/>
        </w:rPr>
        <w:t>ever-present insecurity is created</w:t>
      </w:r>
      <w:r w:rsidRPr="00245159">
        <w:t xml:space="preserve">. Insecurity comes to be regarded as substantial if not all-encompassing, always </w:t>
      </w:r>
      <w:proofErr w:type="gramStart"/>
      <w:r w:rsidRPr="00245159">
        <w:t>present</w:t>
      </w:r>
      <w:proofErr w:type="gramEnd"/>
      <w:r w:rsidRPr="00245159">
        <w:t xml:space="preserve"> and always possible – </w:t>
      </w:r>
      <w:r w:rsidRPr="00852C9E">
        <w:rPr>
          <w:rStyle w:val="StyleUnderline"/>
        </w:rPr>
        <w:t xml:space="preserve">an understanding </w:t>
      </w:r>
      <w:r w:rsidRPr="007D6AB2">
        <w:rPr>
          <w:rStyle w:val="StyleUnderline"/>
          <w:highlight w:val="green"/>
        </w:rPr>
        <w:t>that</w:t>
      </w:r>
      <w:r w:rsidRPr="00314351">
        <w:rPr>
          <w:rStyle w:val="StyleUnderline"/>
        </w:rPr>
        <w:t xml:space="preserve"> directly </w:t>
      </w:r>
      <w:r w:rsidRPr="007D6AB2">
        <w:rPr>
          <w:rStyle w:val="StyleUnderline"/>
          <w:highlight w:val="green"/>
        </w:rPr>
        <w:t>caters to the permanent mobilization of</w:t>
      </w:r>
      <w:r w:rsidRPr="00852C9E">
        <w:rPr>
          <w:rStyle w:val="StyleUnderline"/>
        </w:rPr>
        <w:t xml:space="preserve"> a</w:t>
      </w:r>
      <w:r w:rsidRPr="00245159">
        <w:t xml:space="preserve"> comprehensive kind of </w:t>
      </w:r>
      <w:r w:rsidRPr="007D6AB2">
        <w:rPr>
          <w:rStyle w:val="StyleUnderline"/>
          <w:highlight w:val="green"/>
        </w:rPr>
        <w:t>security</w:t>
      </w:r>
      <w:r w:rsidRPr="00852C9E">
        <w:rPr>
          <w:rStyle w:val="StyleUnderline"/>
        </w:rPr>
        <w:t xml:space="preserve"> </w:t>
      </w:r>
      <w:proofErr w:type="spellStart"/>
      <w:r w:rsidRPr="00852C9E">
        <w:rPr>
          <w:rStyle w:val="StyleUnderline"/>
        </w:rPr>
        <w:t>dispositif</w:t>
      </w:r>
      <w:proofErr w:type="spellEnd"/>
      <w:r w:rsidRPr="00245159">
        <w:t xml:space="preserve">. On the other hand, </w:t>
      </w:r>
      <w:r w:rsidRPr="00314351">
        <w:rPr>
          <w:rStyle w:val="StyleUnderline"/>
        </w:rPr>
        <w:t>the focus on ‘impact’</w:t>
      </w:r>
      <w:r w:rsidRPr="00245159">
        <w:t xml:space="preserve"> as a determinant of risks also </w:t>
      </w:r>
      <w:r w:rsidRPr="00314351">
        <w:rPr>
          <w:rStyle w:val="StyleUnderline"/>
        </w:rPr>
        <w:t>implies larger analytical claims</w:t>
      </w:r>
      <w:r w:rsidRPr="00245159">
        <w:t xml:space="preserve">. The problem here is the intimate focus of risk registers on damaging effects as such. </w:t>
      </w:r>
      <w:r w:rsidRPr="00314351">
        <w:rPr>
          <w:rStyle w:val="StyleUnderline"/>
        </w:rPr>
        <w:t>The focus on material damage and</w:t>
      </w:r>
      <w:r w:rsidRPr="00245159">
        <w:t xml:space="preserve"> financial </w:t>
      </w:r>
      <w:r w:rsidRPr="00314351">
        <w:rPr>
          <w:rStyle w:val="StyleUnderline"/>
        </w:rPr>
        <w:t>costs</w:t>
      </w:r>
      <w:r w:rsidRPr="00245159">
        <w:t xml:space="preserve"> in particular </w:t>
      </w:r>
      <w:r w:rsidRPr="00314351">
        <w:rPr>
          <w:rStyle w:val="StyleUnderline"/>
        </w:rPr>
        <w:t>raises difficult questions as to what kinds of harmful effects can be claimed to be relevant</w:t>
      </w:r>
      <w:r w:rsidRPr="00245159">
        <w:t xml:space="preserve"> to human beings and political collectives. In the risk registers, </w:t>
      </w:r>
      <w:r w:rsidRPr="00314351">
        <w:rPr>
          <w:rStyle w:val="StyleUnderline"/>
        </w:rPr>
        <w:t>this question is simply delegated to the underlying risk formula</w:t>
      </w:r>
      <w:r w:rsidRPr="00245159">
        <w:t xml:space="preserve">. </w:t>
      </w:r>
      <w:r w:rsidRPr="00314351">
        <w:rPr>
          <w:rStyle w:val="StyleUnderline"/>
        </w:rPr>
        <w:t>There are no selection criteria</w:t>
      </w:r>
      <w:r w:rsidRPr="00245159">
        <w:t xml:space="preserve"> underlying risk registers other than a cost–benefit rationale, which comes into play when </w:t>
      </w:r>
      <w:r w:rsidRPr="007D6AB2">
        <w:rPr>
          <w:rStyle w:val="StyleUnderline"/>
          <w:highlight w:val="green"/>
        </w:rPr>
        <w:t>everything</w:t>
      </w:r>
      <w:r w:rsidRPr="00314351">
        <w:rPr>
          <w:rStyle w:val="StyleUnderline"/>
        </w:rPr>
        <w:t xml:space="preserve"> that seemed relevant to experts </w:t>
      </w:r>
      <w:r w:rsidRPr="007D6AB2">
        <w:rPr>
          <w:rStyle w:val="StyleUnderline"/>
          <w:highlight w:val="green"/>
        </w:rPr>
        <w:t xml:space="preserve">is compared by </w:t>
      </w:r>
      <w:r w:rsidRPr="00852C9E">
        <w:rPr>
          <w:rStyle w:val="StyleUnderline"/>
        </w:rPr>
        <w:t xml:space="preserve">its </w:t>
      </w:r>
      <w:r w:rsidRPr="007D6AB2">
        <w:rPr>
          <w:rStyle w:val="StyleUnderline"/>
          <w:highlight w:val="green"/>
        </w:rPr>
        <w:t>calculated magnitude</w:t>
      </w:r>
      <w:r w:rsidRPr="00314351">
        <w:rPr>
          <w:rStyle w:val="StyleUnderline"/>
        </w:rPr>
        <w:t xml:space="preserve"> in the risk matrix</w:t>
      </w:r>
      <w:r w:rsidRPr="00245159">
        <w:t xml:space="preserve">. Another problematic aspect is the fact that while analyses of quantities of harm reveal a lot about damage, </w:t>
      </w:r>
      <w:r w:rsidRPr="007D6AB2">
        <w:rPr>
          <w:rStyle w:val="Emphasis"/>
          <w:highlight w:val="green"/>
        </w:rPr>
        <w:t>such an approach is of limited use in understanding how public dangers are created</w:t>
      </w:r>
      <w:r w:rsidRPr="004B7936">
        <w:rPr>
          <w:rStyle w:val="Emphasis"/>
        </w:rPr>
        <w:t xml:space="preserve"> in the first place</w:t>
      </w:r>
      <w:r w:rsidRPr="00245159">
        <w:t>. The classic lines of enquiry in risk assessment are: ‘What can go wrong? What is the likelihood of it going wrong? What are the consequences if it goes wrong?’ (</w:t>
      </w:r>
      <w:proofErr w:type="spellStart"/>
      <w:r w:rsidRPr="00245159">
        <w:t>Haimes</w:t>
      </w:r>
      <w:proofErr w:type="spellEnd"/>
      <w:r w:rsidRPr="00245159">
        <w:t xml:space="preserve">, 1998: 54–5). This means that </w:t>
      </w:r>
      <w:r w:rsidRPr="00245159">
        <w:rPr>
          <w:rStyle w:val="StyleUnderline"/>
        </w:rPr>
        <w:t xml:space="preserve">risk </w:t>
      </w:r>
      <w:r w:rsidRPr="007D6AB2">
        <w:rPr>
          <w:rStyle w:val="StyleUnderline"/>
          <w:highlight w:val="green"/>
        </w:rPr>
        <w:t xml:space="preserve">assessments do not ask </w:t>
      </w:r>
      <w:r w:rsidRPr="007D6AB2">
        <w:rPr>
          <w:rStyle w:val="Emphasis"/>
          <w:highlight w:val="green"/>
        </w:rPr>
        <w:t>why something can go wrong</w:t>
      </w:r>
      <w:r w:rsidRPr="007D6AB2">
        <w:rPr>
          <w:rStyle w:val="StyleUnderline"/>
          <w:highlight w:val="green"/>
        </w:rPr>
        <w:t xml:space="preserve">, or </w:t>
      </w:r>
      <w:r w:rsidRPr="007D6AB2">
        <w:rPr>
          <w:rStyle w:val="Emphasis"/>
          <w:highlight w:val="green"/>
        </w:rPr>
        <w:t>how one’s own actions might be complicit</w:t>
      </w:r>
      <w:r w:rsidRPr="007D6AB2">
        <w:rPr>
          <w:rStyle w:val="StyleUnderline"/>
          <w:highlight w:val="green"/>
        </w:rPr>
        <w:t xml:space="preserve"> in </w:t>
      </w:r>
      <w:r w:rsidRPr="00F94523">
        <w:rPr>
          <w:rStyle w:val="StyleUnderline"/>
        </w:rPr>
        <w:t>engendering</w:t>
      </w:r>
      <w:r w:rsidRPr="00245159">
        <w:rPr>
          <w:rStyle w:val="StyleUnderline"/>
        </w:rPr>
        <w:t xml:space="preserve"> such </w:t>
      </w:r>
      <w:r w:rsidRPr="007D6AB2">
        <w:rPr>
          <w:rStyle w:val="StyleUnderline"/>
          <w:highlight w:val="green"/>
        </w:rPr>
        <w:t>dangers</w:t>
      </w:r>
      <w:r w:rsidRPr="00245159">
        <w:t xml:space="preserve">. The focus on risk as harmful </w:t>
      </w:r>
      <w:r w:rsidRPr="007D6AB2">
        <w:rPr>
          <w:rStyle w:val="StyleUnderline"/>
          <w:highlight w:val="green"/>
        </w:rPr>
        <w:t>‘impact’</w:t>
      </w:r>
      <w:r w:rsidRPr="00245159">
        <w:t xml:space="preserve">, then, not only implies debatable assumptions about relevant measures. Its </w:t>
      </w:r>
      <w:r w:rsidRPr="00F94523">
        <w:rPr>
          <w:rStyle w:val="StyleUnderline"/>
        </w:rPr>
        <w:t xml:space="preserve">focus on the </w:t>
      </w:r>
      <w:r w:rsidRPr="007D6AB2">
        <w:rPr>
          <w:rStyle w:val="StyleUnderline"/>
          <w:highlight w:val="green"/>
        </w:rPr>
        <w:t xml:space="preserve">consequences </w:t>
      </w:r>
      <w:r w:rsidRPr="00F94523">
        <w:rPr>
          <w:rStyle w:val="StyleUnderline"/>
        </w:rPr>
        <w:t xml:space="preserve">of risks </w:t>
      </w:r>
      <w:r w:rsidRPr="007D6AB2">
        <w:rPr>
          <w:rStyle w:val="StyleUnderline"/>
          <w:highlight w:val="green"/>
        </w:rPr>
        <w:t xml:space="preserve">and ignorance of </w:t>
      </w:r>
      <w:r w:rsidRPr="00F94523">
        <w:rPr>
          <w:rStyle w:val="StyleUnderline"/>
        </w:rPr>
        <w:t xml:space="preserve">their </w:t>
      </w:r>
      <w:r w:rsidRPr="007D6AB2">
        <w:rPr>
          <w:rStyle w:val="StyleUnderline"/>
          <w:highlight w:val="green"/>
        </w:rPr>
        <w:t>origins</w:t>
      </w:r>
      <w:r w:rsidRPr="00245159">
        <w:t xml:space="preserve"> also </w:t>
      </w:r>
      <w:r w:rsidRPr="007D6AB2">
        <w:rPr>
          <w:rStyle w:val="StyleUnderline"/>
          <w:highlight w:val="green"/>
        </w:rPr>
        <w:t xml:space="preserve">poses </w:t>
      </w:r>
      <w:r w:rsidRPr="007D6AB2">
        <w:rPr>
          <w:rStyle w:val="Emphasis"/>
          <w:highlight w:val="green"/>
        </w:rPr>
        <w:t>limits to the reflexivity</w:t>
      </w:r>
      <w:r w:rsidRPr="007D6AB2">
        <w:rPr>
          <w:rStyle w:val="StyleUnderline"/>
          <w:highlight w:val="green"/>
        </w:rPr>
        <w:t xml:space="preserve"> with which risks are approached</w:t>
      </w:r>
      <w:r w:rsidRPr="00245159">
        <w:t>.</w:t>
      </w:r>
    </w:p>
    <w:p w14:paraId="6CE117D1" w14:textId="77777777" w:rsidR="003261B2" w:rsidRDefault="003261B2" w:rsidP="003261B2"/>
    <w:bookmarkEnd w:id="0"/>
    <w:p w14:paraId="125BA257" w14:textId="77777777" w:rsidR="003261B2" w:rsidRPr="00D138C0" w:rsidRDefault="003261B2" w:rsidP="003261B2">
      <w:pPr>
        <w:pStyle w:val="Heading4"/>
      </w:pPr>
      <w:r w:rsidRPr="00D138C0">
        <w:t>Vote negative to interrogate cycles of enemy creation</w:t>
      </w:r>
      <w:r>
        <w:t xml:space="preserve"> and reframe risk to a focus on the real toward systemic probability impacts instead of a race to infinite magnitudes</w:t>
      </w:r>
      <w:r w:rsidRPr="00D138C0">
        <w:t>—this can create a fissure in dominant narr</w:t>
      </w:r>
      <w:r>
        <w:t>atives that make war inevitable.</w:t>
      </w:r>
    </w:p>
    <w:p w14:paraId="606FAF5B" w14:textId="77777777" w:rsidR="003261B2" w:rsidRPr="00DA67D2" w:rsidRDefault="003261B2" w:rsidP="003261B2">
      <w:pPr>
        <w:jc w:val="both"/>
        <w:rPr>
          <w:b/>
          <w:bCs/>
          <w:sz w:val="26"/>
        </w:rPr>
      </w:pPr>
      <w:r w:rsidRPr="001F6D02">
        <w:rPr>
          <w:rStyle w:val="Style13ptBold"/>
        </w:rPr>
        <w:t>Byles ‘</w:t>
      </w:r>
      <w:r>
        <w:rPr>
          <w:rStyle w:val="Style13ptBold"/>
        </w:rPr>
        <w:t xml:space="preserve">3* </w:t>
      </w:r>
      <w:r w:rsidRPr="001F6D02">
        <w:t xml:space="preserve">English, U Cyprus (Joanna, Psychoanalysis and War: The Superego and Projective Identification, </w:t>
      </w:r>
      <w:hyperlink r:id="rId12" w:history="1">
        <w:r w:rsidRPr="0069696A">
          <w:rPr>
            <w:rStyle w:val="Hyperlink"/>
          </w:rPr>
          <w:t>http://www.clas.ufl.edu/ipsa/journal/articles/art_byles01.shtml</w:t>
        </w:r>
      </w:hyperlink>
      <w:r>
        <w:t>) *bracketed for gendered language</w:t>
      </w:r>
    </w:p>
    <w:p w14:paraId="37A72866" w14:textId="77777777" w:rsidR="003261B2" w:rsidRDefault="003261B2" w:rsidP="003261B2">
      <w:pPr>
        <w:jc w:val="both"/>
        <w:rPr>
          <w:rStyle w:val="Emphasis"/>
        </w:rPr>
      </w:pPr>
      <w:r w:rsidRPr="00DA67D2">
        <w:t>It is here of course that</w:t>
      </w:r>
      <w:r w:rsidRPr="001F6D02">
        <w:rPr>
          <w:sz w:val="12"/>
          <w:szCs w:val="16"/>
        </w:rPr>
        <w:t xml:space="preserve"> </w:t>
      </w:r>
      <w:r w:rsidRPr="007D6AB2">
        <w:rPr>
          <w:rStyle w:val="StyleUnderline"/>
          <w:highlight w:val="green"/>
        </w:rPr>
        <w:t>language plays an important role in imagining the other</w:t>
      </w:r>
      <w:r w:rsidRPr="001F6D02">
        <w:rPr>
          <w:sz w:val="12"/>
          <w:szCs w:val="16"/>
        </w:rPr>
        <w:t>, t</w:t>
      </w:r>
      <w:r w:rsidRPr="00DA67D2">
        <w:t xml:space="preserve">he other within the self, and the other as self, as well as the enormously influential visual images each group can have of the other. In the need to emphasize similarity in difference, both verbal and visual </w:t>
      </w:r>
      <w:r w:rsidRPr="00DA67D2">
        <w:rPr>
          <w:rStyle w:val="StyleUnderline"/>
        </w:rPr>
        <w:t>metaphor can play a meaningful role in creating a climate for peaceful understanding</w:t>
      </w:r>
      <w:r w:rsidRPr="001F6D02">
        <w:rPr>
          <w:sz w:val="12"/>
          <w:szCs w:val="16"/>
        </w:rPr>
        <w:t xml:space="preserve">, </w:t>
      </w:r>
      <w:r w:rsidRPr="00DA67D2">
        <w:t xml:space="preserve">and this is where literature, especially the social world of the drama and of film, but also the more private world of poetry, can be immensely significant. </w:t>
      </w:r>
      <w:proofErr w:type="gramStart"/>
      <w:r w:rsidRPr="00DA67D2">
        <w:t>Of course</w:t>
      </w:r>
      <w:proofErr w:type="gramEnd"/>
      <w:r w:rsidRPr="00DA67D2">
        <w:t xml:space="preserve"> not all literature is equally transparent. In conclusion,</w:t>
      </w:r>
      <w:r w:rsidRPr="001F6D02">
        <w:rPr>
          <w:sz w:val="12"/>
          <w:szCs w:val="16"/>
        </w:rPr>
        <w:t xml:space="preserve"> </w:t>
      </w:r>
      <w:r w:rsidRPr="007D6AB2">
        <w:rPr>
          <w:rStyle w:val="StyleUnderline"/>
          <w:highlight w:val="green"/>
        </w:rPr>
        <w:t>war</w:t>
      </w:r>
      <w:r w:rsidRPr="00DA67D2">
        <w:rPr>
          <w:rStyle w:val="StyleUnderline"/>
        </w:rPr>
        <w:t xml:space="preserve">, in all its manifestations, </w:t>
      </w:r>
      <w:r w:rsidRPr="007D6AB2">
        <w:rPr>
          <w:rStyle w:val="StyleUnderline"/>
          <w:highlight w:val="green"/>
        </w:rPr>
        <w:t>is</w:t>
      </w:r>
      <w:r w:rsidRPr="00DA67D2">
        <w:rPr>
          <w:rStyle w:val="StyleUnderline"/>
        </w:rPr>
        <w:t xml:space="preserve"> a phenomenon </w:t>
      </w:r>
      <w:r w:rsidRPr="007D6AB2">
        <w:rPr>
          <w:rStyle w:val="StyleUnderline"/>
          <w:highlight w:val="green"/>
        </w:rPr>
        <w:t>put into action by individuals</w:t>
      </w:r>
      <w:r w:rsidRPr="00DA67D2">
        <w:rPr>
          <w:rStyle w:val="StyleUnderline"/>
        </w:rPr>
        <w:t xml:space="preserve"> who have been politicized as a group to give and receive violent death,</w:t>
      </w:r>
      <w:r w:rsidRPr="001F6D02">
        <w:rPr>
          <w:sz w:val="12"/>
          <w:szCs w:val="16"/>
        </w:rPr>
        <w:t xml:space="preserve"> </w:t>
      </w:r>
      <w:r w:rsidRPr="00DA67D2">
        <w:t>to appropriate the enemy's land, homes, women, children, and goods, and perhaps to lose their own. As we have seen, in wartime</w:t>
      </w:r>
      <w:r w:rsidRPr="001F6D02">
        <w:rPr>
          <w:sz w:val="12"/>
          <w:szCs w:val="16"/>
        </w:rPr>
        <w:t xml:space="preserve"> </w:t>
      </w:r>
      <w:r w:rsidRPr="007D6AB2">
        <w:rPr>
          <w:rStyle w:val="StyleUnderline"/>
          <w:highlight w:val="green"/>
        </w:rPr>
        <w:t xml:space="preserve">the splitting </w:t>
      </w:r>
      <w:r w:rsidRPr="00DA67D2">
        <w:rPr>
          <w:rStyle w:val="StyleUnderline"/>
        </w:rPr>
        <w:t xml:space="preserve">of the self and other </w:t>
      </w:r>
      <w:r w:rsidRPr="007D6AB2">
        <w:rPr>
          <w:rStyle w:val="StyleUnderline"/>
          <w:highlight w:val="green"/>
        </w:rPr>
        <w:t>into friend and enemy</w:t>
      </w:r>
      <w:r w:rsidRPr="00DA67D2">
        <w:rPr>
          <w:rStyle w:val="StyleUnderline"/>
        </w:rPr>
        <w:t xml:space="preserve"> enormously </w:t>
      </w:r>
      <w:r w:rsidRPr="007D6AB2">
        <w:rPr>
          <w:rStyle w:val="StyleUnderline"/>
          <w:highlight w:val="green"/>
        </w:rPr>
        <w:t xml:space="preserve">relieves </w:t>
      </w:r>
      <w:r w:rsidRPr="00DA67D2">
        <w:rPr>
          <w:rStyle w:val="StyleUnderline"/>
        </w:rPr>
        <w:t xml:space="preserve">the normal </w:t>
      </w:r>
      <w:r w:rsidRPr="007D6AB2">
        <w:rPr>
          <w:rStyle w:val="StyleUnderline"/>
          <w:highlight w:val="green"/>
        </w:rPr>
        <w:t xml:space="preserve">psychic tension </w:t>
      </w:r>
      <w:r w:rsidRPr="00DA67D2">
        <w:rPr>
          <w:rStyle w:val="StyleUnderline"/>
        </w:rPr>
        <w:t>caused by human ambivalence</w:t>
      </w:r>
      <w:r w:rsidRPr="001F6D02">
        <w:rPr>
          <w:sz w:val="12"/>
          <w:szCs w:val="16"/>
        </w:rPr>
        <w:t xml:space="preserve"> </w:t>
      </w:r>
      <w:r w:rsidRPr="00DA67D2">
        <w:t xml:space="preserve">when love and hate find two separate objects of attention. Hence </w:t>
      </w:r>
      <w:proofErr w:type="gramStart"/>
      <w:r w:rsidRPr="00DA67D2">
        <w:t>the .soldier's</w:t>
      </w:r>
      <w:proofErr w:type="gramEnd"/>
      <w:r w:rsidRPr="00DA67D2">
        <w:t xml:space="preserve"> and terrorist's willingness to sacrifice her/his life for "a just cause," which may be a Nation, a Group, or a Leader with whom he has close emotional ties and identity. I n this way s/he does not feel guilty: the</w:t>
      </w:r>
      <w:r w:rsidRPr="001F6D02">
        <w:rPr>
          <w:sz w:val="12"/>
          <w:szCs w:val="16"/>
        </w:rPr>
        <w:t xml:space="preserve"> </w:t>
      </w:r>
      <w:r w:rsidRPr="007D6AB2">
        <w:rPr>
          <w:rStyle w:val="Emphasis"/>
          <w:highlight w:val="green"/>
        </w:rPr>
        <w:t>destructive impulses,</w:t>
      </w:r>
      <w:r w:rsidRPr="00DA67D2">
        <w:rPr>
          <w:rStyle w:val="Emphasis"/>
        </w:rPr>
        <w:t xml:space="preserve"> </w:t>
      </w:r>
      <w:proofErr w:type="spellStart"/>
      <w:r w:rsidRPr="00DA67D2">
        <w:rPr>
          <w:rStyle w:val="Emphasis"/>
        </w:rPr>
        <w:t>mobilised</w:t>
      </w:r>
      <w:proofErr w:type="spellEnd"/>
      <w:r w:rsidRPr="00DA67D2">
        <w:rPr>
          <w:rStyle w:val="Emphasis"/>
        </w:rPr>
        <w:t xml:space="preserve"> by</w:t>
      </w:r>
      <w:r w:rsidRPr="001F6D02">
        <w:rPr>
          <w:sz w:val="12"/>
          <w:szCs w:val="16"/>
        </w:rPr>
        <w:t xml:space="preserve"> </w:t>
      </w:r>
      <w:r w:rsidRPr="00DA67D2">
        <w:t>her/his</w:t>
      </w:r>
      <w:r w:rsidRPr="001F6D02">
        <w:rPr>
          <w:sz w:val="12"/>
          <w:szCs w:val="16"/>
        </w:rPr>
        <w:t xml:space="preserve"> </w:t>
      </w:r>
      <w:r w:rsidRPr="00DA67D2">
        <w:t>own</w:t>
      </w:r>
      <w:r w:rsidRPr="001F6D02">
        <w:rPr>
          <w:sz w:val="12"/>
          <w:szCs w:val="16"/>
        </w:rPr>
        <w:t xml:space="preserve"> </w:t>
      </w:r>
      <w:r w:rsidRPr="00DA67D2">
        <w:rPr>
          <w:rStyle w:val="StyleUnderline"/>
        </w:rPr>
        <w:t>superego</w:t>
      </w:r>
      <w:r w:rsidRPr="001F6D02">
        <w:rPr>
          <w:sz w:val="12"/>
          <w:szCs w:val="16"/>
        </w:rPr>
        <w:t xml:space="preserve">, </w:t>
      </w:r>
      <w:r w:rsidRPr="00DA67D2">
        <w:t>together with that of the social superego</w:t>
      </w:r>
      <w:r w:rsidRPr="001F6D02">
        <w:rPr>
          <w:sz w:val="12"/>
          <w:szCs w:val="16"/>
        </w:rPr>
        <w:t xml:space="preserve">, </w:t>
      </w:r>
      <w:r w:rsidRPr="00DA67D2">
        <w:rPr>
          <w:rStyle w:val="Emphasis"/>
        </w:rPr>
        <w:t xml:space="preserve">have </w:t>
      </w:r>
      <w:r w:rsidRPr="007D6AB2">
        <w:rPr>
          <w:rStyle w:val="Emphasis"/>
          <w:highlight w:val="green"/>
        </w:rPr>
        <w:t>projected</w:t>
      </w:r>
      <w:r w:rsidRPr="00DA67D2">
        <w:rPr>
          <w:rStyle w:val="Emphasis"/>
        </w:rPr>
        <w:t xml:space="preserve"> the </w:t>
      </w:r>
      <w:r w:rsidRPr="007D6AB2">
        <w:rPr>
          <w:rStyle w:val="Emphasis"/>
          <w:highlight w:val="green"/>
        </w:rPr>
        <w:t xml:space="preserve">guilt </w:t>
      </w:r>
      <w:r w:rsidRPr="00DA67D2">
        <w:rPr>
          <w:rStyle w:val="Emphasis"/>
        </w:rPr>
        <w:t xml:space="preserve">s/he might feel at killing strangers </w:t>
      </w:r>
      <w:r w:rsidRPr="007D6AB2">
        <w:rPr>
          <w:rStyle w:val="Emphasis"/>
          <w:highlight w:val="green"/>
        </w:rPr>
        <w:t>onto the enemy</w:t>
      </w:r>
      <w:r w:rsidRPr="001F6D02">
        <w:rPr>
          <w:sz w:val="12"/>
          <w:szCs w:val="16"/>
        </w:rPr>
        <w:t xml:space="preserve">. </w:t>
      </w:r>
      <w:r w:rsidRPr="00DA67D2">
        <w:t>In other words,</w:t>
      </w:r>
      <w:r w:rsidRPr="001F6D02">
        <w:rPr>
          <w:sz w:val="12"/>
          <w:szCs w:val="16"/>
        </w:rPr>
        <w:t xml:space="preserve"> </w:t>
      </w:r>
      <w:r w:rsidRPr="00DA67D2">
        <w:rPr>
          <w:rStyle w:val="StyleUnderline"/>
        </w:rPr>
        <w:t xml:space="preserve">the charging of the enemy with guilt by which the superego of the State mobilizes the individual's superego seems to be of fundamental importance in escaping the sense of guilt which war provokes in those engaged in the killing; yet the mobilization of superego activities can still involve the individual's self-punitive mechanisms, even though most of his/her guilt has been projected onto the enemy in the name of his own civilization and culture. As we all know, this guilt can become a problem at the end of a war, leading to varying degrees of misery and mental illness. For some, the killing of an enemy and a stranger cannot be truly mourned, and there remains a blank space, an irretrievable act or event to be lived through </w:t>
      </w:r>
      <w:proofErr w:type="gramStart"/>
      <w:r w:rsidRPr="00DA67D2">
        <w:rPr>
          <w:rStyle w:val="StyleUnderline"/>
        </w:rPr>
        <w:t>over and over again</w:t>
      </w:r>
      <w:proofErr w:type="gramEnd"/>
      <w:r w:rsidRPr="00DA67D2">
        <w:rPr>
          <w:rStyle w:val="StyleUnderline"/>
        </w:rPr>
        <w:t xml:space="preserve">. </w:t>
      </w:r>
      <w:r w:rsidRPr="00DA67D2">
        <w:t>This dilemma is poignantly expressed in Wilfred Owen's World War One poem "Strange Meeting" the final lines of which read as follows: I am the enemy you killed, my friend. I knew you in this dark: for so you frowned Yesterday through me as you jabbed and killed. I parried; but my hands were loath and cold. Let us sleep now. ... (Owen 126)</w:t>
      </w:r>
      <w:r w:rsidRPr="001F6D02">
        <w:rPr>
          <w:sz w:val="12"/>
          <w:szCs w:val="16"/>
        </w:rPr>
        <w:t xml:space="preserve"> </w:t>
      </w:r>
      <w:r w:rsidRPr="007D6AB2">
        <w:rPr>
          <w:rStyle w:val="StyleUnderline"/>
          <w:highlight w:val="green"/>
        </w:rPr>
        <w:t>The problem</w:t>
      </w:r>
      <w:r w:rsidRPr="00DA67D2">
        <w:rPr>
          <w:rStyle w:val="StyleUnderline"/>
        </w:rPr>
        <w:t xml:space="preserve"> for us today </w:t>
      </w:r>
      <w:r w:rsidRPr="007D6AB2">
        <w:rPr>
          <w:rStyle w:val="StyleUnderline"/>
          <w:highlight w:val="green"/>
        </w:rPr>
        <w:t xml:space="preserve">is how to create the </w:t>
      </w:r>
      <w:r w:rsidRPr="00DA67D2">
        <w:rPr>
          <w:rStyle w:val="StyleUnderline"/>
        </w:rPr>
        <w:t xml:space="preserve">psychological climate of opinion, a </w:t>
      </w:r>
      <w:r w:rsidRPr="007D6AB2">
        <w:rPr>
          <w:rStyle w:val="StyleUnderline"/>
          <w:highlight w:val="green"/>
        </w:rPr>
        <w:t>mentality, that will reject war</w:t>
      </w:r>
      <w:r w:rsidRPr="001F6D02">
        <w:rPr>
          <w:sz w:val="12"/>
          <w:szCs w:val="16"/>
        </w:rPr>
        <w:t xml:space="preserve">, </w:t>
      </w:r>
      <w:r w:rsidRPr="00DA67D2">
        <w:t>genocide, and terrorism</w:t>
      </w:r>
      <w:r w:rsidRPr="001F6D02">
        <w:rPr>
          <w:sz w:val="12"/>
          <w:szCs w:val="16"/>
        </w:rPr>
        <w:t xml:space="preserve"> </w:t>
      </w:r>
      <w:r w:rsidRPr="00DA67D2">
        <w:rPr>
          <w:rStyle w:val="Emphasis"/>
        </w:rPr>
        <w:t>as viable solutions to</w:t>
      </w:r>
      <w:r w:rsidRPr="001F6D02">
        <w:rPr>
          <w:sz w:val="12"/>
          <w:szCs w:val="16"/>
        </w:rPr>
        <w:t xml:space="preserve"> </w:t>
      </w:r>
      <w:r w:rsidRPr="00DA67D2">
        <w:t>internal and external situations of</w:t>
      </w:r>
      <w:r w:rsidRPr="001F6D02">
        <w:rPr>
          <w:sz w:val="12"/>
          <w:szCs w:val="16"/>
        </w:rPr>
        <w:t xml:space="preserve"> </w:t>
      </w:r>
      <w:r w:rsidRPr="00DA67D2">
        <w:rPr>
          <w:rStyle w:val="Emphasis"/>
        </w:rPr>
        <w:t xml:space="preserve">conflict; </w:t>
      </w:r>
      <w:r w:rsidRPr="007D6AB2">
        <w:rPr>
          <w:rStyle w:val="Emphasis"/>
          <w:highlight w:val="green"/>
        </w:rPr>
        <w:t>to recognize our projections for</w:t>
      </w:r>
      <w:r w:rsidRPr="00DA67D2">
        <w:rPr>
          <w:rStyle w:val="Emphasis"/>
        </w:rPr>
        <w:t xml:space="preserve"> what they are: dangerously </w:t>
      </w:r>
      <w:r w:rsidRPr="007D6AB2">
        <w:rPr>
          <w:rStyle w:val="Emphasis"/>
          <w:highlight w:val="green"/>
        </w:rPr>
        <w:t>irresponsible psychic acts based on</w:t>
      </w:r>
      <w:r w:rsidRPr="00DA67D2">
        <w:rPr>
          <w:rStyle w:val="Emphasis"/>
        </w:rPr>
        <w:t xml:space="preserve"> superego hatred and </w:t>
      </w:r>
      <w:r w:rsidRPr="007D6AB2">
        <w:rPr>
          <w:rStyle w:val="Emphasis"/>
          <w:highlight w:val="green"/>
        </w:rPr>
        <w:t>violence</w:t>
      </w:r>
      <w:r w:rsidRPr="00DA67D2">
        <w:rPr>
          <w:rStyle w:val="Emphasis"/>
        </w:rPr>
        <w:t xml:space="preserve">. </w:t>
      </w:r>
      <w:r w:rsidRPr="007D6AB2">
        <w:rPr>
          <w:rStyle w:val="Emphasis"/>
          <w:highlight w:val="green"/>
        </w:rPr>
        <w:t>We must challenge the way in which the</w:t>
      </w:r>
      <w:r w:rsidRPr="00DA67D2">
        <w:rPr>
          <w:rStyle w:val="Emphasis"/>
        </w:rPr>
        <w:t xml:space="preserve"> </w:t>
      </w:r>
      <w:r w:rsidRPr="007D6AB2">
        <w:rPr>
          <w:rStyle w:val="Emphasis"/>
          <w:highlight w:val="green"/>
        </w:rPr>
        <w:t>State</w:t>
      </w:r>
      <w:r w:rsidRPr="00DA67D2">
        <w:rPr>
          <w:rStyle w:val="Emphasis"/>
        </w:rPr>
        <w:t xml:space="preserve"> superego </w:t>
      </w:r>
      <w:r w:rsidRPr="007D6AB2">
        <w:rPr>
          <w:rStyle w:val="Emphasis"/>
          <w:highlight w:val="green"/>
        </w:rPr>
        <w:t>can manipulate our responses</w:t>
      </w:r>
      <w:r w:rsidRPr="00DA67D2">
        <w:rPr>
          <w:rStyle w:val="Emphasis"/>
        </w:rPr>
        <w:t xml:space="preserve"> in its own interests, even take away our subjectivities. </w:t>
      </w:r>
      <w:r w:rsidRPr="007D6AB2">
        <w:rPr>
          <w:rStyle w:val="Emphasis"/>
          <w:highlight w:val="green"/>
        </w:rPr>
        <w:t>We should</w:t>
      </w:r>
      <w:r w:rsidRPr="001F6D02">
        <w:rPr>
          <w:sz w:val="12"/>
          <w:szCs w:val="16"/>
        </w:rPr>
        <w:t xml:space="preserve"> </w:t>
      </w:r>
      <w:r w:rsidRPr="00DA67D2">
        <w:t>acknowledge and</w:t>
      </w:r>
      <w:r w:rsidRPr="001F6D02">
        <w:rPr>
          <w:sz w:val="12"/>
          <w:szCs w:val="16"/>
        </w:rPr>
        <w:t xml:space="preserve"> </w:t>
      </w:r>
      <w:r w:rsidRPr="00DA67D2">
        <w:rPr>
          <w:rStyle w:val="Emphasis"/>
        </w:rPr>
        <w:t xml:space="preserve">learn to </w:t>
      </w:r>
      <w:r w:rsidRPr="007D6AB2">
        <w:rPr>
          <w:rStyle w:val="Emphasis"/>
          <w:highlight w:val="green"/>
        </w:rPr>
        <w:t xml:space="preserve">displace </w:t>
      </w:r>
      <w:r w:rsidRPr="00DA67D2">
        <w:rPr>
          <w:rStyle w:val="Emphasis"/>
        </w:rPr>
        <w:t xml:space="preserve">the </w:t>
      </w:r>
      <w:r w:rsidRPr="007D6AB2">
        <w:rPr>
          <w:rStyle w:val="Emphasis"/>
          <w:highlight w:val="green"/>
        </w:rPr>
        <w:t xml:space="preserve">violence </w:t>
      </w:r>
      <w:r w:rsidRPr="00DA67D2">
        <w:rPr>
          <w:rStyle w:val="Emphasis"/>
        </w:rPr>
        <w:t>in ourselves</w:t>
      </w:r>
      <w:r w:rsidRPr="007D6AB2">
        <w:rPr>
          <w:rStyle w:val="Emphasis"/>
          <w:highlight w:val="green"/>
        </w:rPr>
        <w:t xml:space="preserve"> in</w:t>
      </w:r>
      <w:r w:rsidRPr="001F6D02">
        <w:rPr>
          <w:rStyle w:val="underline"/>
        </w:rPr>
        <w:t xml:space="preserve"> </w:t>
      </w:r>
      <w:r w:rsidRPr="00DA67D2">
        <w:rPr>
          <w:rStyle w:val="Emphasis"/>
        </w:rPr>
        <w:t>socially</w:t>
      </w:r>
      <w:r w:rsidRPr="001F6D02">
        <w:rPr>
          <w:sz w:val="12"/>
          <w:szCs w:val="16"/>
        </w:rPr>
        <w:t xml:space="preserve"> </w:t>
      </w:r>
      <w:r w:rsidRPr="007D6AB2">
        <w:rPr>
          <w:rStyle w:val="Emphasis"/>
          <w:highlight w:val="green"/>
        </w:rPr>
        <w:t xml:space="preserve">harmless ways, </w:t>
      </w:r>
      <w:r w:rsidRPr="00DA67D2">
        <w:rPr>
          <w:rStyle w:val="Emphasis"/>
        </w:rPr>
        <w:t xml:space="preserve">getting rid of our fears and anxieties of the other and of difference </w:t>
      </w:r>
      <w:r w:rsidRPr="007D6AB2">
        <w:rPr>
          <w:rStyle w:val="Emphasis"/>
          <w:highlight w:val="green"/>
        </w:rPr>
        <w:t>by</w:t>
      </w:r>
      <w:r w:rsidRPr="00DA67D2">
        <w:rPr>
          <w:rStyle w:val="Emphasis"/>
        </w:rPr>
        <w:t xml:space="preserve"> relating and </w:t>
      </w:r>
      <w:r w:rsidRPr="007D6AB2">
        <w:rPr>
          <w:rStyle w:val="Emphasis"/>
          <w:highlight w:val="green"/>
        </w:rPr>
        <w:t>identifying with the other</w:t>
      </w:r>
      <w:r w:rsidRPr="00DA67D2">
        <w:rPr>
          <w:rStyle w:val="Emphasis"/>
        </w:rPr>
        <w:t xml:space="preserve"> and thus creating the serious desire to live together in a peaceful world.</w:t>
      </w:r>
      <w:r w:rsidRPr="001F6D02">
        <w:rPr>
          <w:sz w:val="12"/>
          <w:szCs w:val="16"/>
        </w:rPr>
        <w:t xml:space="preserve"> </w:t>
      </w:r>
      <w:r w:rsidRPr="00DA67D2">
        <w:t xml:space="preserve">What seems to be needed is for the superego to regain its developmental role of mitigating omniscient protective identification by ensuring an intact, integrated object world, a world that will be able to contain unconscious fears, hatred, and anxieties without the need for splitting and projection. As </w:t>
      </w:r>
      <w:proofErr w:type="spellStart"/>
      <w:r w:rsidRPr="00DA67D2">
        <w:t>Bion</w:t>
      </w:r>
      <w:proofErr w:type="spellEnd"/>
      <w:r w:rsidRPr="00DA67D2">
        <w:t xml:space="preserve"> has pointed out, omnipotence replaces thinking and omniscience replaces learning.</w:t>
      </w:r>
      <w:r w:rsidRPr="001F6D02">
        <w:rPr>
          <w:sz w:val="12"/>
          <w:szCs w:val="16"/>
        </w:rPr>
        <w:t xml:space="preserve"> </w:t>
      </w:r>
      <w:r w:rsidRPr="00DA67D2">
        <w:rPr>
          <w:rStyle w:val="Emphasis"/>
        </w:rPr>
        <w:t xml:space="preserve">We must learn to link our internal and external worlds </w:t>
      </w:r>
      <w:proofErr w:type="gramStart"/>
      <w:r w:rsidRPr="00DA67D2">
        <w:rPr>
          <w:rStyle w:val="Emphasis"/>
        </w:rPr>
        <w:t>so as to</w:t>
      </w:r>
      <w:proofErr w:type="gramEnd"/>
      <w:r w:rsidRPr="00DA67D2">
        <w:rPr>
          <w:rStyle w:val="Emphasis"/>
        </w:rPr>
        <w:t xml:space="preserve"> act as a container of the other's fears and anxieties, and thus in turn to encourage the other to reciprocate as a container of our hatreds and fears. If war represents cultural formations that in turn represent objectifications of the psyche via the super-ego of the individual and of the State, then perhaps </w:t>
      </w:r>
      <w:r w:rsidRPr="007D6AB2">
        <w:rPr>
          <w:rStyle w:val="Emphasis"/>
          <w:highlight w:val="green"/>
        </w:rPr>
        <w:t>we can reformulate</w:t>
      </w:r>
      <w:r w:rsidRPr="00DA67D2">
        <w:rPr>
          <w:rStyle w:val="Emphasis"/>
        </w:rPr>
        <w:t xml:space="preserve"> these </w:t>
      </w:r>
      <w:r w:rsidRPr="007D6AB2">
        <w:rPr>
          <w:rStyle w:val="Emphasis"/>
          <w:highlight w:val="green"/>
        </w:rPr>
        <w:t xml:space="preserve">psychic </w:t>
      </w:r>
      <w:r w:rsidRPr="00DA67D2">
        <w:rPr>
          <w:rStyle w:val="Emphasis"/>
        </w:rPr>
        <w:t xml:space="preserve">social </w:t>
      </w:r>
      <w:r w:rsidRPr="007D6AB2">
        <w:rPr>
          <w:rStyle w:val="Emphasis"/>
          <w:highlight w:val="green"/>
        </w:rPr>
        <w:t>mechanisms of projection</w:t>
      </w:r>
      <w:r w:rsidRPr="00DA67D2">
        <w:rPr>
          <w:rStyle w:val="Emphasis"/>
        </w:rPr>
        <w:t xml:space="preserve"> and superego aggression.</w:t>
      </w:r>
      <w:r w:rsidRPr="001F6D02">
        <w:rPr>
          <w:sz w:val="12"/>
          <w:szCs w:val="16"/>
        </w:rPr>
        <w:t xml:space="preserve"> Here</w:t>
      </w:r>
      <w:r w:rsidRPr="00DA67D2">
        <w:t xml:space="preserve">, that old peace-time ego and the reparative component of the individual and State superego will have to play a large part. The greater the clash of cultural formations for example, Western Modernism and Islamic Fundamentalism the more urgent the need. </w:t>
      </w:r>
      <w:r w:rsidRPr="001F6D02">
        <w:rPr>
          <w:sz w:val="12"/>
          <w:szCs w:val="16"/>
        </w:rPr>
        <w:t>"</w:t>
      </w:r>
      <w:r w:rsidRPr="001F6D02">
        <w:rPr>
          <w:rStyle w:val="underline"/>
        </w:rPr>
        <w:t xml:space="preserve">The </w:t>
      </w:r>
      <w:r w:rsidRPr="00DA67D2">
        <w:rPr>
          <w:rStyle w:val="Emphasis"/>
        </w:rPr>
        <w:t xml:space="preserve">knowledge now most worth having" is an authentic way of internalizing what it is we understand about war and international terrorism that will liberate us from the history of our collective traumatic past and the imperatives it has imposed on us. </w:t>
      </w:r>
      <w:r w:rsidRPr="007D6AB2">
        <w:rPr>
          <w:rStyle w:val="Emphasis"/>
          <w:highlight w:val="green"/>
        </w:rPr>
        <w:t>The inner</w:t>
      </w:r>
      <w:r w:rsidRPr="00DA67D2">
        <w:rPr>
          <w:rStyle w:val="Emphasis"/>
        </w:rPr>
        <w:t xml:space="preserve"> psychic </w:t>
      </w:r>
      <w:r w:rsidRPr="007D6AB2">
        <w:rPr>
          <w:rStyle w:val="Emphasis"/>
          <w:highlight w:val="green"/>
        </w:rPr>
        <w:t>world</w:t>
      </w:r>
      <w:r w:rsidRPr="00DA67D2">
        <w:rPr>
          <w:rStyle w:val="Emphasis"/>
        </w:rPr>
        <w:t xml:space="preserve"> of the individual </w:t>
      </w:r>
      <w:r w:rsidRPr="007D6AB2">
        <w:rPr>
          <w:rStyle w:val="Emphasis"/>
          <w:highlight w:val="green"/>
        </w:rPr>
        <w:t xml:space="preserve">has an </w:t>
      </w:r>
      <w:r w:rsidRPr="00DA67D2">
        <w:rPr>
          <w:rStyle w:val="Emphasis"/>
        </w:rPr>
        <w:t xml:space="preserve">enormously </w:t>
      </w:r>
      <w:r w:rsidRPr="007D6AB2">
        <w:rPr>
          <w:rStyle w:val="Emphasis"/>
          <w:highlight w:val="green"/>
        </w:rPr>
        <w:t xml:space="preserve">important </w:t>
      </w:r>
      <w:r w:rsidRPr="00DA67D2">
        <w:rPr>
          <w:rStyle w:val="Emphasis"/>
        </w:rPr>
        <w:t xml:space="preserve">adaptive </w:t>
      </w:r>
      <w:r w:rsidRPr="007D6AB2">
        <w:rPr>
          <w:rStyle w:val="Emphasis"/>
          <w:highlight w:val="green"/>
        </w:rPr>
        <w:t xml:space="preserve">role to play here in developing </w:t>
      </w:r>
      <w:r w:rsidRPr="00DA67D2">
        <w:rPr>
          <w:rStyle w:val="Emphasis"/>
        </w:rPr>
        <w:t xml:space="preserve">mechanisms of protective </w:t>
      </w:r>
      <w:r w:rsidRPr="007D6AB2">
        <w:rPr>
          <w:rStyle w:val="Emphasis"/>
          <w:highlight w:val="green"/>
        </w:rPr>
        <w:t>identification not as a means of damaging</w:t>
      </w:r>
      <w:r w:rsidRPr="00DA67D2">
        <w:rPr>
          <w:rStyle w:val="Emphasis"/>
        </w:rPr>
        <w:t xml:space="preserve"> and destroying </w:t>
      </w:r>
      <w:r w:rsidRPr="007D6AB2">
        <w:rPr>
          <w:rStyle w:val="Emphasis"/>
          <w:highlight w:val="green"/>
        </w:rPr>
        <w:t>the other, but as a means of empathy</w:t>
      </w:r>
      <w:r w:rsidRPr="00DA67D2">
        <w:rPr>
          <w:rStyle w:val="Emphasis"/>
        </w:rPr>
        <w:t xml:space="preserve">, of containing the other, and in turn being contained. </w:t>
      </w:r>
      <w:r w:rsidRPr="00DA67D2">
        <w:t>These changes may be evolutionary rather than revolutionary, gradual rather</w:t>
      </w:r>
      <w:r>
        <w:t xml:space="preserve"> </w:t>
      </w:r>
      <w:r w:rsidRPr="00DA67D2">
        <w:t xml:space="preserve">than speedy. </w:t>
      </w:r>
      <w:r w:rsidRPr="00DA67D2">
        <w:rPr>
          <w:rStyle w:val="Emphasis"/>
        </w:rPr>
        <w:t>Peace and</w:t>
      </w:r>
      <w:r w:rsidRPr="001F6D02">
        <w:rPr>
          <w:sz w:val="12"/>
          <w:szCs w:val="16"/>
        </w:rPr>
        <w:t xml:space="preserve"> </w:t>
      </w:r>
      <w:r w:rsidRPr="00DA67D2">
        <w:t xml:space="preserve">dare I say it </w:t>
      </w:r>
      <w:r w:rsidRPr="00DA67D2">
        <w:rPr>
          <w:rStyle w:val="Emphasis"/>
        </w:rPr>
        <w:t>contentment are not just an absence of war, but a state of mind.</w:t>
      </w:r>
      <w:r w:rsidRPr="001F6D02">
        <w:rPr>
          <w:rStyle w:val="underline"/>
        </w:rPr>
        <w:t xml:space="preserve"> </w:t>
      </w:r>
      <w:r w:rsidRPr="00DA67D2">
        <w:t>Furthermore,</w:t>
      </w:r>
      <w:r w:rsidRPr="001F6D02">
        <w:rPr>
          <w:sz w:val="12"/>
          <w:szCs w:val="16"/>
        </w:rPr>
        <w:t xml:space="preserve"> </w:t>
      </w:r>
      <w:r w:rsidRPr="007D6AB2">
        <w:rPr>
          <w:rStyle w:val="Emphasis"/>
          <w:highlight w:val="green"/>
        </w:rPr>
        <w:t>we should</w:t>
      </w:r>
      <w:r w:rsidRPr="00DA67D2">
        <w:rPr>
          <w:rStyle w:val="Emphasis"/>
        </w:rPr>
        <w:t xml:space="preserve"> learn </w:t>
      </w:r>
      <w:r w:rsidRPr="007D6AB2">
        <w:rPr>
          <w:rStyle w:val="Emphasis"/>
          <w:highlight w:val="green"/>
        </w:rPr>
        <w:t xml:space="preserve">not </w:t>
      </w:r>
      <w:r w:rsidRPr="00DA67D2">
        <w:rPr>
          <w:rStyle w:val="Emphasis"/>
        </w:rPr>
        <w:t xml:space="preserve">to </w:t>
      </w:r>
      <w:r w:rsidRPr="007D6AB2">
        <w:rPr>
          <w:rStyle w:val="Emphasis"/>
          <w:highlight w:val="green"/>
        </w:rPr>
        <w:t>project</w:t>
      </w:r>
      <w:r w:rsidRPr="00DA67D2">
        <w:rPr>
          <w:rStyle w:val="Emphasis"/>
        </w:rPr>
        <w:t xml:space="preserve"> too much </w:t>
      </w:r>
      <w:r w:rsidRPr="007D6AB2">
        <w:rPr>
          <w:rStyle w:val="Emphasis"/>
          <w:highlight w:val="green"/>
        </w:rPr>
        <w:t>into</w:t>
      </w:r>
      <w:r w:rsidRPr="00DA67D2">
        <w:rPr>
          <w:rStyle w:val="Emphasis"/>
        </w:rPr>
        <w:t xml:space="preserve"> our group, and </w:t>
      </w:r>
      <w:r w:rsidRPr="007D6AB2">
        <w:rPr>
          <w:rStyle w:val="Emphasis"/>
          <w:highlight w:val="green"/>
        </w:rPr>
        <w:t>our nation</w:t>
      </w:r>
      <w:r w:rsidRPr="00DA67D2">
        <w:rPr>
          <w:rStyle w:val="Emphasis"/>
        </w:rPr>
        <w:t xml:space="preserve">, for this allows the group to tyrannize us, </w:t>
      </w:r>
      <w:r w:rsidRPr="007D6AB2">
        <w:rPr>
          <w:rStyle w:val="Emphasis"/>
          <w:highlight w:val="green"/>
        </w:rPr>
        <w:t xml:space="preserve">so that we follow like </w:t>
      </w:r>
      <w:r w:rsidRPr="00DA67D2">
        <w:rPr>
          <w:rStyle w:val="Emphasis"/>
        </w:rPr>
        <w:t xml:space="preserve">lost </w:t>
      </w:r>
      <w:r w:rsidRPr="007D6AB2">
        <w:rPr>
          <w:rStyle w:val="Emphasis"/>
          <w:highlight w:val="green"/>
        </w:rPr>
        <w:t>sheep</w:t>
      </w:r>
      <w:r w:rsidRPr="001F6D02">
        <w:rPr>
          <w:sz w:val="12"/>
          <w:szCs w:val="16"/>
        </w:rPr>
        <w:t xml:space="preserve">. </w:t>
      </w:r>
      <w:r w:rsidRPr="00DA67D2">
        <w:t>But speaking our minds takes courage because groups do not like open dissenters</w:t>
      </w:r>
      <w:r w:rsidRPr="001F6D02">
        <w:rPr>
          <w:sz w:val="12"/>
          <w:szCs w:val="16"/>
        </w:rPr>
        <w:t xml:space="preserve">. </w:t>
      </w:r>
      <w:r w:rsidRPr="00DA67D2">
        <w:t>These</w:t>
      </w:r>
      <w:r w:rsidRPr="001F6D02">
        <w:rPr>
          <w:sz w:val="12"/>
          <w:szCs w:val="16"/>
        </w:rPr>
        <w:t xml:space="preserve"> </w:t>
      </w:r>
      <w:r w:rsidRPr="00DA67D2">
        <w:rPr>
          <w:rStyle w:val="Emphasis"/>
        </w:rPr>
        <w:t xml:space="preserve">radical </w:t>
      </w:r>
      <w:r w:rsidRPr="007D6AB2">
        <w:rPr>
          <w:rStyle w:val="Emphasis"/>
          <w:highlight w:val="green"/>
        </w:rPr>
        <w:t>psychic changes may be evolutionary</w:t>
      </w:r>
      <w:r w:rsidRPr="001F6D02">
        <w:rPr>
          <w:sz w:val="12"/>
          <w:szCs w:val="16"/>
        </w:rPr>
        <w:t xml:space="preserve"> </w:t>
      </w:r>
      <w:r w:rsidRPr="00DA67D2">
        <w:t>rather than revolutionary, gradual rather than speedy; however, my proposition that</w:t>
      </w:r>
      <w:r w:rsidRPr="001F6D02">
        <w:rPr>
          <w:sz w:val="12"/>
          <w:szCs w:val="16"/>
        </w:rPr>
        <w:t xml:space="preserve"> </w:t>
      </w:r>
      <w:r w:rsidRPr="007D6AB2">
        <w:rPr>
          <w:rStyle w:val="Emphasis"/>
          <w:highlight w:val="green"/>
        </w:rPr>
        <w:t>understanding the other so</w:t>
      </w:r>
      <w:r w:rsidRPr="00DA67D2">
        <w:rPr>
          <w:rStyle w:val="Emphasis"/>
        </w:rPr>
        <w:t xml:space="preserve"> that </w:t>
      </w:r>
      <w:r w:rsidRPr="007D6AB2">
        <w:rPr>
          <w:rStyle w:val="Emphasis"/>
          <w:highlight w:val="green"/>
        </w:rPr>
        <w:t xml:space="preserve">we can reduce </w:t>
      </w:r>
      <w:r w:rsidRPr="00603D2B">
        <w:rPr>
          <w:rStyle w:val="Emphasis"/>
          <w:strike/>
        </w:rPr>
        <w:t>her/his</w:t>
      </w:r>
      <w:r w:rsidRPr="00DA67D2">
        <w:rPr>
          <w:rStyle w:val="Emphasis"/>
        </w:rPr>
        <w:t xml:space="preserve"> </w:t>
      </w:r>
      <w:r>
        <w:rPr>
          <w:rStyle w:val="Emphasis"/>
        </w:rPr>
        <w:t>[</w:t>
      </w:r>
      <w:r w:rsidRPr="00C66D6D">
        <w:rPr>
          <w:rStyle w:val="Emphasis"/>
        </w:rPr>
        <w:t>[</w:t>
      </w:r>
      <w:r w:rsidRPr="007D6AB2">
        <w:rPr>
          <w:rStyle w:val="Emphasis"/>
          <w:highlight w:val="green"/>
        </w:rPr>
        <w:t>their</w:t>
      </w:r>
      <w:r w:rsidRPr="00C66D6D">
        <w:rPr>
          <w:rStyle w:val="Emphasis"/>
        </w:rPr>
        <w:t>]</w:t>
      </w:r>
      <w:r>
        <w:rPr>
          <w:rStyle w:val="Emphasis"/>
        </w:rPr>
        <w:t>]</w:t>
      </w:r>
      <w:r w:rsidRPr="00DA67D2">
        <w:rPr>
          <w:rStyle w:val="Emphasis"/>
        </w:rPr>
        <w:t xml:space="preserve"> </w:t>
      </w:r>
      <w:r w:rsidRPr="007D6AB2">
        <w:rPr>
          <w:rStyle w:val="Emphasis"/>
          <w:highlight w:val="green"/>
        </w:rPr>
        <w:t xml:space="preserve">motivation to kill </w:t>
      </w:r>
      <w:r w:rsidRPr="00DA67D2">
        <w:rPr>
          <w:rStyle w:val="Emphasis"/>
        </w:rPr>
        <w:t xml:space="preserve">requires urgent action. </w:t>
      </w:r>
      <w:r w:rsidRPr="007D6AB2">
        <w:rPr>
          <w:rStyle w:val="Emphasis"/>
          <w:highlight w:val="green"/>
        </w:rPr>
        <w:t>Peace is</w:t>
      </w:r>
      <w:r w:rsidRPr="00DA67D2">
        <w:rPr>
          <w:rStyle w:val="Emphasis"/>
        </w:rPr>
        <w:t xml:space="preserve"> not just an absence of war, but </w:t>
      </w:r>
      <w:r w:rsidRPr="007D6AB2">
        <w:rPr>
          <w:rStyle w:val="Emphasis"/>
          <w:highlight w:val="green"/>
        </w:rPr>
        <w:t xml:space="preserve">a state of mind </w:t>
      </w:r>
      <w:r w:rsidRPr="00DA67D2">
        <w:rPr>
          <w:rStyle w:val="Emphasis"/>
        </w:rPr>
        <w:t>and, most importantly, a way of thinking.</w:t>
      </w:r>
    </w:p>
    <w:p w14:paraId="31E260E0" w14:textId="563AE117" w:rsidR="00E42E4C" w:rsidRDefault="00E42E4C" w:rsidP="003261B2"/>
    <w:p w14:paraId="0499E0BA" w14:textId="63697C8D" w:rsidR="003261B2" w:rsidRDefault="003261B2" w:rsidP="003261B2">
      <w:pPr>
        <w:pStyle w:val="Heading2"/>
      </w:pPr>
      <w:r>
        <w:t>Case</w:t>
      </w:r>
    </w:p>
    <w:p w14:paraId="60DC2269" w14:textId="421209AF" w:rsidR="003261B2" w:rsidRPr="003261B2" w:rsidRDefault="003261B2" w:rsidP="003261B2">
      <w:pPr>
        <w:pStyle w:val="Heading3"/>
      </w:pPr>
      <w:r>
        <w:t>Cred</w:t>
      </w:r>
    </w:p>
    <w:p w14:paraId="54ABF1D6" w14:textId="77777777" w:rsidR="003261B2" w:rsidRPr="003261B2" w:rsidRDefault="003261B2" w:rsidP="003261B2"/>
    <w:p w14:paraId="1E4EEB42" w14:textId="04517B21" w:rsidR="003261B2" w:rsidRDefault="003261B2" w:rsidP="003261B2">
      <w:pPr>
        <w:pStyle w:val="Heading4"/>
        <w:numPr>
          <w:ilvl w:val="0"/>
          <w:numId w:val="12"/>
        </w:numPr>
        <w:rPr>
          <w:rFonts w:asciiTheme="majorHAnsi" w:hAnsiTheme="majorHAnsi" w:cstheme="majorHAnsi"/>
          <w:bCs w:val="0"/>
        </w:rPr>
      </w:pPr>
      <w:r>
        <w:rPr>
          <w:rFonts w:asciiTheme="majorHAnsi" w:hAnsiTheme="majorHAnsi" w:cstheme="majorHAnsi"/>
          <w:b w:val="0"/>
        </w:rPr>
        <w:t>Biden and trump terminally thump WTO cred</w:t>
      </w:r>
    </w:p>
    <w:p w14:paraId="54A3F27B" w14:textId="77777777" w:rsidR="003261B2" w:rsidRDefault="003261B2" w:rsidP="003261B2">
      <w:pPr>
        <w:rPr>
          <w:rFonts w:asciiTheme="majorHAnsi" w:hAnsiTheme="majorHAnsi" w:cstheme="majorHAnsi"/>
        </w:rPr>
      </w:pPr>
      <w:r>
        <w:rPr>
          <w:rFonts w:asciiTheme="majorHAnsi" w:hAnsiTheme="majorHAnsi" w:cstheme="majorHAnsi"/>
        </w:rPr>
        <w:t xml:space="preserve">Anne O. </w:t>
      </w:r>
      <w:r>
        <w:rPr>
          <w:rStyle w:val="Style13ptBold"/>
          <w:rFonts w:asciiTheme="majorHAnsi" w:hAnsiTheme="majorHAnsi" w:cstheme="majorHAnsi"/>
        </w:rPr>
        <w:t>Krueger 5-24</w:t>
      </w:r>
      <w:r>
        <w:rPr>
          <w:rFonts w:asciiTheme="majorHAnsi" w:hAnsiTheme="majorHAnsi" w:cstheme="majorHAnsi"/>
        </w:rPr>
        <w:t xml:space="preserve"> [(Anne O. Krueger, a former World Bank chief economist and former first deputy managing director of the International Monetary Fund, is Senior Research Professor of International Economics at the Johns Hopkins University School of Advanced International Studies and Senior Fellow at the Center for International Development at Stanford University.) “Biden's </w:t>
      </w:r>
      <w:proofErr w:type="spellStart"/>
      <w:r>
        <w:rPr>
          <w:rFonts w:asciiTheme="majorHAnsi" w:hAnsiTheme="majorHAnsi" w:cstheme="majorHAnsi"/>
        </w:rPr>
        <w:t>Trumpy</w:t>
      </w:r>
      <w:proofErr w:type="spellEnd"/>
      <w:r>
        <w:rPr>
          <w:rFonts w:asciiTheme="majorHAnsi" w:hAnsiTheme="majorHAnsi" w:cstheme="majorHAnsi"/>
        </w:rPr>
        <w:t xml:space="preserve"> Start on Trade” </w:t>
      </w:r>
      <w:hyperlink r:id="rId13" w:history="1">
        <w:r>
          <w:rPr>
            <w:rStyle w:val="Hyperlink"/>
            <w:rFonts w:asciiTheme="majorHAnsi" w:hAnsiTheme="majorHAnsi" w:cstheme="majorHAnsi"/>
            <w:color w:val="000000"/>
          </w:rPr>
          <w:t>https://www.project-syndicate.org/commentary/bidens-trade-policy-is-a-lot-like-trumps-by-anne-o-krueger-2021-05</w:t>
        </w:r>
      </w:hyperlink>
      <w:r>
        <w:rPr>
          <w:rFonts w:asciiTheme="majorHAnsi" w:hAnsiTheme="majorHAnsi" w:cstheme="majorHAnsi"/>
        </w:rPr>
        <w:t>]TDI</w:t>
      </w:r>
    </w:p>
    <w:p w14:paraId="309A38AB" w14:textId="77777777" w:rsidR="003261B2" w:rsidRDefault="003261B2" w:rsidP="003261B2">
      <w:pPr>
        <w:rPr>
          <w:rFonts w:asciiTheme="majorHAnsi" w:hAnsiTheme="majorHAnsi" w:cstheme="majorHAnsi"/>
          <w:sz w:val="12"/>
        </w:rPr>
      </w:pPr>
      <w:r>
        <w:rPr>
          <w:rFonts w:asciiTheme="majorHAnsi" w:hAnsiTheme="majorHAnsi" w:cstheme="majorHAnsi"/>
          <w:sz w:val="12"/>
        </w:rPr>
        <w:t xml:space="preserve">WASHINGTON, DC – Former President Donald Trump did enormous damage to the United States’ reputation and </w:t>
      </w:r>
      <w:proofErr w:type="gramStart"/>
      <w:r>
        <w:rPr>
          <w:rFonts w:asciiTheme="majorHAnsi" w:hAnsiTheme="majorHAnsi" w:cstheme="majorHAnsi"/>
          <w:sz w:val="12"/>
        </w:rPr>
        <w:t>future prospects</w:t>
      </w:r>
      <w:proofErr w:type="gramEnd"/>
      <w:r>
        <w:rPr>
          <w:rFonts w:asciiTheme="majorHAnsi" w:hAnsiTheme="majorHAnsi" w:cstheme="majorHAnsi"/>
          <w:sz w:val="12"/>
        </w:rPr>
        <w:t xml:space="preserve">, both domestically and internationally. Yet while President Joe </w:t>
      </w:r>
      <w:r>
        <w:rPr>
          <w:rFonts w:asciiTheme="majorHAnsi" w:hAnsiTheme="majorHAnsi" w:cstheme="majorHAnsi"/>
          <w:u w:val="single"/>
        </w:rPr>
        <w:t>Biden has set about reversing</w:t>
      </w:r>
      <w:r>
        <w:rPr>
          <w:rFonts w:asciiTheme="majorHAnsi" w:hAnsiTheme="majorHAnsi" w:cstheme="majorHAnsi"/>
          <w:sz w:val="12"/>
        </w:rPr>
        <w:t xml:space="preserve"> the </w:t>
      </w:r>
      <w:r>
        <w:rPr>
          <w:rFonts w:asciiTheme="majorHAnsi" w:hAnsiTheme="majorHAnsi" w:cstheme="majorHAnsi"/>
          <w:u w:val="single"/>
        </w:rPr>
        <w:t>previous administration’s legacy</w:t>
      </w:r>
      <w:r>
        <w:rPr>
          <w:rFonts w:asciiTheme="majorHAnsi" w:hAnsiTheme="majorHAnsi" w:cstheme="majorHAnsi"/>
          <w:sz w:val="12"/>
        </w:rPr>
        <w:t xml:space="preserve"> in many domains, </w:t>
      </w:r>
      <w:r>
        <w:rPr>
          <w:rFonts w:asciiTheme="majorHAnsi" w:hAnsiTheme="majorHAnsi" w:cstheme="majorHAnsi"/>
          <w:u w:val="single"/>
        </w:rPr>
        <w:t xml:space="preserve">he has yet to focus his attention on US trade policy. </w:t>
      </w:r>
      <w:r>
        <w:rPr>
          <w:rFonts w:asciiTheme="majorHAnsi" w:hAnsiTheme="majorHAnsi" w:cstheme="majorHAnsi"/>
          <w:sz w:val="12"/>
        </w:rPr>
        <w:t xml:space="preserve">That needs to change. Trump’s trade policies were not only a disaster for US and world trade; they also have made it more difficult for the US to achieve a broader range of economic and foreign-policy goals. Reversing those policies thus should be a top priority for the new administration. After all, </w:t>
      </w:r>
      <w:r>
        <w:rPr>
          <w:rFonts w:asciiTheme="majorHAnsi" w:hAnsiTheme="majorHAnsi" w:cstheme="majorHAnsi"/>
          <w:highlight w:val="green"/>
          <w:u w:val="single"/>
        </w:rPr>
        <w:t>America</w:t>
      </w:r>
      <w:r>
        <w:rPr>
          <w:rFonts w:asciiTheme="majorHAnsi" w:hAnsiTheme="majorHAnsi" w:cstheme="majorHAnsi"/>
          <w:u w:val="single"/>
        </w:rPr>
        <w:t xml:space="preserve">’s </w:t>
      </w:r>
      <w:proofErr w:type="gramStart"/>
      <w:r>
        <w:rPr>
          <w:rFonts w:asciiTheme="majorHAnsi" w:hAnsiTheme="majorHAnsi" w:cstheme="majorHAnsi"/>
          <w:u w:val="single"/>
        </w:rPr>
        <w:t>friends</w:t>
      </w:r>
      <w:proofErr w:type="gramEnd"/>
      <w:r>
        <w:rPr>
          <w:rFonts w:asciiTheme="majorHAnsi" w:hAnsiTheme="majorHAnsi" w:cstheme="majorHAnsi"/>
          <w:u w:val="single"/>
        </w:rPr>
        <w:t xml:space="preserve"> and </w:t>
      </w:r>
      <w:r>
        <w:rPr>
          <w:rFonts w:asciiTheme="majorHAnsi" w:hAnsiTheme="majorHAnsi" w:cstheme="majorHAnsi"/>
          <w:highlight w:val="green"/>
          <w:u w:val="single"/>
        </w:rPr>
        <w:t>allies</w:t>
      </w:r>
      <w:r>
        <w:rPr>
          <w:rFonts w:asciiTheme="majorHAnsi" w:hAnsiTheme="majorHAnsi" w:cstheme="majorHAnsi"/>
          <w:u w:val="single"/>
        </w:rPr>
        <w:t xml:space="preserve"> (</w:t>
      </w:r>
      <w:r>
        <w:rPr>
          <w:rFonts w:asciiTheme="majorHAnsi" w:hAnsiTheme="majorHAnsi" w:cstheme="majorHAnsi"/>
          <w:sz w:val="12"/>
        </w:rPr>
        <w:t xml:space="preserve">particularly the European Union, the United Kingdom, Canada, Mexico, Japan, and South Korea) </w:t>
      </w:r>
      <w:r>
        <w:rPr>
          <w:rFonts w:asciiTheme="majorHAnsi" w:hAnsiTheme="majorHAnsi" w:cstheme="majorHAnsi"/>
          <w:highlight w:val="green"/>
          <w:u w:val="single"/>
        </w:rPr>
        <w:t>remain</w:t>
      </w:r>
      <w:r>
        <w:rPr>
          <w:rFonts w:asciiTheme="majorHAnsi" w:hAnsiTheme="majorHAnsi" w:cstheme="majorHAnsi"/>
          <w:u w:val="single"/>
        </w:rPr>
        <w:t xml:space="preserve"> deeply </w:t>
      </w:r>
      <w:r>
        <w:rPr>
          <w:rFonts w:asciiTheme="majorHAnsi" w:hAnsiTheme="majorHAnsi" w:cstheme="majorHAnsi"/>
          <w:highlight w:val="green"/>
          <w:u w:val="single"/>
        </w:rPr>
        <w:t>shaken by Trump’s</w:t>
      </w:r>
      <w:r>
        <w:rPr>
          <w:rFonts w:asciiTheme="majorHAnsi" w:hAnsiTheme="majorHAnsi" w:cstheme="majorHAnsi"/>
          <w:u w:val="single"/>
        </w:rPr>
        <w:t xml:space="preserve"> protectionist impulses</w:t>
      </w:r>
      <w:r>
        <w:rPr>
          <w:rFonts w:asciiTheme="majorHAnsi" w:hAnsiTheme="majorHAnsi" w:cstheme="majorHAnsi"/>
          <w:sz w:val="12"/>
        </w:rPr>
        <w:t xml:space="preserve">. In addition to slapping tariffs on a broad range of goods, his administration forced a renegotiation of the North American Free Trade Agreement and the US-Korea Free Trade </w:t>
      </w:r>
      <w:proofErr w:type="gramStart"/>
      <w:r>
        <w:rPr>
          <w:rFonts w:asciiTheme="majorHAnsi" w:hAnsiTheme="majorHAnsi" w:cstheme="majorHAnsi"/>
          <w:sz w:val="12"/>
        </w:rPr>
        <w:t>Agreement, and</w:t>
      </w:r>
      <w:proofErr w:type="gramEnd"/>
      <w:r>
        <w:rPr>
          <w:rFonts w:asciiTheme="majorHAnsi" w:hAnsiTheme="majorHAnsi" w:cstheme="majorHAnsi"/>
          <w:sz w:val="12"/>
        </w:rPr>
        <w:t xml:space="preserve"> withdrew the US from the Trans-Pacific Partnership (TPP) to which the US had agreed</w:t>
      </w:r>
      <w:r>
        <w:rPr>
          <w:rFonts w:asciiTheme="majorHAnsi" w:hAnsiTheme="majorHAnsi" w:cstheme="majorHAnsi"/>
          <w:sz w:val="12"/>
          <w:highlight w:val="green"/>
        </w:rPr>
        <w:t xml:space="preserve">. </w:t>
      </w:r>
      <w:r>
        <w:rPr>
          <w:rFonts w:asciiTheme="majorHAnsi" w:hAnsiTheme="majorHAnsi" w:cstheme="majorHAnsi"/>
          <w:highlight w:val="green"/>
          <w:u w:val="single"/>
        </w:rPr>
        <w:t>It declared a “trade war</w:t>
      </w:r>
      <w:r>
        <w:rPr>
          <w:rFonts w:asciiTheme="majorHAnsi" w:hAnsiTheme="majorHAnsi" w:cstheme="majorHAnsi"/>
          <w:u w:val="single"/>
        </w:rPr>
        <w:t>” with China</w:t>
      </w:r>
      <w:r>
        <w:rPr>
          <w:rFonts w:asciiTheme="majorHAnsi" w:hAnsiTheme="majorHAnsi" w:cstheme="majorHAnsi"/>
          <w:sz w:val="12"/>
        </w:rPr>
        <w:t xml:space="preserve">, </w:t>
      </w:r>
      <w:r>
        <w:rPr>
          <w:rFonts w:asciiTheme="majorHAnsi" w:hAnsiTheme="majorHAnsi" w:cstheme="majorHAnsi"/>
          <w:highlight w:val="green"/>
          <w:u w:val="single"/>
        </w:rPr>
        <w:t>despite</w:t>
      </w:r>
      <w:r>
        <w:rPr>
          <w:rFonts w:asciiTheme="majorHAnsi" w:hAnsiTheme="majorHAnsi" w:cstheme="majorHAnsi"/>
          <w:sz w:val="12"/>
        </w:rPr>
        <w:t xml:space="preserve"> that country’s </w:t>
      </w:r>
      <w:r>
        <w:rPr>
          <w:rFonts w:asciiTheme="majorHAnsi" w:hAnsiTheme="majorHAnsi" w:cstheme="majorHAnsi"/>
          <w:u w:val="single"/>
        </w:rPr>
        <w:t>membership in</w:t>
      </w:r>
      <w:r>
        <w:rPr>
          <w:rFonts w:asciiTheme="majorHAnsi" w:hAnsiTheme="majorHAnsi" w:cstheme="majorHAnsi"/>
          <w:sz w:val="12"/>
        </w:rPr>
        <w:t xml:space="preserve"> the World Trade Organization (</w:t>
      </w:r>
      <w:r>
        <w:rPr>
          <w:rFonts w:asciiTheme="majorHAnsi" w:hAnsiTheme="majorHAnsi" w:cstheme="majorHAnsi"/>
          <w:highlight w:val="green"/>
          <w:u w:val="single"/>
        </w:rPr>
        <w:t>WTO</w:t>
      </w:r>
      <w:r>
        <w:rPr>
          <w:rFonts w:asciiTheme="majorHAnsi" w:hAnsiTheme="majorHAnsi" w:cstheme="majorHAnsi"/>
          <w:sz w:val="12"/>
        </w:rPr>
        <w:t xml:space="preserve">), and with no regard for US trading partners’ own dealings with China. Taken together, these policies have done serious damage to America’s standing in the world. Leading the world toward an open multilateral trading system under the 1947 General Agreement on Tariffs and Trade (GATT, which became the WTO in 1995) was one of America’s crowning achievements after World War II. The system works precisely because members willingly commit themselves to open, rules-based trade policies. Among other things, this ensures that foreign traders have the same rights as domestic nationals when disputes between them arise, and that the principle of nondiscrimination among trading partners prevails, except in the case of preferential trading arrangements. Trade flourished under the GATT, with the US leading negotiations for multilateral tariff reductions and the removal of other trade barriers (including quantitative restrictions). In later years, developing countries witnessed the success of open markets and decided to start dismantling their own highly protectionist regimes. For most, this resulted in a remarkable acceleration of growth in output and trade. For more than a half-century, world trade grew roughly twice as fast as world GDP. This growth was far from smooth, of course. Significant slowdowns followed the oil shocks of the 1970s, the Asian financial crisis of the late 1990s, and the Great Recession a decade later. Growth in world output and trade has resumed since the 2008 global financial crisis, but not as rapidly as in the years preceding it. And China, following an overhaul of its trade policies in the 1990s and its accession to the WTO in 2001, emerged as the world’s largest trading power. In addition to reducing domestic poverty and improving living standards for its own population, China’s dramatic economic ascent was bound to raise issues with other countries. </w:t>
      </w:r>
      <w:r>
        <w:rPr>
          <w:rFonts w:asciiTheme="majorHAnsi" w:hAnsiTheme="majorHAnsi" w:cstheme="majorHAnsi"/>
          <w:b/>
          <w:bCs/>
          <w:u w:val="single"/>
        </w:rPr>
        <w:t xml:space="preserve">But thanks to the WTO and its dispute-settlement mechanism, there was a multilateral forum where these issues could be addressed – that is, until Trump came along. </w:t>
      </w:r>
      <w:r>
        <w:rPr>
          <w:rFonts w:asciiTheme="majorHAnsi" w:hAnsiTheme="majorHAnsi" w:cstheme="majorHAnsi"/>
          <w:sz w:val="12"/>
        </w:rPr>
        <w:t xml:space="preserve">Although </w:t>
      </w:r>
      <w:r>
        <w:rPr>
          <w:rFonts w:asciiTheme="majorHAnsi" w:hAnsiTheme="majorHAnsi" w:cstheme="majorHAnsi"/>
          <w:b/>
          <w:bCs/>
          <w:highlight w:val="green"/>
          <w:u w:val="single"/>
        </w:rPr>
        <w:t>Biden</w:t>
      </w:r>
      <w:r>
        <w:rPr>
          <w:rFonts w:asciiTheme="majorHAnsi" w:hAnsiTheme="majorHAnsi" w:cstheme="majorHAnsi"/>
          <w:sz w:val="12"/>
        </w:rPr>
        <w:t xml:space="preserve"> has reasserted America’s commitment to internationalism and multilateralism, he </w:t>
      </w:r>
      <w:r>
        <w:rPr>
          <w:rFonts w:asciiTheme="majorHAnsi" w:hAnsiTheme="majorHAnsi" w:cstheme="majorHAnsi"/>
          <w:b/>
          <w:bCs/>
          <w:highlight w:val="green"/>
          <w:u w:val="single"/>
        </w:rPr>
        <w:t>has moved slowly to repair</w:t>
      </w:r>
      <w:r>
        <w:rPr>
          <w:rFonts w:asciiTheme="majorHAnsi" w:hAnsiTheme="majorHAnsi" w:cstheme="majorHAnsi"/>
          <w:b/>
          <w:bCs/>
          <w:u w:val="single"/>
        </w:rPr>
        <w:t xml:space="preserve"> the damage that Trump did to critical institutions like the WTO. </w:t>
      </w:r>
      <w:r>
        <w:rPr>
          <w:rFonts w:asciiTheme="majorHAnsi" w:hAnsiTheme="majorHAnsi" w:cstheme="majorHAnsi"/>
          <w:highlight w:val="green"/>
          <w:u w:val="single"/>
        </w:rPr>
        <w:t>Nor</w:t>
      </w:r>
      <w:r>
        <w:rPr>
          <w:rFonts w:asciiTheme="majorHAnsi" w:hAnsiTheme="majorHAnsi" w:cstheme="majorHAnsi"/>
          <w:u w:val="single"/>
        </w:rPr>
        <w:t xml:space="preserve"> has Biden </w:t>
      </w:r>
      <w:r>
        <w:rPr>
          <w:rFonts w:asciiTheme="majorHAnsi" w:hAnsiTheme="majorHAnsi" w:cstheme="majorHAnsi"/>
          <w:highlight w:val="green"/>
          <w:u w:val="single"/>
        </w:rPr>
        <w:t>reversed</w:t>
      </w:r>
      <w:r>
        <w:rPr>
          <w:rFonts w:asciiTheme="majorHAnsi" w:hAnsiTheme="majorHAnsi" w:cstheme="majorHAnsi"/>
          <w:u w:val="single"/>
        </w:rPr>
        <w:t xml:space="preserve"> Trump’s </w:t>
      </w:r>
      <w:r>
        <w:rPr>
          <w:rFonts w:asciiTheme="majorHAnsi" w:hAnsiTheme="majorHAnsi" w:cstheme="majorHAnsi"/>
          <w:highlight w:val="green"/>
          <w:u w:val="single"/>
        </w:rPr>
        <w:t>withdrawal from the TPP</w:t>
      </w:r>
      <w:r>
        <w:rPr>
          <w:rFonts w:asciiTheme="majorHAnsi" w:hAnsiTheme="majorHAnsi" w:cstheme="majorHAnsi"/>
          <w:sz w:val="12"/>
        </w:rPr>
        <w:t xml:space="preserve">. Now called the Comprehensive and Progressive Agreement for Trans-Pacific Partnership, US membership in this 11-country pact would be a boon for US exporters. Currently, US companies are at a distinct disadvantage relative to their competitors in CPTPP </w:t>
      </w:r>
      <w:proofErr w:type="gramStart"/>
      <w:r>
        <w:rPr>
          <w:rFonts w:asciiTheme="majorHAnsi" w:hAnsiTheme="majorHAnsi" w:cstheme="majorHAnsi"/>
          <w:sz w:val="12"/>
        </w:rPr>
        <w:t>countries, because</w:t>
      </w:r>
      <w:proofErr w:type="gramEnd"/>
      <w:r>
        <w:rPr>
          <w:rFonts w:asciiTheme="majorHAnsi" w:hAnsiTheme="majorHAnsi" w:cstheme="majorHAnsi"/>
          <w:sz w:val="12"/>
        </w:rPr>
        <w:t xml:space="preserve"> their exports to those economies are subject to duties that do not apply to exports from members of the bloc. </w:t>
      </w:r>
      <w:r>
        <w:rPr>
          <w:rFonts w:asciiTheme="majorHAnsi" w:hAnsiTheme="majorHAnsi" w:cstheme="majorHAnsi"/>
          <w:highlight w:val="green"/>
          <w:u w:val="single"/>
        </w:rPr>
        <w:t>Biden</w:t>
      </w:r>
      <w:r>
        <w:rPr>
          <w:rFonts w:asciiTheme="majorHAnsi" w:hAnsiTheme="majorHAnsi" w:cstheme="majorHAnsi"/>
          <w:u w:val="single"/>
        </w:rPr>
        <w:t xml:space="preserve"> also </w:t>
      </w:r>
      <w:r>
        <w:rPr>
          <w:rFonts w:asciiTheme="majorHAnsi" w:hAnsiTheme="majorHAnsi" w:cstheme="majorHAnsi"/>
          <w:highlight w:val="green"/>
          <w:u w:val="single"/>
        </w:rPr>
        <w:t>has not ended the trade war</w:t>
      </w:r>
      <w:r>
        <w:rPr>
          <w:rFonts w:asciiTheme="majorHAnsi" w:hAnsiTheme="majorHAnsi" w:cstheme="majorHAnsi"/>
          <w:u w:val="single"/>
        </w:rPr>
        <w:t xml:space="preserve"> with China</w:t>
      </w:r>
      <w:r>
        <w:rPr>
          <w:rFonts w:asciiTheme="majorHAnsi" w:hAnsiTheme="majorHAnsi" w:cstheme="majorHAnsi"/>
          <w:sz w:val="12"/>
        </w:rPr>
        <w:t xml:space="preserve">, even though that effort has utterly failed to achieve its stated objectives. While the US bilateral trade deficit with China has fallen somewhat, the deficits with Vietnam, Malaysia, and others have risen commensurately as their exports have replaced those from China. </w:t>
      </w:r>
      <w:r>
        <w:rPr>
          <w:rFonts w:asciiTheme="majorHAnsi" w:hAnsiTheme="majorHAnsi" w:cstheme="majorHAnsi"/>
          <w:u w:val="single"/>
        </w:rPr>
        <w:t xml:space="preserve">Although the Biden administration has finally agreed to a new director-general for the WTO, it has done </w:t>
      </w:r>
      <w:r>
        <w:rPr>
          <w:rFonts w:asciiTheme="majorHAnsi" w:hAnsiTheme="majorHAnsi" w:cstheme="majorHAnsi"/>
          <w:highlight w:val="green"/>
          <w:u w:val="single"/>
        </w:rPr>
        <w:t>little to reduce Trump’s</w:t>
      </w:r>
      <w:r>
        <w:rPr>
          <w:rFonts w:asciiTheme="majorHAnsi" w:hAnsiTheme="majorHAnsi" w:cstheme="majorHAnsi"/>
          <w:u w:val="single"/>
        </w:rPr>
        <w:t xml:space="preserve"> </w:t>
      </w:r>
      <w:r>
        <w:rPr>
          <w:rFonts w:asciiTheme="majorHAnsi" w:hAnsiTheme="majorHAnsi" w:cstheme="majorHAnsi"/>
          <w:highlight w:val="green"/>
          <w:u w:val="single"/>
        </w:rPr>
        <w:t>tariffs</w:t>
      </w:r>
      <w:r>
        <w:rPr>
          <w:rFonts w:asciiTheme="majorHAnsi" w:hAnsiTheme="majorHAnsi" w:cstheme="majorHAnsi"/>
          <w:sz w:val="12"/>
        </w:rPr>
        <w:t xml:space="preserve">, </w:t>
      </w:r>
      <w:r>
        <w:rPr>
          <w:rFonts w:asciiTheme="majorHAnsi" w:hAnsiTheme="majorHAnsi" w:cstheme="majorHAnsi"/>
          <w:u w:val="single"/>
        </w:rPr>
        <w:t xml:space="preserve">and has even announced </w:t>
      </w:r>
      <w:r>
        <w:rPr>
          <w:rFonts w:asciiTheme="majorHAnsi" w:hAnsiTheme="majorHAnsi" w:cstheme="majorHAnsi"/>
          <w:sz w:val="12"/>
        </w:rPr>
        <w:t>that</w:t>
      </w:r>
      <w:r>
        <w:rPr>
          <w:rFonts w:asciiTheme="majorHAnsi" w:hAnsiTheme="majorHAnsi" w:cstheme="majorHAnsi"/>
          <w:u w:val="single"/>
        </w:rPr>
        <w:t xml:space="preserve"> it will</w:t>
      </w:r>
      <w:r>
        <w:rPr>
          <w:rFonts w:asciiTheme="majorHAnsi" w:hAnsiTheme="majorHAnsi" w:cstheme="majorHAnsi"/>
          <w:sz w:val="12"/>
        </w:rPr>
        <w:t xml:space="preserve"> </w:t>
      </w:r>
      <w:r>
        <w:rPr>
          <w:rFonts w:asciiTheme="majorHAnsi" w:hAnsiTheme="majorHAnsi" w:cstheme="majorHAnsi"/>
          <w:highlight w:val="green"/>
          <w:u w:val="single"/>
        </w:rPr>
        <w:t>strengthen “buy American” provisions</w:t>
      </w:r>
      <w:r>
        <w:rPr>
          <w:rFonts w:asciiTheme="majorHAnsi" w:hAnsiTheme="majorHAnsi" w:cstheme="majorHAnsi"/>
          <w:u w:val="single"/>
        </w:rPr>
        <w:t xml:space="preserve"> </w:t>
      </w:r>
      <w:r>
        <w:rPr>
          <w:rFonts w:asciiTheme="majorHAnsi" w:hAnsiTheme="majorHAnsi" w:cstheme="majorHAnsi"/>
          <w:sz w:val="12"/>
        </w:rPr>
        <w:t xml:space="preserve">in government procurement contracts. Biden says he wants to protect American jobs, yet the Trump administration’s tariffs on imported iron and steel, which have cost a net total of around 75,000 jobs (leaving out the additional losses caused by other countries’ retaliatory tariffs), remain in place. If Biden really wants to help American workers, he should recognize that exports create good jobs, and that the export sector’s contribution to US GDP has doubled </w:t>
      </w:r>
      <w:proofErr w:type="gramStart"/>
      <w:r>
        <w:rPr>
          <w:rFonts w:asciiTheme="majorHAnsi" w:hAnsiTheme="majorHAnsi" w:cstheme="majorHAnsi"/>
          <w:sz w:val="12"/>
        </w:rPr>
        <w:t>as a result of</w:t>
      </w:r>
      <w:proofErr w:type="gramEnd"/>
      <w:r>
        <w:rPr>
          <w:rFonts w:asciiTheme="majorHAnsi" w:hAnsiTheme="majorHAnsi" w:cstheme="majorHAnsi"/>
          <w:sz w:val="12"/>
        </w:rPr>
        <w:t xml:space="preserve"> open multilateral trade. As for America’s current-account deficit, that can be addressed only by curtailing US expenditures relative to income, not through protectionism. And because the WTO procurement agreement has led other countries to </w:t>
      </w:r>
      <w:proofErr w:type="gramStart"/>
      <w:r>
        <w:rPr>
          <w:rFonts w:asciiTheme="majorHAnsi" w:hAnsiTheme="majorHAnsi" w:cstheme="majorHAnsi"/>
          <w:sz w:val="12"/>
        </w:rPr>
        <w:t>open up</w:t>
      </w:r>
      <w:proofErr w:type="gramEnd"/>
      <w:r>
        <w:rPr>
          <w:rFonts w:asciiTheme="majorHAnsi" w:hAnsiTheme="majorHAnsi" w:cstheme="majorHAnsi"/>
          <w:sz w:val="12"/>
        </w:rPr>
        <w:t xml:space="preserve"> government bidding processes for American exporters, it is doubtful that weakening it will benefit American workers; indeed, doing so may even cost jobs. China is here to stay. Though there are certainly trade issues that need to be addressed, that is best done multilaterally. The US and China have both lost </w:t>
      </w:r>
      <w:proofErr w:type="gramStart"/>
      <w:r>
        <w:rPr>
          <w:rFonts w:asciiTheme="majorHAnsi" w:hAnsiTheme="majorHAnsi" w:cstheme="majorHAnsi"/>
          <w:sz w:val="12"/>
        </w:rPr>
        <w:t>as a result of</w:t>
      </w:r>
      <w:proofErr w:type="gramEnd"/>
      <w:r>
        <w:rPr>
          <w:rFonts w:asciiTheme="majorHAnsi" w:hAnsiTheme="majorHAnsi" w:cstheme="majorHAnsi"/>
          <w:sz w:val="12"/>
        </w:rPr>
        <w:t xml:space="preserve"> the trade war. A US offer to remove the tariffs if the Chinese reciprocate and join multilateral discussions on outstanding issues could benefit both countries and the rest of the world. Strong economies make for successful countries. Efforts to protect domestic industries are a sign of weakness, not strength. </w:t>
      </w:r>
      <w:r>
        <w:rPr>
          <w:rFonts w:asciiTheme="majorHAnsi" w:hAnsiTheme="majorHAnsi" w:cstheme="majorHAnsi"/>
          <w:u w:val="single"/>
        </w:rPr>
        <w:t>If the Biden administration wants to achieve its stated goals, it will remove Trump’s protectionist measures, work multilaterally</w:t>
      </w:r>
      <w:r>
        <w:rPr>
          <w:rFonts w:asciiTheme="majorHAnsi" w:hAnsiTheme="majorHAnsi" w:cstheme="majorHAnsi"/>
          <w:sz w:val="12"/>
        </w:rPr>
        <w:t xml:space="preserve">, strengthen US infrastructure, invest in workforce skills and education, and expand America’s research capabilities. </w:t>
      </w:r>
      <w:r>
        <w:rPr>
          <w:rFonts w:asciiTheme="majorHAnsi" w:hAnsiTheme="majorHAnsi" w:cstheme="majorHAnsi"/>
          <w:b/>
          <w:bCs/>
          <w:u w:val="single"/>
        </w:rPr>
        <w:t>It should be obvious by now that continuing the last administration’s trade policies is a recipe for failure.</w:t>
      </w:r>
    </w:p>
    <w:p w14:paraId="277CC5C0" w14:textId="62BE14FB" w:rsidR="003261B2" w:rsidRDefault="003261B2" w:rsidP="003261B2">
      <w:pPr>
        <w:pStyle w:val="Heading4"/>
        <w:numPr>
          <w:ilvl w:val="0"/>
          <w:numId w:val="12"/>
        </w:numPr>
        <w:rPr>
          <w:rFonts w:asciiTheme="majorHAnsi" w:hAnsiTheme="majorHAnsi" w:cstheme="majorHAnsi"/>
          <w:b w:val="0"/>
          <w:bCs w:val="0"/>
        </w:rPr>
      </w:pPr>
      <w:r>
        <w:rPr>
          <w:rFonts w:asciiTheme="majorHAnsi" w:hAnsiTheme="majorHAnsi" w:cstheme="majorHAnsi"/>
          <w:b w:val="0"/>
        </w:rPr>
        <w:t xml:space="preserve">Trade is </w:t>
      </w:r>
      <w:r>
        <w:rPr>
          <w:rFonts w:asciiTheme="majorHAnsi" w:hAnsiTheme="majorHAnsi" w:cstheme="majorHAnsi"/>
          <w:b w:val="0"/>
          <w:u w:val="single"/>
        </w:rPr>
        <w:t>irrelevant</w:t>
      </w:r>
      <w:r>
        <w:rPr>
          <w:rFonts w:asciiTheme="majorHAnsi" w:hAnsiTheme="majorHAnsi" w:cstheme="majorHAnsi"/>
          <w:b w:val="0"/>
        </w:rPr>
        <w:t xml:space="preserve"> for war </w:t>
      </w:r>
    </w:p>
    <w:p w14:paraId="78BB111E" w14:textId="77777777" w:rsidR="003261B2" w:rsidRDefault="003261B2" w:rsidP="003261B2">
      <w:pPr>
        <w:rPr>
          <w:rFonts w:asciiTheme="majorHAnsi" w:hAnsiTheme="majorHAnsi" w:cstheme="majorHAnsi"/>
        </w:rPr>
      </w:pPr>
      <w:r>
        <w:rPr>
          <w:rFonts w:asciiTheme="majorHAnsi" w:hAnsiTheme="majorHAnsi" w:cstheme="majorHAnsi"/>
        </w:rPr>
        <w:t xml:space="preserve">Katherine </w:t>
      </w:r>
      <w:r>
        <w:rPr>
          <w:rStyle w:val="Style13ptBold"/>
          <w:rFonts w:asciiTheme="majorHAnsi" w:hAnsiTheme="majorHAnsi" w:cstheme="majorHAnsi"/>
        </w:rPr>
        <w:t>Barbieri 13</w:t>
      </w:r>
      <w:r>
        <w:rPr>
          <w:rFonts w:asciiTheme="majorHAnsi" w:hAnsiTheme="majorHAnsi" w:cstheme="majorHAnsi"/>
        </w:rPr>
        <w:t xml:space="preserve">, Associate Professor of </w:t>
      </w:r>
      <w:r>
        <w:rPr>
          <w:rFonts w:asciiTheme="majorHAnsi" w:hAnsiTheme="majorHAnsi" w:cstheme="majorHAnsi"/>
          <w:u w:val="single"/>
        </w:rPr>
        <w:t>If the Biden administration wants to achieve its stated goals, it will remove Trump’s protectionist measures, work multilaterally</w:t>
      </w:r>
      <w:r>
        <w:rPr>
          <w:rFonts w:asciiTheme="majorHAnsi" w:hAnsiTheme="majorHAnsi" w:cstheme="majorHAnsi"/>
          <w:sz w:val="12"/>
        </w:rPr>
        <w:t xml:space="preserve">, strengthen US infrastructure, invest in workforce skills and education, and expand America’s research capabilities. </w:t>
      </w:r>
      <w:r>
        <w:rPr>
          <w:rFonts w:asciiTheme="majorHAnsi" w:hAnsiTheme="majorHAnsi" w:cstheme="majorHAnsi"/>
        </w:rPr>
        <w:t>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3B8C98D8" w14:textId="77777777" w:rsidR="003261B2" w:rsidRDefault="003261B2" w:rsidP="003261B2">
      <w:pPr>
        <w:rPr>
          <w:rFonts w:asciiTheme="majorHAnsi" w:hAnsiTheme="majorHAnsi" w:cstheme="majorHAnsi"/>
          <w:sz w:val="12"/>
        </w:rPr>
      </w:pPr>
      <w:r>
        <w:rPr>
          <w:rStyle w:val="Emphasis"/>
          <w:rFonts w:asciiTheme="majorHAnsi" w:hAnsiTheme="majorHAnsi" w:cstheme="majorHAnsi"/>
        </w:rPr>
        <w:t>How does interdependence affect war</w:t>
      </w:r>
      <w:r>
        <w:rPr>
          <w:rFonts w:asciiTheme="majorHAnsi" w:hAnsiTheme="majorHAnsi" w:cstheme="majorHAnsi"/>
          <w:sz w:val="12"/>
        </w:rPr>
        <w:t xml:space="preserve">, the most intense form of conflict? Table 2 gives </w:t>
      </w:r>
      <w:r>
        <w:rPr>
          <w:rStyle w:val="StyleUnderline"/>
          <w:rFonts w:asciiTheme="majorHAnsi" w:hAnsiTheme="majorHAnsi" w:cstheme="majorHAnsi"/>
        </w:rPr>
        <w:t xml:space="preserve">the </w:t>
      </w:r>
      <w:r>
        <w:rPr>
          <w:rStyle w:val="Emphasis"/>
          <w:rFonts w:asciiTheme="majorHAnsi" w:hAnsiTheme="majorHAnsi" w:cstheme="majorHAnsi"/>
        </w:rPr>
        <w:t>empirical results</w:t>
      </w:r>
      <w:r>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w:t>
      </w:r>
      <w:proofErr w:type="gramStart"/>
      <w:r>
        <w:rPr>
          <w:rFonts w:asciiTheme="majorHAnsi" w:hAnsiTheme="majorHAnsi" w:cstheme="majorHAnsi"/>
          <w:sz w:val="12"/>
        </w:rPr>
        <w:t>states.¶</w:t>
      </w:r>
      <w:proofErr w:type="gramEnd"/>
      <w:r>
        <w:rPr>
          <w:rFonts w:asciiTheme="majorHAnsi" w:hAnsiTheme="majorHAnsi" w:cstheme="majorHAnsi"/>
          <w:sz w:val="12"/>
        </w:rPr>
        <w:t xml:space="preserve"> The </w:t>
      </w:r>
      <w:r>
        <w:rPr>
          <w:rStyle w:val="StyleUnderline"/>
          <w:rFonts w:asciiTheme="majorHAnsi" w:hAnsiTheme="majorHAnsi" w:cstheme="majorHAnsi"/>
        </w:rPr>
        <w:t xml:space="preserve">evidence from the pre-WWII period provides support for those arguing that </w:t>
      </w:r>
      <w:r>
        <w:rPr>
          <w:rStyle w:val="Emphasis"/>
          <w:rFonts w:asciiTheme="majorHAnsi" w:hAnsiTheme="majorHAnsi" w:cstheme="majorHAnsi"/>
          <w:highlight w:val="green"/>
        </w:rPr>
        <w:t xml:space="preserve">economic factors have little, </w:t>
      </w:r>
      <w:r>
        <w:rPr>
          <w:rStyle w:val="Emphasis"/>
          <w:rFonts w:asciiTheme="majorHAnsi" w:hAnsiTheme="majorHAnsi" w:cstheme="majorHAnsi"/>
        </w:rPr>
        <w:t>if any</w:t>
      </w:r>
      <w:r>
        <w:rPr>
          <w:rStyle w:val="Emphasis"/>
          <w:rFonts w:asciiTheme="majorHAnsi" w:hAnsiTheme="majorHAnsi" w:cstheme="majorHAnsi"/>
          <w:highlight w:val="green"/>
        </w:rPr>
        <w:t>, influence</w:t>
      </w:r>
      <w:r>
        <w:rPr>
          <w:rStyle w:val="StyleUnderline"/>
          <w:rFonts w:asciiTheme="majorHAnsi" w:hAnsiTheme="majorHAnsi" w:cstheme="majorHAnsi"/>
          <w:highlight w:val="green"/>
        </w:rPr>
        <w:t xml:space="preserve"> on</w:t>
      </w:r>
      <w:r>
        <w:rPr>
          <w:rFonts w:asciiTheme="majorHAnsi" w:hAnsiTheme="majorHAnsi" w:cstheme="majorHAnsi"/>
          <w:sz w:val="12"/>
        </w:rPr>
        <w:t xml:space="preserve"> affecting </w:t>
      </w:r>
      <w:r>
        <w:rPr>
          <w:rStyle w:val="StyleUnderline"/>
          <w:rFonts w:asciiTheme="majorHAnsi" w:hAnsiTheme="majorHAnsi" w:cstheme="majorHAnsi"/>
        </w:rPr>
        <w:t xml:space="preserve">leaders’ decisions to engage in </w:t>
      </w:r>
      <w:r>
        <w:rPr>
          <w:rStyle w:val="StyleUnderline"/>
          <w:rFonts w:asciiTheme="majorHAnsi" w:hAnsiTheme="majorHAnsi" w:cstheme="majorHAnsi"/>
          <w:highlight w:val="green"/>
        </w:rPr>
        <w:t>war</w:t>
      </w:r>
      <w:r>
        <w:rPr>
          <w:rFonts w:asciiTheme="majorHAnsi" w:hAnsiTheme="majorHAnsi" w:cstheme="majorHAnsi"/>
          <w:sz w:val="12"/>
        </w:rPr>
        <w:t xml:space="preserve">, but many of the control variables are also statistically insignificant. These results should be interpreted with caution, since the sample does not contain a sufficient </w:t>
      </w:r>
      <w:proofErr w:type="gramStart"/>
      <w:r>
        <w:rPr>
          <w:rFonts w:asciiTheme="majorHAnsi" w:hAnsiTheme="majorHAnsi" w:cstheme="majorHAnsi"/>
          <w:sz w:val="12"/>
        </w:rPr>
        <w:t>number</w:t>
      </w:r>
      <w:proofErr w:type="gramEnd"/>
      <w:r>
        <w:rPr>
          <w:rFonts w:asciiTheme="majorHAnsi" w:hAnsiTheme="majorHAnsi" w:cstheme="majorHAnsi"/>
          <w:sz w:val="12"/>
        </w:rPr>
        <w:t xml:space="preserve">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Pr>
          <w:rStyle w:val="StyleUnderline"/>
          <w:rFonts w:asciiTheme="majorHAnsi" w:hAnsiTheme="majorHAnsi" w:cstheme="majorHAnsi"/>
          <w:highlight w:val="green"/>
        </w:rPr>
        <w:t xml:space="preserve">This study provides </w:t>
      </w:r>
      <w:r>
        <w:rPr>
          <w:rStyle w:val="Emphasis"/>
          <w:rFonts w:asciiTheme="majorHAnsi" w:hAnsiTheme="majorHAnsi" w:cstheme="majorHAnsi"/>
          <w:highlight w:val="green"/>
        </w:rPr>
        <w:t>little</w:t>
      </w:r>
      <w:r>
        <w:rPr>
          <w:rStyle w:val="Emphasis"/>
          <w:rFonts w:asciiTheme="majorHAnsi" w:hAnsiTheme="majorHAnsi" w:cstheme="majorHAnsi"/>
        </w:rPr>
        <w:t xml:space="preserve"> empirical </w:t>
      </w:r>
      <w:r>
        <w:rPr>
          <w:rStyle w:val="Emphasis"/>
          <w:rFonts w:asciiTheme="majorHAnsi" w:hAnsiTheme="majorHAnsi" w:cstheme="majorHAnsi"/>
          <w:highlight w:val="green"/>
        </w:rPr>
        <w:t>support</w:t>
      </w:r>
      <w:r>
        <w:rPr>
          <w:rStyle w:val="StyleUnderline"/>
          <w:rFonts w:asciiTheme="majorHAnsi" w:hAnsiTheme="majorHAnsi" w:cstheme="majorHAnsi"/>
        </w:rPr>
        <w:t xml:space="preserve"> for the liberal proposition </w:t>
      </w:r>
      <w:r>
        <w:rPr>
          <w:rStyle w:val="StyleUnderline"/>
          <w:rFonts w:asciiTheme="majorHAnsi" w:hAnsiTheme="majorHAnsi" w:cstheme="majorHAnsi"/>
          <w:highlight w:val="green"/>
        </w:rPr>
        <w:t>that trade provides a path to interstate peace</w:t>
      </w:r>
      <w:r>
        <w:rPr>
          <w:rFonts w:asciiTheme="majorHAnsi" w:hAnsiTheme="majorHAnsi" w:cstheme="majorHAnsi"/>
          <w:sz w:val="12"/>
          <w:highlight w:val="green"/>
        </w:rPr>
        <w:t xml:space="preserve">. </w:t>
      </w:r>
      <w:r>
        <w:rPr>
          <w:rStyle w:val="Emphasis"/>
          <w:rFonts w:asciiTheme="majorHAnsi" w:hAnsiTheme="majorHAnsi" w:cstheme="majorHAnsi"/>
          <w:highlight w:val="green"/>
        </w:rPr>
        <w:t>Even after</w:t>
      </w:r>
      <w:r>
        <w:rPr>
          <w:rFonts w:asciiTheme="majorHAnsi" w:hAnsiTheme="majorHAnsi" w:cstheme="majorHAnsi"/>
          <w:sz w:val="12"/>
          <w:highlight w:val="green"/>
        </w:rPr>
        <w:t xml:space="preserve"> </w:t>
      </w:r>
      <w:r>
        <w:rPr>
          <w:rStyle w:val="StyleUnderline"/>
          <w:rFonts w:asciiTheme="majorHAnsi" w:hAnsiTheme="majorHAnsi" w:cstheme="majorHAnsi"/>
          <w:highlight w:val="green"/>
        </w:rPr>
        <w:t>controlling for</w:t>
      </w:r>
      <w:r>
        <w:rPr>
          <w:rStyle w:val="StyleUnderline"/>
          <w:rFonts w:asciiTheme="majorHAnsi" w:hAnsiTheme="majorHAnsi" w:cstheme="majorHAnsi"/>
        </w:rPr>
        <w:t xml:space="preserve"> the influence of </w:t>
      </w:r>
      <w:r>
        <w:rPr>
          <w:rStyle w:val="StyleUnderline"/>
          <w:rFonts w:asciiTheme="majorHAnsi" w:hAnsiTheme="majorHAnsi" w:cstheme="majorHAnsi"/>
          <w:highlight w:val="green"/>
        </w:rPr>
        <w:t>contiguity, joint democracy, alliance ties, and relative capabilities</w:t>
      </w:r>
      <w:r>
        <w:rPr>
          <w:rFonts w:asciiTheme="majorHAnsi" w:hAnsiTheme="majorHAnsi" w:cstheme="majorHAnsi"/>
          <w:sz w:val="12"/>
        </w:rPr>
        <w:t xml:space="preserve">, the </w:t>
      </w:r>
      <w:r>
        <w:rPr>
          <w:rStyle w:val="StyleUnderline"/>
          <w:rFonts w:asciiTheme="majorHAnsi" w:hAnsiTheme="majorHAnsi" w:cstheme="majorHAnsi"/>
        </w:rPr>
        <w:t xml:space="preserve">evidence suggests that </w:t>
      </w:r>
      <w:r>
        <w:rPr>
          <w:rStyle w:val="Emphasis"/>
          <w:rFonts w:asciiTheme="majorHAnsi" w:hAnsiTheme="majorHAnsi" w:cstheme="majorHAnsi"/>
        </w:rPr>
        <w:t>in most instances trade fails to deter conflict</w:t>
      </w:r>
      <w:r>
        <w:rPr>
          <w:rFonts w:asciiTheme="majorHAnsi" w:hAnsiTheme="majorHAnsi" w:cstheme="majorHAnsi"/>
          <w:sz w:val="12"/>
        </w:rPr>
        <w:t xml:space="preserve">. </w:t>
      </w:r>
      <w:r>
        <w:rPr>
          <w:rStyle w:val="StyleUnderline"/>
          <w:rFonts w:asciiTheme="majorHAnsi" w:hAnsiTheme="majorHAnsi" w:cstheme="majorHAnsi"/>
        </w:rPr>
        <w:t>Instead</w:t>
      </w:r>
      <w:r>
        <w:rPr>
          <w:rFonts w:asciiTheme="majorHAnsi" w:hAnsiTheme="majorHAnsi" w:cstheme="majorHAnsi"/>
          <w:sz w:val="12"/>
        </w:rPr>
        <w:t xml:space="preserve">, extensive </w:t>
      </w:r>
      <w:r>
        <w:rPr>
          <w:rStyle w:val="StyleUnderline"/>
          <w:rFonts w:asciiTheme="majorHAnsi" w:hAnsiTheme="majorHAnsi" w:cstheme="majorHAnsi"/>
        </w:rPr>
        <w:t>economic interdependence</w:t>
      </w:r>
      <w:r>
        <w:rPr>
          <w:rFonts w:asciiTheme="majorHAnsi" w:hAnsiTheme="majorHAnsi" w:cstheme="majorHAnsi"/>
          <w:sz w:val="12"/>
        </w:rPr>
        <w:t xml:space="preserve"> increases the likelihood that dyads engage in militarized dispute; however, it </w:t>
      </w:r>
      <w:r>
        <w:rPr>
          <w:rStyle w:val="Emphasis"/>
          <w:rFonts w:asciiTheme="majorHAnsi" w:hAnsiTheme="majorHAnsi" w:cstheme="majorHAnsi"/>
        </w:rPr>
        <w:t>appears to have little influence on the incidence of war</w:t>
      </w:r>
      <w:r>
        <w:rPr>
          <w:rFonts w:asciiTheme="majorHAnsi" w:hAnsiTheme="majorHAnsi" w:cstheme="majorHAnsi"/>
          <w:sz w:val="12"/>
        </w:rPr>
        <w:t xml:space="preserve">. </w:t>
      </w:r>
    </w:p>
    <w:p w14:paraId="1BD07482" w14:textId="282B1602" w:rsidR="003261B2" w:rsidRDefault="003261B2" w:rsidP="00582F9D">
      <w:pPr>
        <w:pStyle w:val="Heading4"/>
        <w:numPr>
          <w:ilvl w:val="0"/>
          <w:numId w:val="12"/>
        </w:numPr>
        <w:rPr>
          <w:rFonts w:asciiTheme="majorHAnsi" w:hAnsiTheme="majorHAnsi" w:cstheme="majorHAnsi"/>
          <w:b w:val="0"/>
        </w:rPr>
      </w:pPr>
      <w:proofErr w:type="gramStart"/>
      <w:r>
        <w:rPr>
          <w:rFonts w:asciiTheme="majorHAnsi" w:hAnsiTheme="majorHAnsi" w:cstheme="majorHAnsi"/>
          <w:b w:val="0"/>
        </w:rPr>
        <w:t>Also</w:t>
      </w:r>
      <w:proofErr w:type="gramEnd"/>
      <w:r>
        <w:rPr>
          <w:rFonts w:asciiTheme="majorHAnsi" w:hAnsiTheme="majorHAnsi" w:cstheme="majorHAnsi"/>
          <w:b w:val="0"/>
        </w:rPr>
        <w:t xml:space="preserve"> empirics flow neg, WW2 proves where countries </w:t>
      </w:r>
      <w:proofErr w:type="spellStart"/>
      <w:r>
        <w:rPr>
          <w:rFonts w:asciiTheme="majorHAnsi" w:hAnsiTheme="majorHAnsi" w:cstheme="majorHAnsi"/>
          <w:b w:val="0"/>
        </w:rPr>
        <w:t>abandened</w:t>
      </w:r>
      <w:proofErr w:type="spellEnd"/>
      <w:r>
        <w:rPr>
          <w:rFonts w:asciiTheme="majorHAnsi" w:hAnsiTheme="majorHAnsi" w:cstheme="majorHAnsi"/>
          <w:b w:val="0"/>
        </w:rPr>
        <w:t xml:space="preserve"> econ allies </w:t>
      </w:r>
      <w:proofErr w:type="spellStart"/>
      <w:r>
        <w:rPr>
          <w:rFonts w:asciiTheme="majorHAnsi" w:hAnsiTheme="majorHAnsi" w:cstheme="majorHAnsi"/>
          <w:b w:val="0"/>
        </w:rPr>
        <w:t>ie</w:t>
      </w:r>
      <w:proofErr w:type="spellEnd"/>
      <w:r>
        <w:rPr>
          <w:rFonts w:asciiTheme="majorHAnsi" w:hAnsiTheme="majorHAnsi" w:cstheme="majorHAnsi"/>
          <w:b w:val="0"/>
        </w:rPr>
        <w:t xml:space="preserve"> Japan</w:t>
      </w:r>
    </w:p>
    <w:p w14:paraId="27125121" w14:textId="116E3733" w:rsidR="003261B2" w:rsidRDefault="003261B2" w:rsidP="003261B2">
      <w:pPr>
        <w:pStyle w:val="Heading4"/>
        <w:numPr>
          <w:ilvl w:val="0"/>
          <w:numId w:val="12"/>
        </w:numPr>
        <w:rPr>
          <w:rFonts w:asciiTheme="majorHAnsi" w:hAnsiTheme="majorHAnsi" w:cstheme="majorHAnsi"/>
          <w:bCs w:val="0"/>
        </w:rPr>
      </w:pPr>
      <w:r>
        <w:rPr>
          <w:rFonts w:asciiTheme="majorHAnsi" w:hAnsiTheme="majorHAnsi" w:cstheme="majorHAnsi"/>
          <w:b w:val="0"/>
        </w:rPr>
        <w:t>Trade wars don’t go to hot wars</w:t>
      </w:r>
    </w:p>
    <w:p w14:paraId="04BF37C8" w14:textId="77777777" w:rsidR="003261B2" w:rsidRDefault="003261B2" w:rsidP="003261B2">
      <w:pPr>
        <w:rPr>
          <w:rFonts w:asciiTheme="majorHAnsi" w:hAnsiTheme="majorHAnsi" w:cstheme="majorHAnsi"/>
        </w:rPr>
      </w:pPr>
      <w:proofErr w:type="spellStart"/>
      <w:r>
        <w:rPr>
          <w:rFonts w:asciiTheme="majorHAnsi" w:hAnsiTheme="majorHAnsi" w:cstheme="majorHAnsi"/>
          <w:b/>
        </w:rPr>
        <w:t>Dayen</w:t>
      </w:r>
      <w:proofErr w:type="spellEnd"/>
      <w:r>
        <w:rPr>
          <w:rFonts w:asciiTheme="majorHAnsi" w:hAnsiTheme="majorHAnsi" w:cstheme="majorHAnsi"/>
          <w:b/>
        </w:rPr>
        <w:t xml:space="preserve"> 17</w:t>
      </w:r>
      <w:r>
        <w:rPr>
          <w:rFonts w:asciiTheme="majorHAnsi" w:hAnsiTheme="majorHAnsi" w:cstheme="majorHAnsi"/>
        </w:rPr>
        <w:t>, New Republic contributor (David “Trump Is Signaling a Trade War, but It’s Not as Disastrous as You May Think”, https://www.thenation.com/article/trump-is-signaling-a-trade-war-but-its-not-as-disastrous-as-you-may-think/)</w:t>
      </w:r>
    </w:p>
    <w:p w14:paraId="36CBB080" w14:textId="77777777" w:rsidR="003261B2" w:rsidRDefault="003261B2" w:rsidP="003261B2">
      <w:pPr>
        <w:rPr>
          <w:rStyle w:val="Emphasis"/>
          <w:rFonts w:asciiTheme="majorHAnsi" w:hAnsiTheme="majorHAnsi" w:cstheme="majorHAnsi"/>
        </w:rPr>
      </w:pPr>
      <w:r>
        <w:rPr>
          <w:rFonts w:asciiTheme="majorHAnsi" w:hAnsiTheme="majorHAnsi" w:cstheme="majorHAnsi"/>
          <w:sz w:val="14"/>
        </w:rPr>
        <w:t xml:space="preserve">Can Trump enact tariffs on his own? Though it would appear to contradict the Origination Clause of the Constitution, Congress has delegated that authority in enough pieces of legislation that Trump could probably raise import duties unilaterally. </w:t>
      </w:r>
      <w:r>
        <w:rPr>
          <w:rStyle w:val="StyleUnderline"/>
          <w:rFonts w:asciiTheme="majorHAnsi" w:hAnsiTheme="majorHAnsi" w:cstheme="majorHAnsi"/>
        </w:rPr>
        <w:t>But what would be the practical effect? Hard-core free traders paint a picture of cataclysm. Tariffs will launch trade wars, increase prices, and destroy the economy. This</w:t>
      </w:r>
      <w:r>
        <w:rPr>
          <w:rFonts w:asciiTheme="majorHAnsi" w:hAnsiTheme="majorHAnsi" w:cstheme="majorHAnsi"/>
          <w:sz w:val="14"/>
        </w:rPr>
        <w:t xml:space="preserve"> is all hard-wired into the pro-globalization worldview. Thomas Friedman once famously admitted that he wrote a column supporting a free-trade agreement with Central America without knowing a thing about it: “I just knew two words: free trade,” he told an audience. Presumably the opposite is true for Friedman: He sees one word, “tariff,” and immediately screams in horror. Oddly, many of those same proponents of free trade favor a policy that looks very much like a tariff. The Republican corporate-tax revamp includes something called a border-adjustment tax, which would impose a 20 percent tax on imports while eliminating a tax on exports. Like with tariffs, the goal appears to be to encourage domestic production. In fact, the tax would be much higher than the 5-10 percent tariff being floated. (It also might be illegal under the current global trade regime.) </w:t>
      </w:r>
      <w:r>
        <w:rPr>
          <w:rStyle w:val="StyleUnderline"/>
          <w:rFonts w:asciiTheme="majorHAnsi" w:hAnsiTheme="majorHAnsi" w:cstheme="majorHAnsi"/>
        </w:rPr>
        <w:t xml:space="preserve">Supporters of border adjustment, particularly economists, argue that </w:t>
      </w:r>
      <w:r>
        <w:rPr>
          <w:rStyle w:val="StyleUnderline"/>
          <w:rFonts w:asciiTheme="majorHAnsi" w:hAnsiTheme="majorHAnsi" w:cstheme="majorHAnsi"/>
          <w:highlight w:val="green"/>
        </w:rPr>
        <w:t>it will end up trade neutral</w:t>
      </w:r>
      <w:r>
        <w:rPr>
          <w:rStyle w:val="StyleUnderline"/>
          <w:rFonts w:asciiTheme="majorHAnsi" w:hAnsiTheme="majorHAnsi" w:cstheme="majorHAnsi"/>
        </w:rPr>
        <w:t xml:space="preserve">, because </w:t>
      </w:r>
      <w:r>
        <w:rPr>
          <w:rStyle w:val="StyleUnderline"/>
          <w:rFonts w:asciiTheme="majorHAnsi" w:hAnsiTheme="majorHAnsi" w:cstheme="majorHAnsi"/>
          <w:highlight w:val="green"/>
        </w:rPr>
        <w:t>the exchange rate will fluctuate in response</w:t>
      </w:r>
      <w:r>
        <w:rPr>
          <w:rStyle w:val="StyleUnderline"/>
          <w:rFonts w:asciiTheme="majorHAnsi" w:hAnsiTheme="majorHAnsi" w:cstheme="majorHAnsi"/>
        </w:rPr>
        <w:t xml:space="preserve"> to the tax. In other words, though the tax would make American-made goods more attractive, the value of the dollar would increase, leveling that out. Few of these economists seem to carry over the same analysis to the effects of a tariff. I don’t understand why. There’s no reason to doubt the fact that, if Trump imposed an across-the-board tariff, the dollar would strengthen, thus nullifying the desired effect.</w:t>
      </w:r>
      <w:r>
        <w:rPr>
          <w:rFonts w:asciiTheme="majorHAnsi" w:hAnsiTheme="majorHAnsi" w:cstheme="majorHAnsi"/>
          <w:sz w:val="14"/>
        </w:rPr>
        <w:t xml:space="preserve"> Indeed, before Trump has even taken office, the dollar has risen to a 14-year high, in anticipation of a more protectionist stance. </w:t>
      </w:r>
      <w:r>
        <w:rPr>
          <w:rStyle w:val="StyleUnderline"/>
          <w:rFonts w:asciiTheme="majorHAnsi" w:hAnsiTheme="majorHAnsi" w:cstheme="majorHAnsi"/>
        </w:rPr>
        <w:t>Incidentally, for all the one-off announcements by Trump (however factually challenged) about hundreds of jobs he has allegedly rescued here or there, this one development—the rise in the dollar—has likely caused the loss of hundreds of thousands of manufacturing job</w:t>
      </w:r>
      <w:r>
        <w:rPr>
          <w:rFonts w:asciiTheme="majorHAnsi" w:hAnsiTheme="majorHAnsi" w:cstheme="majorHAnsi"/>
          <w:sz w:val="14"/>
        </w:rPr>
        <w:t xml:space="preserve">s, under standard economic theory. </w:t>
      </w:r>
      <w:r>
        <w:rPr>
          <w:rStyle w:val="Emphasis"/>
          <w:rFonts w:asciiTheme="majorHAnsi" w:hAnsiTheme="majorHAnsi" w:cstheme="majorHAnsi"/>
        </w:rPr>
        <w:t xml:space="preserve">Looked at this way, </w:t>
      </w:r>
      <w:r>
        <w:rPr>
          <w:rStyle w:val="Emphasis"/>
          <w:rFonts w:asciiTheme="majorHAnsi" w:hAnsiTheme="majorHAnsi" w:cstheme="majorHAnsi"/>
          <w:highlight w:val="green"/>
        </w:rPr>
        <w:t xml:space="preserve">higher tariffs </w:t>
      </w:r>
      <w:r>
        <w:rPr>
          <w:rStyle w:val="Emphasis"/>
          <w:rFonts w:asciiTheme="majorHAnsi" w:hAnsiTheme="majorHAnsi" w:cstheme="majorHAnsi"/>
        </w:rPr>
        <w:t xml:space="preserve">wouldn’t cause a recession (as Paul Krugman has acknowledged), but would be </w:t>
      </w:r>
      <w:r>
        <w:rPr>
          <w:rStyle w:val="Emphasis"/>
          <w:rFonts w:asciiTheme="majorHAnsi" w:hAnsiTheme="majorHAnsi" w:cstheme="majorHAnsi"/>
          <w:highlight w:val="green"/>
        </w:rPr>
        <w:t xml:space="preserve">somewhat pointless, </w:t>
      </w:r>
      <w:r>
        <w:rPr>
          <w:rStyle w:val="Emphasis"/>
          <w:rFonts w:asciiTheme="majorHAnsi" w:hAnsiTheme="majorHAnsi" w:cstheme="majorHAnsi"/>
        </w:rPr>
        <w:t xml:space="preserve">with </w:t>
      </w:r>
      <w:r>
        <w:rPr>
          <w:rStyle w:val="Emphasis"/>
          <w:rFonts w:asciiTheme="majorHAnsi" w:hAnsiTheme="majorHAnsi" w:cstheme="majorHAnsi"/>
          <w:highlight w:val="green"/>
        </w:rPr>
        <w:t xml:space="preserve">currency exchanges shifting </w:t>
      </w:r>
      <w:r>
        <w:rPr>
          <w:rStyle w:val="Emphasis"/>
          <w:rFonts w:asciiTheme="majorHAnsi" w:hAnsiTheme="majorHAnsi" w:cstheme="majorHAnsi"/>
        </w:rPr>
        <w:t xml:space="preserve">to account </w:t>
      </w:r>
      <w:r>
        <w:rPr>
          <w:rStyle w:val="Emphasis"/>
          <w:rFonts w:asciiTheme="majorHAnsi" w:hAnsiTheme="majorHAnsi" w:cstheme="majorHAnsi"/>
          <w:highlight w:val="green"/>
        </w:rPr>
        <w:t>for any changes</w:t>
      </w:r>
      <w:r>
        <w:rPr>
          <w:rStyle w:val="Emphasis"/>
          <w:rFonts w:asciiTheme="majorHAnsi" w:hAnsiTheme="majorHAnsi" w:cstheme="majorHAnsi"/>
        </w:rPr>
        <w:t xml:space="preserve">. </w:t>
      </w:r>
      <w:r>
        <w:rPr>
          <w:rStyle w:val="Emphasis"/>
          <w:rFonts w:asciiTheme="majorHAnsi" w:hAnsiTheme="majorHAnsi" w:cstheme="majorHAnsi"/>
          <w:highlight w:val="green"/>
        </w:rPr>
        <w:t>Trade wars</w:t>
      </w:r>
      <w:r>
        <w:rPr>
          <w:rStyle w:val="Emphasis"/>
          <w:rFonts w:asciiTheme="majorHAnsi" w:hAnsiTheme="majorHAnsi" w:cstheme="majorHAnsi"/>
        </w:rPr>
        <w:t xml:space="preserve"> </w:t>
      </w:r>
      <w:r>
        <w:rPr>
          <w:rStyle w:val="Emphasis"/>
          <w:rFonts w:asciiTheme="majorHAnsi" w:hAnsiTheme="majorHAnsi" w:cstheme="majorHAnsi"/>
          <w:highlight w:val="green"/>
        </w:rPr>
        <w:t>might temporarily reduce efficiency</w:t>
      </w:r>
      <w:r>
        <w:rPr>
          <w:rStyle w:val="Emphasis"/>
          <w:rFonts w:asciiTheme="majorHAnsi" w:hAnsiTheme="majorHAnsi" w:cstheme="majorHAnsi"/>
        </w:rPr>
        <w:t xml:space="preserve">, as domestic supply chains would have to be rebuilt, </w:t>
      </w:r>
      <w:r>
        <w:rPr>
          <w:rStyle w:val="Emphasis"/>
          <w:rFonts w:asciiTheme="majorHAnsi" w:hAnsiTheme="majorHAnsi" w:cstheme="majorHAnsi"/>
          <w:highlight w:val="green"/>
        </w:rPr>
        <w:t>but they’re unlikely to radically alter</w:t>
      </w:r>
      <w:r>
        <w:rPr>
          <w:rStyle w:val="Emphasis"/>
          <w:rFonts w:asciiTheme="majorHAnsi" w:hAnsiTheme="majorHAnsi" w:cstheme="majorHAnsi"/>
        </w:rPr>
        <w:t xml:space="preserve"> the balance of </w:t>
      </w:r>
      <w:r>
        <w:rPr>
          <w:rStyle w:val="Emphasis"/>
          <w:rFonts w:asciiTheme="majorHAnsi" w:hAnsiTheme="majorHAnsi" w:cstheme="majorHAnsi"/>
          <w:highlight w:val="green"/>
        </w:rPr>
        <w:t>trade</w:t>
      </w:r>
      <w:r>
        <w:rPr>
          <w:rStyle w:val="Emphasis"/>
          <w:rFonts w:asciiTheme="majorHAnsi" w:hAnsiTheme="majorHAnsi" w:cstheme="majorHAnsi"/>
        </w:rPr>
        <w:t xml:space="preserve"> on their own. </w:t>
      </w:r>
      <w:r>
        <w:rPr>
          <w:rStyle w:val="StyleUnderline"/>
          <w:rFonts w:asciiTheme="majorHAnsi" w:hAnsiTheme="majorHAnsi" w:cstheme="majorHAnsi"/>
        </w:rPr>
        <w:t xml:space="preserve">There are other variables here. Importers and exporters who have lived in a world of floating exchange rates for decades </w:t>
      </w:r>
      <w:r>
        <w:rPr>
          <w:rStyle w:val="Emphasis"/>
          <w:rFonts w:asciiTheme="majorHAnsi" w:hAnsiTheme="majorHAnsi" w:cstheme="majorHAnsi"/>
        </w:rPr>
        <w:t xml:space="preserve">may be </w:t>
      </w:r>
      <w:proofErr w:type="gramStart"/>
      <w:r>
        <w:rPr>
          <w:rStyle w:val="Emphasis"/>
          <w:rFonts w:asciiTheme="majorHAnsi" w:hAnsiTheme="majorHAnsi" w:cstheme="majorHAnsi"/>
        </w:rPr>
        <w:t>fairly nimble</w:t>
      </w:r>
      <w:proofErr w:type="gramEnd"/>
      <w:r>
        <w:rPr>
          <w:rStyle w:val="Emphasis"/>
          <w:rFonts w:asciiTheme="majorHAnsi" w:hAnsiTheme="majorHAnsi" w:cstheme="majorHAnsi"/>
        </w:rPr>
        <w:t xml:space="preserve"> in adjusting to them</w:t>
      </w:r>
      <w:r>
        <w:rPr>
          <w:rFonts w:asciiTheme="majorHAnsi" w:hAnsiTheme="majorHAnsi" w:cstheme="majorHAnsi"/>
          <w:sz w:val="14"/>
        </w:rPr>
        <w:t xml:space="preserve">. </w:t>
      </w:r>
      <w:r>
        <w:rPr>
          <w:rStyle w:val="StyleUnderline"/>
          <w:rFonts w:asciiTheme="majorHAnsi" w:hAnsiTheme="majorHAnsi" w:cstheme="majorHAnsi"/>
        </w:rPr>
        <w:t>On the downside, Krugman explains that raising tariffs could inhibit capital flows, meaning that investors will place less money into US markets. You can see how that might reduce economic growth.</w:t>
      </w:r>
      <w:r>
        <w:rPr>
          <w:rFonts w:asciiTheme="majorHAnsi" w:hAnsiTheme="majorHAnsi" w:cstheme="majorHAnsi"/>
          <w:sz w:val="14"/>
        </w:rPr>
        <w:t xml:space="preserve"> </w:t>
      </w:r>
      <w:r>
        <w:rPr>
          <w:rStyle w:val="Emphasis"/>
          <w:rFonts w:asciiTheme="majorHAnsi" w:hAnsiTheme="majorHAnsi" w:cstheme="majorHAnsi"/>
        </w:rPr>
        <w:t xml:space="preserve">But Jeff </w:t>
      </w:r>
      <w:proofErr w:type="spellStart"/>
      <w:r>
        <w:rPr>
          <w:rStyle w:val="Emphasis"/>
          <w:rFonts w:asciiTheme="majorHAnsi" w:hAnsiTheme="majorHAnsi" w:cstheme="majorHAnsi"/>
        </w:rPr>
        <w:t>Spross</w:t>
      </w:r>
      <w:proofErr w:type="spellEnd"/>
      <w:r>
        <w:rPr>
          <w:rStyle w:val="Emphasis"/>
          <w:rFonts w:asciiTheme="majorHAnsi" w:hAnsiTheme="majorHAnsi" w:cstheme="majorHAnsi"/>
        </w:rPr>
        <w:t xml:space="preserve"> points out that </w:t>
      </w:r>
      <w:r>
        <w:rPr>
          <w:rStyle w:val="Emphasis"/>
          <w:rFonts w:asciiTheme="majorHAnsi" w:hAnsiTheme="majorHAnsi" w:cstheme="majorHAnsi"/>
          <w:highlight w:val="green"/>
        </w:rPr>
        <w:t>America</w:t>
      </w:r>
      <w:r>
        <w:rPr>
          <w:rStyle w:val="Emphasis"/>
          <w:rFonts w:asciiTheme="majorHAnsi" w:hAnsiTheme="majorHAnsi" w:cstheme="majorHAnsi"/>
        </w:rPr>
        <w:t xml:space="preserve"> currently </w:t>
      </w:r>
      <w:r>
        <w:rPr>
          <w:rStyle w:val="Emphasis"/>
          <w:rFonts w:asciiTheme="majorHAnsi" w:hAnsiTheme="majorHAnsi" w:cstheme="majorHAnsi"/>
          <w:highlight w:val="green"/>
        </w:rPr>
        <w:t>has</w:t>
      </w:r>
      <w:r>
        <w:rPr>
          <w:rStyle w:val="Emphasis"/>
          <w:rFonts w:asciiTheme="majorHAnsi" w:hAnsiTheme="majorHAnsi" w:cstheme="majorHAnsi"/>
        </w:rPr>
        <w:t xml:space="preserve"> a problem with </w:t>
      </w:r>
      <w:r>
        <w:rPr>
          <w:rStyle w:val="Emphasis"/>
          <w:rFonts w:asciiTheme="majorHAnsi" w:hAnsiTheme="majorHAnsi" w:cstheme="majorHAnsi"/>
          <w:highlight w:val="green"/>
        </w:rPr>
        <w:t>too much foreign money flowing</w:t>
      </w:r>
      <w:r>
        <w:rPr>
          <w:rStyle w:val="Emphasis"/>
          <w:rFonts w:asciiTheme="majorHAnsi" w:hAnsiTheme="majorHAnsi" w:cstheme="majorHAnsi"/>
        </w:rPr>
        <w:t xml:space="preserve"> in; </w:t>
      </w:r>
      <w:r>
        <w:rPr>
          <w:rStyle w:val="Emphasis"/>
          <w:rFonts w:asciiTheme="majorHAnsi" w:hAnsiTheme="majorHAnsi" w:cstheme="majorHAnsi"/>
          <w:highlight w:val="green"/>
        </w:rPr>
        <w:t>reducing</w:t>
      </w:r>
      <w:r>
        <w:rPr>
          <w:rStyle w:val="Emphasis"/>
          <w:rFonts w:asciiTheme="majorHAnsi" w:hAnsiTheme="majorHAnsi" w:cstheme="majorHAnsi"/>
        </w:rPr>
        <w:t xml:space="preserve"> the flow </w:t>
      </w:r>
      <w:r>
        <w:rPr>
          <w:rStyle w:val="Emphasis"/>
          <w:rFonts w:asciiTheme="majorHAnsi" w:hAnsiTheme="majorHAnsi" w:cstheme="majorHAnsi"/>
          <w:highlight w:val="green"/>
        </w:rPr>
        <w:t>could</w:t>
      </w:r>
      <w:r>
        <w:rPr>
          <w:rStyle w:val="Emphasis"/>
          <w:rFonts w:asciiTheme="majorHAnsi" w:hAnsiTheme="majorHAnsi" w:cstheme="majorHAnsi"/>
        </w:rPr>
        <w:t xml:space="preserve"> arguably </w:t>
      </w:r>
      <w:r>
        <w:rPr>
          <w:rStyle w:val="Emphasis"/>
          <w:rFonts w:asciiTheme="majorHAnsi" w:hAnsiTheme="majorHAnsi" w:cstheme="majorHAnsi"/>
          <w:highlight w:val="green"/>
        </w:rPr>
        <w:t>make</w:t>
      </w:r>
      <w:r>
        <w:rPr>
          <w:rStyle w:val="Emphasis"/>
          <w:rFonts w:asciiTheme="majorHAnsi" w:hAnsiTheme="majorHAnsi" w:cstheme="majorHAnsi"/>
        </w:rPr>
        <w:t xml:space="preserve"> the </w:t>
      </w:r>
      <w:r>
        <w:rPr>
          <w:rStyle w:val="Emphasis"/>
          <w:rFonts w:asciiTheme="majorHAnsi" w:hAnsiTheme="majorHAnsi" w:cstheme="majorHAnsi"/>
          <w:highlight w:val="green"/>
        </w:rPr>
        <w:t>econ</w:t>
      </w:r>
      <w:r>
        <w:rPr>
          <w:rStyle w:val="Emphasis"/>
          <w:rFonts w:asciiTheme="majorHAnsi" w:hAnsiTheme="majorHAnsi" w:cstheme="majorHAnsi"/>
        </w:rPr>
        <w:t xml:space="preserve">omy more </w:t>
      </w:r>
      <w:r>
        <w:rPr>
          <w:rStyle w:val="Emphasis"/>
          <w:rFonts w:asciiTheme="majorHAnsi" w:hAnsiTheme="majorHAnsi" w:cstheme="majorHAnsi"/>
          <w:highlight w:val="green"/>
        </w:rPr>
        <w:t>stable</w:t>
      </w:r>
      <w:r>
        <w:rPr>
          <w:rStyle w:val="Emphasis"/>
          <w:rFonts w:asciiTheme="majorHAnsi" w:hAnsiTheme="majorHAnsi" w:cstheme="majorHAnsi"/>
        </w:rPr>
        <w:t>. Trump could also seek to prevent unlawful currency manipulation (not necessarily from China, but from other Asian nations) that artificially disadvantages US manufacturing.</w:t>
      </w:r>
      <w:r>
        <w:rPr>
          <w:rFonts w:asciiTheme="majorHAnsi" w:hAnsiTheme="majorHAnsi" w:cstheme="majorHAnsi"/>
          <w:sz w:val="14"/>
        </w:rPr>
        <w:t xml:space="preserve"> The real unknown here is what Trump would do with all that tariff revenue. The border adjustment tax at 20 percent is assumed to bring in $1 trillion over the 10-year budget window. </w:t>
      </w:r>
      <w:proofErr w:type="gramStart"/>
      <w:r>
        <w:rPr>
          <w:rFonts w:asciiTheme="majorHAnsi" w:hAnsiTheme="majorHAnsi" w:cstheme="majorHAnsi"/>
          <w:sz w:val="14"/>
        </w:rPr>
        <w:t>So</w:t>
      </w:r>
      <w:proofErr w:type="gramEnd"/>
      <w:r>
        <w:rPr>
          <w:rFonts w:asciiTheme="majorHAnsi" w:hAnsiTheme="majorHAnsi" w:cstheme="majorHAnsi"/>
          <w:sz w:val="14"/>
        </w:rPr>
        <w:t xml:space="preserve"> a tariff of even one-quarter or one-half that size would draw significant funds. What’s the plan for it? Would it get plowed into job-creating investments? Tax cuts for the wealthy? That’s a significant variable as well. We do know that the same pundits who confidently predicted that globalization would be a win-win policy for America repeatedly got it wrong. Those on the losing side saw their jobs shipped out and factories closed </w:t>
      </w:r>
      <w:proofErr w:type="gramStart"/>
      <w:r>
        <w:rPr>
          <w:rFonts w:asciiTheme="majorHAnsi" w:hAnsiTheme="majorHAnsi" w:cstheme="majorHAnsi"/>
          <w:sz w:val="14"/>
        </w:rPr>
        <w:t>down, and</w:t>
      </w:r>
      <w:proofErr w:type="gramEnd"/>
      <w:r>
        <w:rPr>
          <w:rFonts w:asciiTheme="majorHAnsi" w:hAnsiTheme="majorHAnsi" w:cstheme="majorHAnsi"/>
          <w:sz w:val="14"/>
        </w:rPr>
        <w:t xml:space="preserve"> weren’t given the kind of assistance needed to offset the disruption. </w:t>
      </w:r>
      <w:proofErr w:type="gramStart"/>
      <w:r>
        <w:rPr>
          <w:rFonts w:asciiTheme="majorHAnsi" w:hAnsiTheme="majorHAnsi" w:cstheme="majorHAnsi"/>
          <w:sz w:val="14"/>
        </w:rPr>
        <w:t>So</w:t>
      </w:r>
      <w:proofErr w:type="gramEnd"/>
      <w:r>
        <w:rPr>
          <w:rFonts w:asciiTheme="majorHAnsi" w:hAnsiTheme="majorHAnsi" w:cstheme="majorHAnsi"/>
          <w:sz w:val="14"/>
        </w:rPr>
        <w:t xml:space="preserve"> it’s worth being a little skeptical of the warnings coming from the same corners now. </w:t>
      </w:r>
      <w:r>
        <w:rPr>
          <w:rStyle w:val="StyleUnderline"/>
          <w:rFonts w:asciiTheme="majorHAnsi" w:hAnsiTheme="majorHAnsi" w:cstheme="majorHAnsi"/>
        </w:rPr>
        <w:t xml:space="preserve">I don’t have a ton of faith in the Trump team to necessarily make their trade agenda work (especially as corporate interests will seek to co-opt the redesigned policies in ways even friendlier to their bottom line). And I think there are smarter ways to balance our trade deficit than a tariff strategy which will just run up against currency exchange rates. But the hysteria accompanying these tariffs (which wasn’t at all present when President Obama imposed his own tariffs on Chinese tires and steel) </w:t>
      </w:r>
      <w:r>
        <w:rPr>
          <w:rStyle w:val="Emphasis"/>
          <w:rFonts w:asciiTheme="majorHAnsi" w:hAnsiTheme="majorHAnsi" w:cstheme="majorHAnsi"/>
        </w:rPr>
        <w:t>seems far beyond what little we can assume about the actual results of such a strategy.</w:t>
      </w:r>
    </w:p>
    <w:p w14:paraId="2BDA017A" w14:textId="65778228" w:rsidR="003261B2" w:rsidRDefault="003261B2" w:rsidP="003261B2"/>
    <w:p w14:paraId="6B924782" w14:textId="4C2CC908" w:rsidR="003261B2" w:rsidRDefault="003261B2" w:rsidP="003261B2"/>
    <w:p w14:paraId="6D290EF8" w14:textId="7DE69F2D" w:rsidR="003261B2" w:rsidRDefault="003261B2" w:rsidP="003261B2">
      <w:pPr>
        <w:pStyle w:val="Heading3"/>
      </w:pPr>
      <w:r>
        <w:t>Climate</w:t>
      </w:r>
    </w:p>
    <w:p w14:paraId="0816F0A5" w14:textId="5E956EBF" w:rsidR="003261B2" w:rsidRDefault="003261B2" w:rsidP="003261B2">
      <w:pPr>
        <w:pStyle w:val="Heading4"/>
        <w:numPr>
          <w:ilvl w:val="0"/>
          <w:numId w:val="15"/>
        </w:numPr>
        <w:spacing w:before="0"/>
        <w:rPr>
          <w:rFonts w:ascii="Times New Roman" w:hAnsi="Times New Roman"/>
        </w:rPr>
      </w:pPr>
      <w:r>
        <w:rPr>
          <w:rFonts w:cs="Calibri"/>
        </w:rPr>
        <w:t xml:space="preserve">COVID-19 is good for the climate; ending the pandemic sooner causes increased global warming which means that lifting IPP now is catastrophic – their </w:t>
      </w:r>
      <w:proofErr w:type="spellStart"/>
      <w:r>
        <w:rPr>
          <w:rFonts w:cs="Calibri"/>
        </w:rPr>
        <w:t>ev</w:t>
      </w:r>
      <w:proofErr w:type="spellEnd"/>
      <w:r>
        <w:rPr>
          <w:rFonts w:cs="Calibri"/>
        </w:rPr>
        <w:t xml:space="preserve"> (in blue). </w:t>
      </w:r>
    </w:p>
    <w:p w14:paraId="731A9AF2" w14:textId="77777777" w:rsidR="003261B2" w:rsidRDefault="003261B2" w:rsidP="003261B2">
      <w:pPr>
        <w:pStyle w:val="NormalWeb"/>
        <w:spacing w:before="15" w:beforeAutospacing="0" w:after="180" w:afterAutospacing="0"/>
      </w:pPr>
      <w:r>
        <w:rPr>
          <w:rFonts w:ascii="Calibri" w:hAnsi="Calibri" w:cs="Calibri"/>
          <w:b/>
          <w:bCs/>
          <w:sz w:val="26"/>
          <w:szCs w:val="26"/>
        </w:rPr>
        <w:t>1AC Chavez and Wilkinson, 20</w:t>
      </w:r>
      <w:r>
        <w:rPr>
          <w:rFonts w:ascii="Calibri" w:hAnsi="Calibri" w:cs="Calibri"/>
          <w:sz w:val="22"/>
          <w:szCs w:val="22"/>
        </w:rPr>
        <w:t> </w:t>
      </w:r>
      <w:r>
        <w:rPr>
          <w:rFonts w:ascii="Arial" w:hAnsi="Arial" w:cs="Arial"/>
          <w:sz w:val="22"/>
          <w:szCs w:val="22"/>
        </w:rPr>
        <w:t>(Luciana Chavez and Daniel Wilkinson, Researcher, Environment and Human Rights, Acting Director, Environment and Human Rights, 4-16-2020, accessed on 9-10-2021, Human Rights Watch, "How Covid-19 Could Impact the Climate Crisis", https://www.hrw.org/news/2020/04/16/how-covid-19-could-impact-climate-crisis#)</w:t>
      </w:r>
    </w:p>
    <w:p w14:paraId="5EB71ECE" w14:textId="77777777" w:rsidR="003261B2" w:rsidRDefault="003261B2" w:rsidP="003261B2">
      <w:pPr>
        <w:rPr>
          <w:rStyle w:val="Emphasis"/>
        </w:rPr>
      </w:pPr>
      <w:r w:rsidRPr="00B27C91">
        <w:rPr>
          <w:szCs w:val="22"/>
        </w:rPr>
        <w:t xml:space="preserve">Help us continue to fight human rights abuses. Please give now to support our work @DWilkinsonNYC @lucianatellez </w:t>
      </w:r>
      <w:r w:rsidRPr="000C4762">
        <w:rPr>
          <w:rStyle w:val="StyleUnderline"/>
        </w:rPr>
        <w:t xml:space="preserve">Satellite </w:t>
      </w:r>
      <w:r w:rsidRPr="000C4762">
        <w:rPr>
          <w:rStyle w:val="StyleUnderline"/>
          <w:highlight w:val="cyan"/>
        </w:rPr>
        <w:t>images show</w:t>
      </w:r>
      <w:r w:rsidRPr="000C4762">
        <w:rPr>
          <w:rStyle w:val="StyleUnderline"/>
        </w:rPr>
        <w:t xml:space="preserve">ing dramatic </w:t>
      </w:r>
      <w:r w:rsidRPr="000C4762">
        <w:rPr>
          <w:rStyle w:val="StyleUnderline"/>
          <w:highlight w:val="cyan"/>
        </w:rPr>
        <w:t xml:space="preserve">drops in </w:t>
      </w:r>
      <w:r w:rsidRPr="000C4762">
        <w:rPr>
          <w:rStyle w:val="StyleUnderline"/>
        </w:rPr>
        <w:t xml:space="preserve">air </w:t>
      </w:r>
      <w:r w:rsidRPr="000C4762">
        <w:rPr>
          <w:rStyle w:val="StyleUnderline"/>
          <w:highlight w:val="cyan"/>
        </w:rPr>
        <w:t>pollution</w:t>
      </w:r>
      <w:r w:rsidRPr="000C4762">
        <w:rPr>
          <w:rStyle w:val="StyleUnderline"/>
        </w:rPr>
        <w:t xml:space="preserve"> </w:t>
      </w:r>
      <w:r w:rsidRPr="000C4762">
        <w:rPr>
          <w:rStyle w:val="StyleUnderline"/>
          <w:highlight w:val="cyan"/>
        </w:rPr>
        <w:t>in coronavirus hotspots</w:t>
      </w:r>
      <w:r w:rsidRPr="000C4762">
        <w:rPr>
          <w:rStyle w:val="StyleUnderline"/>
        </w:rPr>
        <w:t xml:space="preserve"> around the globe have circulated widely on social media, offering a silver lining to an otherwise very dark story. But they are also a graphic reminder of </w:t>
      </w:r>
      <w:r w:rsidRPr="000C4762">
        <w:rPr>
          <w:rStyle w:val="StyleUnderline"/>
          <w:highlight w:val="cyan"/>
        </w:rPr>
        <w:t>the climate crisis</w:t>
      </w:r>
      <w:r w:rsidRPr="000C4762">
        <w:rPr>
          <w:rStyle w:val="StyleUnderline"/>
        </w:rPr>
        <w:t xml:space="preserve"> that </w:t>
      </w:r>
      <w:r w:rsidRPr="000C4762">
        <w:rPr>
          <w:rStyle w:val="StyleUnderline"/>
          <w:highlight w:val="cyan"/>
        </w:rPr>
        <w:t>will continue when the pandemic passes</w:t>
      </w:r>
      <w:r w:rsidRPr="000C4762">
        <w:rPr>
          <w:rStyle w:val="StyleUnderline"/>
        </w:rPr>
        <w:t xml:space="preserve">. </w:t>
      </w:r>
      <w:r w:rsidRPr="000C4762">
        <w:rPr>
          <w:rStyle w:val="StyleUnderline"/>
          <w:highlight w:val="cyan"/>
        </w:rPr>
        <w:t>When</w:t>
      </w:r>
      <w:r w:rsidRPr="000C4762">
        <w:rPr>
          <w:rStyle w:val="StyleUnderline"/>
        </w:rPr>
        <w:t xml:space="preserve"> the </w:t>
      </w:r>
      <w:r w:rsidRPr="000C4762">
        <w:rPr>
          <w:rStyle w:val="StyleUnderline"/>
          <w:highlight w:val="cyan"/>
        </w:rPr>
        <w:t>lockdowns are lifted</w:t>
      </w:r>
      <w:r w:rsidRPr="000C4762">
        <w:rPr>
          <w:rStyle w:val="StyleUnderline"/>
        </w:rPr>
        <w:t xml:space="preserve"> and life returns to what it once was, </w:t>
      </w:r>
      <w:r w:rsidRPr="000C4762">
        <w:rPr>
          <w:rStyle w:val="StyleUnderline"/>
          <w:highlight w:val="cyan"/>
        </w:rPr>
        <w:t xml:space="preserve">so too will </w:t>
      </w:r>
      <w:r w:rsidRPr="000C4762">
        <w:rPr>
          <w:rStyle w:val="StyleUnderline"/>
        </w:rPr>
        <w:t xml:space="preserve">the </w:t>
      </w:r>
      <w:r w:rsidRPr="000C4762">
        <w:rPr>
          <w:rStyle w:val="StyleUnderline"/>
          <w:highlight w:val="cyan"/>
        </w:rPr>
        <w:t>pollution</w:t>
      </w:r>
      <w:r w:rsidRPr="000C4762">
        <w:rPr>
          <w:rStyle w:val="StyleUnderline"/>
        </w:rPr>
        <w:t xml:space="preserve"> that clouds the skies and with it the greenhouse gases that fuel global warming. In fact, </w:t>
      </w:r>
      <w:r w:rsidRPr="000C4762">
        <w:rPr>
          <w:rStyle w:val="StyleUnderline"/>
          <w:highlight w:val="cyan"/>
        </w:rPr>
        <w:t>the rebound could be</w:t>
      </w:r>
      <w:r w:rsidRPr="000C4762">
        <w:rPr>
          <w:rStyle w:val="StyleUnderline"/>
        </w:rPr>
        <w:t xml:space="preserve"> even </w:t>
      </w:r>
      <w:r w:rsidRPr="000C4762">
        <w:rPr>
          <w:rStyle w:val="StyleUnderline"/>
          <w:highlight w:val="cyan"/>
        </w:rPr>
        <w:t>worse</w:t>
      </w:r>
      <w:r w:rsidRPr="00B27C91">
        <w:rPr>
          <w:szCs w:val="22"/>
        </w:rPr>
        <w:t xml:space="preserve">. In the initial aftermath of the global financial crisis of 2008, global CO2 emissions from fossil fuel combustion and cement production decreased by 1.4 percent, only to rise by 5.9 percent in 2010. And </w:t>
      </w:r>
      <w:r w:rsidRPr="00B27C91">
        <w:rPr>
          <w:rStyle w:val="Emphasis"/>
          <w:highlight w:val="green"/>
        </w:rPr>
        <w:t>the crisis</w:t>
      </w:r>
      <w:r w:rsidRPr="00B27C91">
        <w:rPr>
          <w:szCs w:val="22"/>
        </w:rPr>
        <w:t xml:space="preserve"> this time could </w:t>
      </w:r>
      <w:r w:rsidRPr="00B27C91">
        <w:rPr>
          <w:rStyle w:val="Emphasis"/>
          <w:highlight w:val="green"/>
        </w:rPr>
        <w:t>have</w:t>
      </w:r>
      <w:r w:rsidRPr="00B27C91">
        <w:rPr>
          <w:szCs w:val="22"/>
        </w:rPr>
        <w:t xml:space="preserve"> a </w:t>
      </w:r>
      <w:r w:rsidRPr="00B27C91">
        <w:rPr>
          <w:rStyle w:val="Emphasis"/>
          <w:highlight w:val="green"/>
        </w:rPr>
        <w:t>longer-term impact on the environment</w:t>
      </w:r>
      <w:r w:rsidRPr="00B27C91">
        <w:rPr>
          <w:szCs w:val="22"/>
        </w:rPr>
        <w:t xml:space="preserve"> — at far greater cost to human health, security, and life — if </w:t>
      </w:r>
      <w:r w:rsidRPr="00B27C91">
        <w:rPr>
          <w:rStyle w:val="Emphasis"/>
          <w:highlight w:val="green"/>
        </w:rPr>
        <w:t>it derails global efforts to address climate change.</w:t>
      </w:r>
      <w:r w:rsidRPr="00B27C91">
        <w:rPr>
          <w:szCs w:val="22"/>
        </w:rPr>
        <w:t xml:space="preserve"> This was supposed to be a “a pivotal year” for those efforts to address climate change, as UN Secretary General António Guterres put it at a recent briefing on the UN’s annual climate summit, which was scheduled to take place in Glasgow in November. Ahead of the summit, 196 countries were expected to introduce revamped plans to meet the emission reduction goals established under the 2015 Paris Agreement. Yet on April 1, in the face of the spreading coronavirus pandemic, the UN announced that it was postponing the summit until sometime next year. It was only the latest sign that the </w:t>
      </w:r>
      <w:r w:rsidRPr="00B27C91">
        <w:rPr>
          <w:rStyle w:val="Emphasis"/>
          <w:highlight w:val="green"/>
        </w:rPr>
        <w:t>casualties of Covid-19 may include global efforts to address climate change</w:t>
      </w:r>
      <w:r w:rsidRPr="00B27C91">
        <w:rPr>
          <w:szCs w:val="22"/>
        </w:rPr>
        <w:t xml:space="preserve">. Other international meetings related to climate — on biodiversity and oceans — have also been disrupted. While the </w:t>
      </w:r>
      <w:r w:rsidRPr="00B27C91">
        <w:rPr>
          <w:rStyle w:val="Emphasis"/>
          <w:highlight w:val="green"/>
        </w:rPr>
        <w:t>need to mobilize governments to act on climate has never been more urgent</w:t>
      </w:r>
      <w:r w:rsidRPr="00B27C91">
        <w:rPr>
          <w:szCs w:val="22"/>
        </w:rPr>
        <w:t xml:space="preserve">, the inability to gather world leaders to address the issue could make it </w:t>
      </w:r>
      <w:proofErr w:type="gramStart"/>
      <w:r w:rsidRPr="00B27C91">
        <w:rPr>
          <w:szCs w:val="22"/>
        </w:rPr>
        <w:t>all the more</w:t>
      </w:r>
      <w:proofErr w:type="gramEnd"/>
      <w:r w:rsidRPr="00B27C91">
        <w:rPr>
          <w:szCs w:val="22"/>
        </w:rPr>
        <w:t xml:space="preserve"> difficult to do so. The coronavirus </w:t>
      </w:r>
      <w:r w:rsidRPr="00B27C91">
        <w:rPr>
          <w:rStyle w:val="Emphasis"/>
          <w:highlight w:val="green"/>
        </w:rPr>
        <w:t>crisis</w:t>
      </w:r>
      <w:r w:rsidRPr="00B27C91">
        <w:rPr>
          <w:szCs w:val="22"/>
        </w:rPr>
        <w:t xml:space="preserve"> also </w:t>
      </w:r>
      <w:r w:rsidRPr="00B27C91">
        <w:rPr>
          <w:rStyle w:val="Emphasis"/>
          <w:highlight w:val="green"/>
        </w:rPr>
        <w:t>threatens local efforts to meet the climate commitments that have already been made</w:t>
      </w:r>
      <w:r w:rsidRPr="00B27C91">
        <w:rPr>
          <w:szCs w:val="22"/>
        </w:rPr>
        <w:t xml:space="preserve">. The European Union has come under pressure to shelve crucial climate initiatives, with Poland calling for a carbon trading program to be put on hold and the Czech Republic urging that the </w:t>
      </w:r>
      <w:r w:rsidRPr="00B27C91">
        <w:rPr>
          <w:rStyle w:val="Emphasis"/>
          <w:highlight w:val="green"/>
        </w:rPr>
        <w:t>EU’s landmark climate bill</w:t>
      </w:r>
      <w:r w:rsidRPr="00B27C91">
        <w:rPr>
          <w:szCs w:val="22"/>
        </w:rPr>
        <w:t xml:space="preserve"> be </w:t>
      </w:r>
      <w:r w:rsidRPr="00B27C91">
        <w:rPr>
          <w:rStyle w:val="Emphasis"/>
          <w:highlight w:val="green"/>
        </w:rPr>
        <w:t>abandoned,</w:t>
      </w:r>
      <w:r w:rsidRPr="00B27C91">
        <w:rPr>
          <w:szCs w:val="22"/>
        </w:rPr>
        <w:t xml:space="preserve"> while </w:t>
      </w:r>
      <w:r w:rsidRPr="00B27C91">
        <w:rPr>
          <w:rStyle w:val="Emphasis"/>
          <w:highlight w:val="green"/>
        </w:rPr>
        <w:t>airline companies have pressed regulators to delay emissions-cutting policies</w:t>
      </w:r>
      <w:r w:rsidRPr="00B27C91">
        <w:rPr>
          <w:szCs w:val="22"/>
        </w:rPr>
        <w:t xml:space="preserve">. China has already announced such delays, extending deadlines for companies to meet environmental </w:t>
      </w:r>
      <w:proofErr w:type="gramStart"/>
      <w:r w:rsidRPr="00B27C91">
        <w:rPr>
          <w:szCs w:val="22"/>
        </w:rPr>
        <w:t>standards</w:t>
      </w:r>
      <w:proofErr w:type="gramEnd"/>
      <w:r w:rsidRPr="00B27C91">
        <w:rPr>
          <w:szCs w:val="22"/>
        </w:rPr>
        <w:t xml:space="preserve"> and postponing an auction for the right to build several huge solar farms. In the United States, after a powerful oil lobby petitioned the Trump administration to relax enforcement, the Environmental Protection Agency said it would not penalize companies that fail to comply with federal monitoring or reporting requirements if they could attribute their non-compliance to the pandemic. And in recent days it announced a rollback on car emissions rules that were a central piece of U.S. efforts to reduce greenhouse gas emissions. In Brazil, the federal environmental agency announced it is cutting back on its enforcement duties, which include protecting the Amazon from accelerating deforestation that could lead to the release of massive amounts of greenhouse gases that are stored in one of the world’s most important carbon sinks. Governments have a human rights obligation to protect people from environmental harm — and this includes a duty to address climate change. They might conceivably have valid reasons to temporarily relax the enforcement of some environmental rules as they scramble to contain the pandemic and salvage their economies. But these measures could do permanent damage if used to advance the broader anti-environmental agendas of leaders like President Donald Trump and Brazilian President Jair Bolsonaro, who oppose global efforts to address climate change. The real impact of the coronavirus crisis on climate could depend ultimately on choices made regarding how governments want their economies to look when they recover—and</w:t>
      </w:r>
      <w:proofErr w:type="gramStart"/>
      <w:r w:rsidRPr="00B27C91">
        <w:rPr>
          <w:szCs w:val="22"/>
        </w:rPr>
        <w:t>, in particular, how</w:t>
      </w:r>
      <w:proofErr w:type="gramEnd"/>
      <w:r w:rsidRPr="00B27C91">
        <w:rPr>
          <w:szCs w:val="22"/>
        </w:rPr>
        <w:t xml:space="preserve"> much they will continue to rely on fossil fuels. Meeting the Paris Agreement’s central goal of limiting global warming will require reducing this reliance. And here the crisis might offer some grounds for hope. Many see the efforts to contain the economic fallout of the pandemic as an opportunity to accelerate the shift to cleaner energy alternatives, such as solar and wind. Options could include ensuring that economic stimulus programs prioritize investments in cleaner energy, or conditioning assistance to businesses, especially in carbon-intensive sectors, on drastic cuts in emissions. Similarly, financial industry bailouts could require banks to invest less in fossil fuel and more in climate change mitigation and resilience efforts. In the U.S., congressional Democrats pushed for such measures when negotiating the recent stimulus package. In response, President Trump threatened a veto, tweeting “This is not about the ridiculous Green New Deal.” The proposed measures did not survive, though Democrats did manage to block $3 billion that Republicans sought to buy up oil for the strategic reserve. In Europe, the prospects for green stimulus are more promising. In response to one European leader’s call to abandon climate measures, an EU spokesperson was categorical: “While our immediate focus is on combating Covid-19, our work on delivering the European Green Deal continues. The climate crisis is still a reality and necessitates our continued attention and efforts." The struggle to ensure that human rights protections and climate commitments are not Covid-19 collateral will continue in the US, the EU and elsewhere as governments face the task of restarting their economies in the weeks and months to come. </w:t>
      </w:r>
      <w:r w:rsidRPr="00B27C91">
        <w:rPr>
          <w:rStyle w:val="Emphasis"/>
          <w:highlight w:val="green"/>
        </w:rPr>
        <w:t>The outcome will define our capacity and will to mitigate what threatens to be a global catastrophe far greater even than the viral pandemic.</w:t>
      </w:r>
      <w:r w:rsidRPr="00B27C91">
        <w:rPr>
          <w:rStyle w:val="Emphasis"/>
        </w:rPr>
        <w:t xml:space="preserve"> </w:t>
      </w:r>
    </w:p>
    <w:p w14:paraId="6A492C6F" w14:textId="127BE220" w:rsidR="003261B2" w:rsidRDefault="003261B2" w:rsidP="003261B2"/>
    <w:p w14:paraId="359EA158" w14:textId="1D1AFF6A" w:rsidR="00C53F9E" w:rsidRDefault="00C53F9E" w:rsidP="003261B2"/>
    <w:p w14:paraId="3F3B89C9" w14:textId="1337D373" w:rsidR="00C53F9E" w:rsidRPr="00637DBB" w:rsidRDefault="00C53F9E" w:rsidP="00582F9D">
      <w:pPr>
        <w:pStyle w:val="Heading4"/>
        <w:numPr>
          <w:ilvl w:val="0"/>
          <w:numId w:val="15"/>
        </w:numPr>
        <w:rPr>
          <w:rFonts w:cs="Arial"/>
        </w:rPr>
      </w:pPr>
      <w:r w:rsidRPr="00637DBB">
        <w:rPr>
          <w:rFonts w:cs="Arial"/>
        </w:rPr>
        <w:t>There’s no correlation between warming and extinction</w:t>
      </w:r>
    </w:p>
    <w:p w14:paraId="6A21ACC6" w14:textId="77777777" w:rsidR="00C53F9E" w:rsidRPr="00637DBB" w:rsidRDefault="00C53F9E" w:rsidP="00C53F9E">
      <w:pPr>
        <w:rPr>
          <w:rStyle w:val="Style13ptBold"/>
          <w:b w:val="0"/>
          <w:bCs/>
        </w:rPr>
      </w:pPr>
      <w:r w:rsidRPr="00637DBB">
        <w:rPr>
          <w:rStyle w:val="Style13ptBold"/>
        </w:rPr>
        <w:t>Lehr &amp; Harris 5-9</w:t>
      </w:r>
      <w:r w:rsidRPr="00637DBB">
        <w:rPr>
          <w:rStyle w:val="Style13ptBold"/>
          <w:b w:val="0"/>
        </w:rPr>
        <w:t xml:space="preserve"> (Jay, senior policy analyst of the Ottawa-based International Climate Science Coalition, Tom, executive director of the International Climate Science Coalition, “Extinctions not driven by global warming”, The Jakarta Post, 5-9-2019, </w:t>
      </w:r>
      <w:hyperlink r:id="rId14" w:history="1">
        <w:r w:rsidRPr="00637DBB">
          <w:rPr>
            <w:rStyle w:val="Hyperlink"/>
            <w:bCs/>
          </w:rPr>
          <w:t>https://www.thejakartapost.com/academia/2019/05/09/extinctions-not-driven-by-global-warming.html</w:t>
        </w:r>
      </w:hyperlink>
      <w:r w:rsidRPr="00637DBB">
        <w:rPr>
          <w:rStyle w:val="Style13ptBold"/>
          <w:b w:val="0"/>
        </w:rPr>
        <w:t>) //</w:t>
      </w:r>
      <w:proofErr w:type="spellStart"/>
      <w:r w:rsidRPr="00637DBB">
        <w:rPr>
          <w:rStyle w:val="Style13ptBold"/>
          <w:b w:val="0"/>
        </w:rPr>
        <w:t>ghs</w:t>
      </w:r>
      <w:proofErr w:type="spellEnd"/>
      <w:r w:rsidRPr="00637DBB">
        <w:rPr>
          <w:rStyle w:val="Style13ptBold"/>
          <w:b w:val="0"/>
        </w:rPr>
        <w:t>-ag</w:t>
      </w:r>
    </w:p>
    <w:p w14:paraId="28EE1015" w14:textId="77777777" w:rsidR="00C53F9E" w:rsidRPr="00F5527A" w:rsidRDefault="00C53F9E" w:rsidP="00C53F9E">
      <w:pPr>
        <w:rPr>
          <w:u w:val="single"/>
        </w:rPr>
      </w:pPr>
      <w:r w:rsidRPr="00F5527A">
        <w:rPr>
          <w:highlight w:val="yellow"/>
          <w:u w:val="single"/>
        </w:rPr>
        <w:t>Linking</w:t>
      </w:r>
      <w:r w:rsidRPr="00F5527A">
        <w:t xml:space="preserve"> possible </w:t>
      </w:r>
      <w:r w:rsidRPr="00F5527A">
        <w:rPr>
          <w:highlight w:val="yellow"/>
          <w:u w:val="single"/>
        </w:rPr>
        <w:t>extinctions to</w:t>
      </w:r>
      <w:r w:rsidRPr="00F5527A">
        <w:t xml:space="preserve"> current </w:t>
      </w:r>
      <w:r w:rsidRPr="00F5527A">
        <w:rPr>
          <w:highlight w:val="yellow"/>
          <w:u w:val="single"/>
        </w:rPr>
        <w:t xml:space="preserve">climate change </w:t>
      </w:r>
      <w:r w:rsidRPr="00F5527A">
        <w:rPr>
          <w:rStyle w:val="Emphasis"/>
          <w:highlight w:val="yellow"/>
        </w:rPr>
        <w:t>makes no sense</w:t>
      </w:r>
      <w:r w:rsidRPr="00F5527A">
        <w:rPr>
          <w:u w:val="single"/>
        </w:rPr>
        <w:t>.</w:t>
      </w:r>
      <w:r w:rsidRPr="00F5527A">
        <w:t xml:space="preserve"> </w:t>
      </w:r>
      <w:r w:rsidRPr="00F5527A">
        <w:rPr>
          <w:u w:val="single"/>
        </w:rPr>
        <w:t>Despite recent claims</w:t>
      </w:r>
      <w:r w:rsidRPr="00F5527A">
        <w:t xml:space="preserve"> that the Australian brown rat is the first mammal to have been killed off by human-induced climate change</w:t>
      </w:r>
      <w:r w:rsidRPr="00F5527A">
        <w:rPr>
          <w:highlight w:val="yellow"/>
        </w:rPr>
        <w:t xml:space="preserve">, </w:t>
      </w:r>
      <w:r w:rsidRPr="00F5527A">
        <w:rPr>
          <w:highlight w:val="yellow"/>
          <w:u w:val="single"/>
        </w:rPr>
        <w:t>not a single species has been shown to</w:t>
      </w:r>
      <w:r w:rsidRPr="00F5527A">
        <w:t xml:space="preserve"> even </w:t>
      </w:r>
      <w:r w:rsidRPr="00F5527A">
        <w:rPr>
          <w:highlight w:val="yellow"/>
          <w:u w:val="single"/>
        </w:rPr>
        <w:t>be threatened</w:t>
      </w:r>
      <w:r w:rsidRPr="00F5527A">
        <w:t xml:space="preserve"> or endangered </w:t>
      </w:r>
      <w:r w:rsidRPr="00F5527A">
        <w:rPr>
          <w:highlight w:val="yellow"/>
          <w:u w:val="single"/>
        </w:rPr>
        <w:t>by</w:t>
      </w:r>
      <w:r w:rsidRPr="00F5527A">
        <w:t xml:space="preserve"> so-called man-made </w:t>
      </w:r>
      <w:r w:rsidRPr="00F5527A">
        <w:rPr>
          <w:highlight w:val="yellow"/>
          <w:u w:val="single"/>
        </w:rPr>
        <w:t>global warming</w:t>
      </w:r>
      <w:r w:rsidRPr="00F5527A">
        <w:t xml:space="preserve">. It is estimated there are currently more than 10 million species on Earth—more than at any other time in history. New species are constantly replacing old ones. </w:t>
      </w:r>
      <w:r w:rsidRPr="00F5527A">
        <w:rPr>
          <w:u w:val="single"/>
        </w:rPr>
        <w:t>Although humans have been responsible for the extinction of some species</w:t>
      </w:r>
      <w:r w:rsidRPr="00F5527A">
        <w:t xml:space="preserve"> in recent centuries, </w:t>
      </w:r>
      <w:r w:rsidRPr="00F5527A">
        <w:rPr>
          <w:rStyle w:val="Emphasis"/>
          <w:highlight w:val="yellow"/>
        </w:rPr>
        <w:t>extinctions have always been an integral part of life</w:t>
      </w:r>
      <w:r w:rsidRPr="00F5527A">
        <w:rPr>
          <w:rStyle w:val="Emphasis"/>
        </w:rPr>
        <w:t>.</w:t>
      </w:r>
      <w:r w:rsidRPr="00F5527A">
        <w:t xml:space="preserve"> </w:t>
      </w:r>
      <w:r w:rsidRPr="00F5527A">
        <w:rPr>
          <w:u w:val="single"/>
        </w:rPr>
        <w:t xml:space="preserve">A range of </w:t>
      </w:r>
      <w:r w:rsidRPr="00F5527A">
        <w:rPr>
          <w:highlight w:val="yellow"/>
          <w:u w:val="single"/>
        </w:rPr>
        <w:t>interrelated phenomena contribute to extinctions</w:t>
      </w:r>
      <w:r w:rsidRPr="00F5527A">
        <w:rPr>
          <w:u w:val="single"/>
        </w:rPr>
        <w:t>. They include temperature changes, habitat destruction, competition, invasive diseases, and reproductive failure</w:t>
      </w:r>
      <w:r w:rsidRPr="00F5527A">
        <w:t xml:space="preserve">. Species are more vulnerable when there are major temperature changes over a short period, which is what most experts believe caused the end of the dinosaurs following an asteroid impact. </w:t>
      </w:r>
      <w:r w:rsidRPr="00F5527A">
        <w:rPr>
          <w:u w:val="single"/>
        </w:rPr>
        <w:t>Some scientists are</w:t>
      </w:r>
      <w:r w:rsidRPr="00F5527A">
        <w:t xml:space="preserve"> now </w:t>
      </w:r>
      <w:r w:rsidRPr="00F5527A">
        <w:rPr>
          <w:u w:val="single"/>
        </w:rPr>
        <w:t>predicting major extinctions in Southeast Asia from deforestation</w:t>
      </w:r>
      <w:r w:rsidRPr="00F5527A">
        <w:t xml:space="preserve">. The introduction of the brown snake in Guam during World War II is thought to have eliminated a dozen bird species there. The woolly mammoth and sabre tooth tiger became extinct in North America because their reproductive rate could not keep up with population losses. And there is no question that human activities have contributed to extinctions as our population expanded into animal habitats. </w:t>
      </w:r>
      <w:r w:rsidRPr="00F5527A">
        <w:rPr>
          <w:rStyle w:val="Emphasis"/>
        </w:rPr>
        <w:t xml:space="preserve">However, </w:t>
      </w:r>
      <w:r w:rsidRPr="00F5527A">
        <w:rPr>
          <w:rStyle w:val="Emphasis"/>
          <w:highlight w:val="yellow"/>
        </w:rPr>
        <w:t>none of these extinctions have</w:t>
      </w:r>
      <w:r w:rsidRPr="00F5527A">
        <w:rPr>
          <w:rStyle w:val="Emphasis"/>
        </w:rPr>
        <w:t xml:space="preserve"> had </w:t>
      </w:r>
      <w:r w:rsidRPr="00F5527A">
        <w:rPr>
          <w:rStyle w:val="Emphasis"/>
          <w:highlight w:val="yellow"/>
        </w:rPr>
        <w:t>anything to do with</w:t>
      </w:r>
      <w:r w:rsidRPr="00F5527A">
        <w:rPr>
          <w:rStyle w:val="Emphasis"/>
        </w:rPr>
        <w:t xml:space="preserve"> the </w:t>
      </w:r>
      <w:r w:rsidRPr="00F5527A">
        <w:rPr>
          <w:rStyle w:val="Emphasis"/>
          <w:highlight w:val="yellow"/>
        </w:rPr>
        <w:t>past century’s minor warming</w:t>
      </w:r>
      <w:r w:rsidRPr="00F5527A">
        <w:rPr>
          <w:rStyle w:val="Emphasis"/>
        </w:rPr>
        <w:t>, just over 1 degree Celsius globally since 1880</w:t>
      </w:r>
      <w:r w:rsidRPr="00F5527A">
        <w:t xml:space="preserve">, according to the National Aeronautics and Space Administration. And attributing most of this warming to human activities, as the new UN report does, is equally flawed. Many endangered animals are recovering due to excellent conservation programs. White tail deer, moose, blue whales, and wolves are but a few of these. Tropical forests cover less than 12 percent of all land, yet they contain most plant and animal species. The Arctic covers 10 percent of the planet’s land area but contains only 600 plant species and only 100 species of birds, and only 20 mammals. Obviously, </w:t>
      </w:r>
      <w:r w:rsidRPr="00F5527A">
        <w:rPr>
          <w:u w:val="single"/>
        </w:rPr>
        <w:t>plants and animals thrive in warm climates. It is cooling that should most concern us.</w:t>
      </w:r>
    </w:p>
    <w:p w14:paraId="2FC54D84" w14:textId="571C9E68" w:rsidR="00C53F9E" w:rsidRDefault="00C53F9E" w:rsidP="003261B2"/>
    <w:p w14:paraId="174D0CB3" w14:textId="1CCF244B" w:rsidR="001C083F" w:rsidRPr="00637DBB" w:rsidRDefault="001C083F" w:rsidP="00582F9D">
      <w:pPr>
        <w:pStyle w:val="Heading4"/>
        <w:numPr>
          <w:ilvl w:val="0"/>
          <w:numId w:val="15"/>
        </w:numPr>
        <w:rPr>
          <w:u w:val="single"/>
        </w:rPr>
      </w:pPr>
      <w:r w:rsidRPr="00637DBB">
        <w:t xml:space="preserve">No extinction – it takes 12 degrees </w:t>
      </w:r>
      <w:r w:rsidRPr="00637DBB">
        <w:rPr>
          <w:u w:val="single"/>
        </w:rPr>
        <w:t>without adaptation</w:t>
      </w:r>
    </w:p>
    <w:p w14:paraId="01ECFA09" w14:textId="77777777" w:rsidR="001C083F" w:rsidRPr="00637DBB" w:rsidRDefault="001C083F" w:rsidP="001C083F">
      <w:r w:rsidRPr="00637DBB">
        <w:rPr>
          <w:rStyle w:val="Style13ptBold"/>
        </w:rPr>
        <w:t>Farquhar et al 17</w:t>
      </w:r>
      <w:r w:rsidRPr="00637DB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7B40D7EC" w14:textId="77777777" w:rsidR="001C083F" w:rsidRPr="00637DBB" w:rsidRDefault="001C083F" w:rsidP="001C083F">
      <w:r w:rsidRPr="00637DBB">
        <w:rPr>
          <w:rStyle w:val="StyleUnderline"/>
          <w:highlight w:val="yellow"/>
        </w:rPr>
        <w:t xml:space="preserve">The most likely levels of global warming are </w:t>
      </w:r>
      <w:r w:rsidRPr="00637DBB">
        <w:rPr>
          <w:rStyle w:val="Emphasis"/>
          <w:highlight w:val="yellow"/>
        </w:rPr>
        <w:t>very unlikely to cause human extinction</w:t>
      </w:r>
      <w:r w:rsidRPr="00637DBB">
        <w:t xml:space="preserve">.15 The </w:t>
      </w:r>
      <w:r w:rsidRPr="00637DBB">
        <w:rPr>
          <w:rStyle w:val="StyleUnderline"/>
        </w:rPr>
        <w:t>existential risks of climate change instead stem from tail risk</w:t>
      </w:r>
      <w:r w:rsidRPr="00637DBB">
        <w:t xml:space="preserve"> climate change – </w:t>
      </w:r>
      <w:r w:rsidRPr="00637DBB">
        <w:rPr>
          <w:rStyle w:val="StyleUnderline"/>
        </w:rPr>
        <w:t>the low probability of extreme levels of warming</w:t>
      </w:r>
      <w:r w:rsidRPr="00637DBB">
        <w:t xml:space="preserve"> – and interaction with other sources of risk. It is impossible to say with confidence at what point global warming would become severe enough to pose an existential threat. </w:t>
      </w:r>
      <w:r w:rsidRPr="00637DBB">
        <w:rPr>
          <w:rStyle w:val="StyleUnderline"/>
        </w:rPr>
        <w:t>Research has suggested that warming of</w:t>
      </w:r>
      <w:r w:rsidRPr="00637DBB">
        <w:t xml:space="preserve"> 11-</w:t>
      </w:r>
      <w:r w:rsidRPr="00637DBB">
        <w:rPr>
          <w:rStyle w:val="StyleUnderline"/>
          <w:highlight w:val="yellow"/>
        </w:rPr>
        <w:t>12°</w:t>
      </w:r>
      <w:r w:rsidRPr="00637DBB">
        <w:t xml:space="preserve">C </w:t>
      </w:r>
      <w:r w:rsidRPr="00637DBB">
        <w:rPr>
          <w:rStyle w:val="StyleUnderline"/>
          <w:highlight w:val="yellow"/>
        </w:rPr>
        <w:t>would render most of the planet uninhabitable</w:t>
      </w:r>
      <w:r w:rsidRPr="00637DBB">
        <w:t xml:space="preserve">,16 and would completely devastate agriculture.17 This would pose an extreme threat to human </w:t>
      </w:r>
      <w:proofErr w:type="spellStart"/>
      <w:r w:rsidRPr="00637DBB">
        <w:t>civilisation</w:t>
      </w:r>
      <w:proofErr w:type="spellEnd"/>
      <w:r w:rsidRPr="00637DBB">
        <w:t xml:space="preserve"> as we know it.18 </w:t>
      </w:r>
      <w:r w:rsidRPr="00637DBB">
        <w:rPr>
          <w:rStyle w:val="StyleUnderline"/>
        </w:rPr>
        <w:t>Warming of around 7°C or more could potentially produce conflict and instability</w:t>
      </w:r>
      <w:r w:rsidRPr="00637DBB">
        <w:t xml:space="preserve"> on such a scale that the indirect effects could be an existential risk, </w:t>
      </w:r>
      <w:r w:rsidRPr="00637DBB">
        <w:rPr>
          <w:rStyle w:val="StyleUnderline"/>
        </w:rPr>
        <w:t>although it is extremely uncertain how likely such scenarios are</w:t>
      </w:r>
      <w:r w:rsidRPr="00637DBB">
        <w:t xml:space="preserve">.19 Moreover, </w:t>
      </w:r>
      <w:r w:rsidRPr="00637DBB">
        <w:rPr>
          <w:rStyle w:val="StyleUnderline"/>
        </w:rPr>
        <w:t>the timescales over which such changes might happen could mean that humanity is able to adapt enough to avoid extinction in even very extreme scenarios</w:t>
      </w:r>
      <w:r w:rsidRPr="00637DBB">
        <w:t>.</w:t>
      </w:r>
    </w:p>
    <w:p w14:paraId="01A882D5" w14:textId="54BB8DAB" w:rsidR="001C083F" w:rsidRDefault="001C083F" w:rsidP="001C083F">
      <w:pPr>
        <w:rPr>
          <w:rStyle w:val="StyleUnderline"/>
        </w:rPr>
      </w:pPr>
      <w:r w:rsidRPr="00637DBB">
        <w:t xml:space="preserve">The </w:t>
      </w:r>
      <w:r w:rsidRPr="00637DBB">
        <w:rPr>
          <w:rStyle w:val="StyleUnderline"/>
        </w:rPr>
        <w:t>probability of these levels of warming depends on eventual greenhouse gas concentrations</w:t>
      </w:r>
      <w:r w:rsidRPr="00637DB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637DBB">
        <w:rPr>
          <w:rStyle w:val="StyleUnderline"/>
          <w:highlight w:val="yellow"/>
        </w:rPr>
        <w:t>the probability of eventual warming of 6°C is around 10%</w:t>
      </w:r>
      <w:r w:rsidRPr="00637DBB">
        <w:rPr>
          <w:rStyle w:val="StyleUnderline"/>
        </w:rPr>
        <w:t xml:space="preserve">,23 and of </w:t>
      </w:r>
      <w:r w:rsidRPr="00637DBB">
        <w:rPr>
          <w:rStyle w:val="StyleUnderline"/>
          <w:highlight w:val="yellow"/>
        </w:rPr>
        <w:t>10°C is around 3%</w:t>
      </w:r>
      <w:r w:rsidRPr="00637DBB">
        <w:rPr>
          <w:rStyle w:val="StyleUnderline"/>
        </w:rPr>
        <w:t>.</w:t>
      </w:r>
      <w:r w:rsidRPr="00637DBB">
        <w:t xml:space="preserve">24 These estimates are of course highly uncertain. </w:t>
      </w:r>
      <w:r w:rsidRPr="00637DBB">
        <w:rPr>
          <w:rStyle w:val="StyleUnderline"/>
        </w:rPr>
        <w:t xml:space="preserve">It is likely that the world will </w:t>
      </w:r>
      <w:proofErr w:type="gramStart"/>
      <w:r w:rsidRPr="00637DBB">
        <w:rPr>
          <w:rStyle w:val="StyleUnderline"/>
        </w:rPr>
        <w:t>take action</w:t>
      </w:r>
      <w:proofErr w:type="gramEnd"/>
      <w:r w:rsidRPr="00637DBB">
        <w:rPr>
          <w:rStyle w:val="StyleUnderline"/>
        </w:rPr>
        <w:t xml:space="preserve"> against climate change once it begins to impose large costs on human society, long before there is warming of 10°C</w:t>
      </w:r>
      <w:r w:rsidRPr="00637DBB">
        <w:t xml:space="preserve">. Unfortunately, </w:t>
      </w:r>
      <w:r w:rsidRPr="00637DBB">
        <w:rPr>
          <w:rStyle w:val="StyleUnderline"/>
        </w:rPr>
        <w:t xml:space="preserve">there is significant inertia in the climate system: </w:t>
      </w:r>
      <w:r w:rsidRPr="00637DBB">
        <w:rPr>
          <w:rStyle w:val="StyleUnderline"/>
          <w:highlight w:val="yellow"/>
        </w:rPr>
        <w:t xml:space="preserve">there is a </w:t>
      </w:r>
      <w:proofErr w:type="gramStart"/>
      <w:r w:rsidRPr="00637DBB">
        <w:rPr>
          <w:rStyle w:val="StyleUnderline"/>
          <w:highlight w:val="yellow"/>
        </w:rPr>
        <w:t>25 to 50 year</w:t>
      </w:r>
      <w:proofErr w:type="gramEnd"/>
      <w:r w:rsidRPr="00637DBB">
        <w:rPr>
          <w:rStyle w:val="StyleUnderline"/>
          <w:highlight w:val="yellow"/>
        </w:rPr>
        <w:t xml:space="preserve"> lag between CO2 emissions and eventual warming</w:t>
      </w:r>
      <w:r w:rsidRPr="00637DBB">
        <w:rPr>
          <w:rStyle w:val="StyleUnderline"/>
        </w:rPr>
        <w:t xml:space="preserve">,25 and it is expected that 40% of the peak concentration of CO2 will remain in the atmosphere 1,000 years after the peak is reached.26 Consequently, </w:t>
      </w:r>
      <w:r w:rsidRPr="00637DBB">
        <w:rPr>
          <w:rStyle w:val="StyleUnderline"/>
          <w:highlight w:val="yellow"/>
        </w:rPr>
        <w:t>it is impossible to reduce temperatures quickly by reducing CO2 emissions.</w:t>
      </w:r>
      <w:r w:rsidRPr="00637DBB">
        <w:rPr>
          <w:rStyle w:val="StyleUnderline"/>
        </w:rPr>
        <w:t xml:space="preserve"> If the world does start to face costly warming, the international community will therefore face strong incentives to find other ways to reduce global temperatures.</w:t>
      </w:r>
    </w:p>
    <w:p w14:paraId="3A36C52B" w14:textId="6236D99C" w:rsidR="00582F9D" w:rsidRDefault="00582F9D" w:rsidP="001C083F">
      <w:pPr>
        <w:rPr>
          <w:rStyle w:val="StyleUnderline"/>
        </w:rPr>
      </w:pPr>
    </w:p>
    <w:p w14:paraId="6D473173" w14:textId="3FB4ACE2" w:rsidR="00582F9D" w:rsidRPr="00637DBB" w:rsidRDefault="00582F9D" w:rsidP="00582F9D">
      <w:pPr>
        <w:pStyle w:val="Heading2"/>
        <w:rPr>
          <w:rStyle w:val="StyleUnderline"/>
        </w:rPr>
      </w:pPr>
      <w:r>
        <w:rPr>
          <w:rStyle w:val="StyleUnderline"/>
        </w:rPr>
        <w:t>2</w:t>
      </w:r>
    </w:p>
    <w:p w14:paraId="47ACDE4D" w14:textId="77777777" w:rsidR="00582F9D" w:rsidRPr="00817F3B" w:rsidRDefault="00582F9D" w:rsidP="00582F9D">
      <w:pPr>
        <w:pStyle w:val="Heading4"/>
        <w:rPr>
          <w:rFonts w:cs="Calibri"/>
        </w:rPr>
      </w:pPr>
      <w:r w:rsidRPr="00817F3B">
        <w:rPr>
          <w:rFonts w:cs="Calibri"/>
        </w:rPr>
        <w:t>Biotech industry strong now.</w:t>
      </w:r>
    </w:p>
    <w:p w14:paraId="4DD91C2B" w14:textId="77777777" w:rsidR="00582F9D" w:rsidRPr="00817F3B" w:rsidRDefault="00582F9D" w:rsidP="00582F9D">
      <w:proofErr w:type="spellStart"/>
      <w:r w:rsidRPr="00817F3B">
        <w:rPr>
          <w:rStyle w:val="Style13ptBold"/>
        </w:rPr>
        <w:t>Cancherini</w:t>
      </w:r>
      <w:proofErr w:type="spellEnd"/>
      <w:r w:rsidRPr="00817F3B">
        <w:rPr>
          <w:rStyle w:val="Style13ptBold"/>
        </w:rPr>
        <w:t xml:space="preserve"> et al. 4/30</w:t>
      </w:r>
      <w:r w:rsidRPr="00817F3B">
        <w:t xml:space="preserve"> [(Laura, Engagement Manager @ McKinsey &amp; Company, Joseph Lydon, Associate Partner @ McKinsey &amp; Company, Jorge Santos Da Silva, Senior Partner at McKinsey &amp; Company, and Alexandra </w:t>
      </w:r>
      <w:proofErr w:type="spellStart"/>
      <w:r w:rsidRPr="00817F3B">
        <w:t>Zemp</w:t>
      </w:r>
      <w:proofErr w:type="spellEnd"/>
      <w:r w:rsidRPr="00817F3B">
        <w:t xml:space="preserve">, Partner at McKinsey &amp; Company), “What’s ahead for biotech: Another wave or low tide?“,  McKinsey &amp; Company, 4-30-2021, </w:t>
      </w:r>
      <w:hyperlink r:id="rId15" w:history="1">
        <w:r w:rsidRPr="00817F3B">
          <w:rPr>
            <w:rStyle w:val="Hyperlink"/>
          </w:rPr>
          <w:t>https://www.mckinsey.com/industries/pharmaceuticals-and-medical-products/our-insights/whats-ahead-for-biotech-another-wave-or-low-tide</w:t>
        </w:r>
      </w:hyperlink>
      <w:r w:rsidRPr="00817F3B">
        <w:t xml:space="preserve">] TDI  </w:t>
      </w:r>
    </w:p>
    <w:p w14:paraId="1D1A828D" w14:textId="77777777" w:rsidR="00582F9D" w:rsidRPr="00817F3B" w:rsidRDefault="00582F9D" w:rsidP="00582F9D">
      <w:r w:rsidRPr="00817F3B">
        <w:t xml:space="preserve">As the pandemic spread across the globe in early 2020, biotech leaders were initially pessimistic, reassessing their cash position and financing constraints. When McKinsey and </w:t>
      </w:r>
      <w:proofErr w:type="spellStart"/>
      <w:r w:rsidRPr="00817F3B">
        <w:t>BioCentury</w:t>
      </w:r>
      <w:proofErr w:type="spellEnd"/>
      <w:r w:rsidRPr="00817F3B">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1D0F2867" w14:textId="77777777" w:rsidR="00582F9D" w:rsidRPr="00817F3B" w:rsidRDefault="00582F9D" w:rsidP="00582F9D">
      <w:r w:rsidRPr="00817F3B">
        <w:t xml:space="preserve">Belying this downbeat mood, </w:t>
      </w:r>
      <w:r w:rsidRPr="00817F3B">
        <w:rPr>
          <w:rStyle w:val="StyleUnderline"/>
          <w:highlight w:val="green"/>
        </w:rPr>
        <w:t>biotech has</w:t>
      </w:r>
      <w:r w:rsidRPr="00817F3B">
        <w:rPr>
          <w:rStyle w:val="StyleUnderline"/>
        </w:rPr>
        <w:t xml:space="preserve"> in fact </w:t>
      </w:r>
      <w:r w:rsidRPr="00817F3B">
        <w:rPr>
          <w:rStyle w:val="StyleUnderline"/>
          <w:highlight w:val="green"/>
        </w:rPr>
        <w:t>had one of its best years so far</w:t>
      </w:r>
      <w:r w:rsidRPr="00817F3B">
        <w:rPr>
          <w:rStyle w:val="StyleUnderline"/>
        </w:rPr>
        <w:t>. By</w:t>
      </w:r>
      <w:r w:rsidRPr="00817F3B">
        <w:t xml:space="preserve"> January </w:t>
      </w:r>
      <w:r w:rsidRPr="00817F3B">
        <w:rPr>
          <w:rStyle w:val="StyleUnderline"/>
        </w:rPr>
        <w:t xml:space="preserve">2021, </w:t>
      </w:r>
      <w:r w:rsidRPr="00817F3B">
        <w:rPr>
          <w:rStyle w:val="StyleUnderline"/>
          <w:highlight w:val="green"/>
        </w:rPr>
        <w:t>venture capitalists</w:t>
      </w:r>
      <w:r w:rsidRPr="00817F3B">
        <w:rPr>
          <w:rStyle w:val="StyleUnderline"/>
        </w:rPr>
        <w:t xml:space="preserve"> </w:t>
      </w:r>
      <w:r w:rsidRPr="00817F3B">
        <w:rPr>
          <w:rStyle w:val="StyleUnderline"/>
          <w:highlight w:val="green"/>
        </w:rPr>
        <w:t>had</w:t>
      </w:r>
      <w:r w:rsidRPr="00817F3B">
        <w:rPr>
          <w:rStyle w:val="StyleUnderline"/>
        </w:rPr>
        <w:t xml:space="preserve"> invested some </w:t>
      </w:r>
      <w:r w:rsidRPr="00817F3B">
        <w:rPr>
          <w:rStyle w:val="StyleUnderline"/>
          <w:highlight w:val="green"/>
        </w:rPr>
        <w:t>60 percent more than</w:t>
      </w:r>
      <w:r w:rsidRPr="00817F3B">
        <w:t xml:space="preserve"> they had in January </w:t>
      </w:r>
      <w:r w:rsidRPr="00817F3B">
        <w:rPr>
          <w:rStyle w:val="StyleUnderline"/>
          <w:highlight w:val="green"/>
        </w:rPr>
        <w:t>2020</w:t>
      </w:r>
      <w:r w:rsidRPr="00817F3B">
        <w:t xml:space="preserve">, with more than $3 billion invested worldwide in January 2021 alone.5 </w:t>
      </w:r>
      <w:r w:rsidRPr="00817F3B">
        <w:rPr>
          <w:rStyle w:val="StyleUnderline"/>
        </w:rPr>
        <w:t>IPO activity grew strongly</w:t>
      </w:r>
      <w:r w:rsidRPr="00817F3B">
        <w:rPr>
          <w:rStyle w:val="StyleUnderline"/>
          <w:highlight w:val="green"/>
        </w:rPr>
        <w:t>:</w:t>
      </w:r>
      <w:r w:rsidRPr="00817F3B">
        <w:rPr>
          <w:rStyle w:val="StyleUnderline"/>
        </w:rPr>
        <w:t xml:space="preserve"> there were 19 more closures than in the same period in 2020,</w:t>
      </w:r>
      <w:r w:rsidRPr="00817F3B">
        <w:t xml:space="preserve"> with an average of $150 million per raise, 17 percent more than in 2020. Other deals have also had a bumper start to 2021, with </w:t>
      </w:r>
      <w:r w:rsidRPr="00817F3B">
        <w:rPr>
          <w:rStyle w:val="StyleUnderline"/>
        </w:rPr>
        <w:t>the average deal size reaching more than $500 million, up by more than 66 percent on the 2020 average</w:t>
      </w:r>
      <w:r w:rsidRPr="00817F3B">
        <w:t xml:space="preserve"> (Exhibit 3).6</w:t>
      </w:r>
    </w:p>
    <w:p w14:paraId="698DAE57" w14:textId="77777777" w:rsidR="00582F9D" w:rsidRPr="00817F3B" w:rsidRDefault="00582F9D" w:rsidP="00582F9D">
      <w:r w:rsidRPr="00817F3B">
        <w:t>What about SPACs?</w:t>
      </w:r>
    </w:p>
    <w:p w14:paraId="7B661EE9" w14:textId="77777777" w:rsidR="00582F9D" w:rsidRPr="00817F3B" w:rsidRDefault="00582F9D" w:rsidP="00582F9D">
      <w:r w:rsidRPr="00817F3B">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817F3B">
        <w:t>biotechs</w:t>
      </w:r>
      <w:proofErr w:type="spellEnd"/>
      <w:r w:rsidRPr="00817F3B">
        <w:t xml:space="preserve"> may be part of their story.</w:t>
      </w:r>
    </w:p>
    <w:p w14:paraId="17BCD2A6" w14:textId="77777777" w:rsidR="00582F9D" w:rsidRPr="00817F3B" w:rsidRDefault="00582F9D" w:rsidP="00582F9D">
      <w:r w:rsidRPr="00817F3B">
        <w:t>Fundamentals continue strong</w:t>
      </w:r>
    </w:p>
    <w:p w14:paraId="41E9E37A" w14:textId="77777777" w:rsidR="00582F9D" w:rsidRPr="00817F3B" w:rsidRDefault="00582F9D" w:rsidP="00582F9D">
      <w:pPr>
        <w:rPr>
          <w:rStyle w:val="StyleUnderline"/>
        </w:rPr>
      </w:pPr>
      <w:r w:rsidRPr="00817F3B">
        <w:t xml:space="preserve">When we asked executives and investors why </w:t>
      </w:r>
      <w:r w:rsidRPr="00817F3B">
        <w:rPr>
          <w:rStyle w:val="StyleUnderline"/>
        </w:rPr>
        <w:t xml:space="preserve">the </w:t>
      </w:r>
      <w:r w:rsidRPr="00817F3B">
        <w:rPr>
          <w:rStyle w:val="StyleUnderline"/>
          <w:highlight w:val="green"/>
        </w:rPr>
        <w:t>biotech sector had stayed so resilient</w:t>
      </w:r>
      <w:r w:rsidRPr="00817F3B">
        <w:rPr>
          <w:rStyle w:val="StyleUnderline"/>
        </w:rPr>
        <w:t xml:space="preserve"> </w:t>
      </w:r>
      <w:r w:rsidRPr="00817F3B">
        <w:t xml:space="preserve">during the worst economic crisis in decades, they cited </w:t>
      </w:r>
      <w:r w:rsidRPr="00817F3B">
        <w:rPr>
          <w:rStyle w:val="StyleUnderline"/>
          <w:highlight w:val="green"/>
        </w:rPr>
        <w:t>innovation</w:t>
      </w:r>
      <w:r w:rsidRPr="00817F3B">
        <w:t xml:space="preserve"> as the main reason. The number of assets transitioning to clinical phases is still rising, and </w:t>
      </w:r>
      <w:r w:rsidRPr="00817F3B">
        <w:rPr>
          <w:rStyle w:val="StyleUnderline"/>
          <w:highlight w:val="green"/>
        </w:rPr>
        <w:t>further waves</w:t>
      </w:r>
      <w:r w:rsidRPr="00817F3B">
        <w:rPr>
          <w:rStyle w:val="StyleUnderline"/>
        </w:rPr>
        <w:t xml:space="preserve"> of innovation </w:t>
      </w:r>
      <w:r w:rsidRPr="00817F3B">
        <w:rPr>
          <w:rStyle w:val="StyleUnderline"/>
          <w:highlight w:val="green"/>
        </w:rPr>
        <w:t>are on the horizon</w:t>
      </w:r>
      <w:r w:rsidRPr="00817F3B">
        <w:rPr>
          <w:rStyle w:val="StyleUnderline"/>
        </w:rPr>
        <w:t>, driven by the convergence of biological and technological advances.</w:t>
      </w:r>
    </w:p>
    <w:p w14:paraId="44C88980" w14:textId="77777777" w:rsidR="00582F9D" w:rsidRPr="00817F3B" w:rsidRDefault="00582F9D" w:rsidP="00582F9D">
      <w:pPr>
        <w:rPr>
          <w:rStyle w:val="StyleUnderline"/>
        </w:rPr>
      </w:pPr>
      <w:r w:rsidRPr="00817F3B">
        <w:t xml:space="preserve">In the present day, many </w:t>
      </w:r>
      <w:proofErr w:type="spellStart"/>
      <w:r w:rsidRPr="00817F3B">
        <w:t>biotechs</w:t>
      </w:r>
      <w:proofErr w:type="spellEnd"/>
      <w:r w:rsidRPr="00817F3B">
        <w:t xml:space="preserve">, along with the wider pharmaceutical industry, are taking steps to address the COVID-19 pandemic. Together, </w:t>
      </w:r>
      <w:proofErr w:type="spellStart"/>
      <w:r w:rsidRPr="00817F3B">
        <w:t>biotechs</w:t>
      </w:r>
      <w:proofErr w:type="spellEnd"/>
      <w:r w:rsidRPr="00817F3B">
        <w:t xml:space="preserve"> and pharma companies have </w:t>
      </w:r>
      <w:hyperlink r:id="rId16" w:history="1">
        <w:r w:rsidRPr="00817F3B">
          <w:rPr>
            <w:rStyle w:val="Hyperlink"/>
          </w:rPr>
          <w:t>more than 250 vaccine candidates in their pipelines</w:t>
        </w:r>
      </w:hyperlink>
      <w:r w:rsidRPr="00817F3B">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817F3B">
        <w:rPr>
          <w:rStyle w:val="StyleUnderline"/>
        </w:rPr>
        <w:t>the world has been living through a time of mass education in science research and development.</w:t>
      </w:r>
    </w:p>
    <w:p w14:paraId="5C4FC698" w14:textId="77777777" w:rsidR="00582F9D" w:rsidRPr="00817F3B" w:rsidRDefault="00582F9D" w:rsidP="00582F9D">
      <w:r w:rsidRPr="00817F3B">
        <w:rPr>
          <w:rStyle w:val="StyleUnderline"/>
          <w:highlight w:val="green"/>
        </w:rPr>
        <w:t>Biotech</w:t>
      </w:r>
      <w:r w:rsidRPr="00817F3B">
        <w:rPr>
          <w:rStyle w:val="StyleUnderline"/>
        </w:rPr>
        <w:t xml:space="preserve"> has also </w:t>
      </w:r>
      <w:r w:rsidRPr="00817F3B">
        <w:rPr>
          <w:rStyle w:val="StyleUnderline"/>
          <w:highlight w:val="green"/>
        </w:rPr>
        <w:t>benefited from</w:t>
      </w:r>
      <w:r w:rsidRPr="00817F3B">
        <w:rPr>
          <w:rStyle w:val="StyleUnderline"/>
        </w:rPr>
        <w:t xml:space="preserve"> its </w:t>
      </w:r>
      <w:r w:rsidRPr="00817F3B">
        <w:rPr>
          <w:rStyle w:val="StyleUnderline"/>
          <w:highlight w:val="green"/>
        </w:rPr>
        <w:t>innate financial resilience</w:t>
      </w:r>
      <w:r w:rsidRPr="00817F3B">
        <w:rPr>
          <w:rStyle w:val="StyleUnderline"/>
        </w:rPr>
        <w:t xml:space="preserve">. </w:t>
      </w:r>
      <w:r w:rsidRPr="00817F3B">
        <w:rPr>
          <w:rStyle w:val="StyleUnderline"/>
          <w:highlight w:val="green"/>
        </w:rPr>
        <w:t>Healthcare</w:t>
      </w:r>
      <w:r w:rsidRPr="00817F3B">
        <w:t xml:space="preserve"> </w:t>
      </w:r>
      <w:proofErr w:type="gramStart"/>
      <w:r w:rsidRPr="00817F3B">
        <w:t xml:space="preserve">as a whole </w:t>
      </w:r>
      <w:r w:rsidRPr="00817F3B">
        <w:rPr>
          <w:rStyle w:val="StyleUnderline"/>
        </w:rPr>
        <w:t>is</w:t>
      </w:r>
      <w:proofErr w:type="gramEnd"/>
      <w:r w:rsidRPr="00817F3B">
        <w:rPr>
          <w:rStyle w:val="StyleUnderline"/>
        </w:rPr>
        <w:t xml:space="preserve"> </w:t>
      </w:r>
      <w:r w:rsidRPr="00817F3B">
        <w:rPr>
          <w:rStyle w:val="StyleUnderline"/>
          <w:highlight w:val="green"/>
        </w:rPr>
        <w:t>less dependent on econ</w:t>
      </w:r>
      <w:r w:rsidRPr="00817F3B">
        <w:rPr>
          <w:rStyle w:val="StyleUnderline"/>
        </w:rPr>
        <w:t xml:space="preserve">omic </w:t>
      </w:r>
      <w:r w:rsidRPr="00817F3B">
        <w:rPr>
          <w:rStyle w:val="StyleUnderline"/>
          <w:highlight w:val="green"/>
        </w:rPr>
        <w:t>cycles</w:t>
      </w:r>
      <w:r w:rsidRPr="00817F3B">
        <w:t xml:space="preserve"> than most other industries. Biotech is an innovator, actively identifying and addressing patients’ unmet needs. In addition</w:t>
      </w:r>
      <w:r w:rsidRPr="00817F3B">
        <w:rPr>
          <w:rStyle w:val="StyleUnderline"/>
        </w:rPr>
        <w:t xml:space="preserve">, </w:t>
      </w:r>
      <w:proofErr w:type="spellStart"/>
      <w:r w:rsidRPr="00817F3B">
        <w:rPr>
          <w:rStyle w:val="StyleUnderline"/>
        </w:rPr>
        <w:t>biotechs</w:t>
      </w:r>
      <w:proofErr w:type="spellEnd"/>
      <w:r w:rsidRPr="00817F3B">
        <w:rPr>
          <w:rStyle w:val="StyleUnderline"/>
        </w:rPr>
        <w:t>’ top-line revenues have been less affected by lockdowns</w:t>
      </w:r>
      <w:r w:rsidRPr="00817F3B">
        <w:t xml:space="preserve"> than is the case in most other industries.</w:t>
      </w:r>
    </w:p>
    <w:p w14:paraId="7B829FEA" w14:textId="77777777" w:rsidR="00582F9D" w:rsidRPr="00817F3B" w:rsidRDefault="00582F9D" w:rsidP="00582F9D">
      <w:r w:rsidRPr="00817F3B">
        <w:t xml:space="preserve">Another factor acting in the sector’s favor is that </w:t>
      </w:r>
      <w:r w:rsidRPr="00817F3B">
        <w:rPr>
          <w:rStyle w:val="StyleUnderline"/>
          <w:highlight w:val="green"/>
        </w:rPr>
        <w:t>larger</w:t>
      </w:r>
      <w:r w:rsidRPr="00817F3B">
        <w:rPr>
          <w:rStyle w:val="StyleUnderline"/>
        </w:rPr>
        <w:t xml:space="preserve"> pharmaceutical </w:t>
      </w:r>
      <w:r w:rsidRPr="00817F3B">
        <w:rPr>
          <w:rStyle w:val="StyleUnderline"/>
          <w:highlight w:val="green"/>
        </w:rPr>
        <w:t>companies</w:t>
      </w:r>
      <w:r w:rsidRPr="00817F3B">
        <w:rPr>
          <w:rStyle w:val="StyleUnderline"/>
        </w:rPr>
        <w:t xml:space="preserve"> still </w:t>
      </w:r>
      <w:r w:rsidRPr="00817F3B">
        <w:rPr>
          <w:rStyle w:val="StyleUnderline"/>
          <w:highlight w:val="green"/>
        </w:rPr>
        <w:t xml:space="preserve">rely on </w:t>
      </w:r>
      <w:proofErr w:type="spellStart"/>
      <w:r w:rsidRPr="00817F3B">
        <w:rPr>
          <w:rStyle w:val="StyleUnderline"/>
          <w:highlight w:val="green"/>
        </w:rPr>
        <w:t>biotechs</w:t>
      </w:r>
      <w:proofErr w:type="spellEnd"/>
      <w:r w:rsidRPr="00817F3B">
        <w:rPr>
          <w:rStyle w:val="StyleUnderline"/>
        </w:rPr>
        <w:t xml:space="preserve"> as a source of </w:t>
      </w:r>
      <w:r w:rsidRPr="00817F3B">
        <w:rPr>
          <w:rStyle w:val="StyleUnderline"/>
          <w:highlight w:val="green"/>
        </w:rPr>
        <w:t>innovation</w:t>
      </w:r>
      <w:r w:rsidRPr="00817F3B">
        <w:rPr>
          <w:rStyle w:val="StyleUnderline"/>
        </w:rPr>
        <w:t>.</w:t>
      </w:r>
      <w:r w:rsidRPr="00817F3B">
        <w:t xml:space="preserve"> With </w:t>
      </w:r>
      <w:r w:rsidRPr="00817F3B">
        <w:rPr>
          <w:rStyle w:val="StyleUnderline"/>
        </w:rPr>
        <w:t xml:space="preserve">the </w:t>
      </w:r>
      <w:hyperlink r:id="rId17" w:history="1">
        <w:r w:rsidRPr="00817F3B">
          <w:rPr>
            <w:rStyle w:val="StyleUnderline"/>
          </w:rPr>
          <w:t>top dozen pharma companies</w:t>
        </w:r>
      </w:hyperlink>
      <w:r w:rsidRPr="00817F3B">
        <w:rPr>
          <w:rStyle w:val="StyleUnderline"/>
        </w:rPr>
        <w:t xml:space="preserve"> having more than $170 billion in excess reserves</w:t>
      </w:r>
      <w:r w:rsidRPr="00817F3B">
        <w:t xml:space="preserve"> that could be available </w:t>
      </w:r>
      <w:r w:rsidRPr="00817F3B">
        <w:rPr>
          <w:rStyle w:val="StyleUnderline"/>
        </w:rPr>
        <w:t>for spending on M&amp;A,</w:t>
      </w:r>
      <w:r w:rsidRPr="00817F3B">
        <w:t xml:space="preserve"> the prospects for further financing and deal making look promising.</w:t>
      </w:r>
    </w:p>
    <w:p w14:paraId="5D3DC705" w14:textId="77777777" w:rsidR="00582F9D" w:rsidRPr="00817F3B" w:rsidRDefault="00582F9D" w:rsidP="00582F9D">
      <w:r w:rsidRPr="00817F3B">
        <w:t xml:space="preserve">For these and other reasons, </w:t>
      </w:r>
      <w:r w:rsidRPr="00817F3B">
        <w:rPr>
          <w:rStyle w:val="StyleUnderline"/>
        </w:rPr>
        <w:t xml:space="preserve">many </w:t>
      </w:r>
      <w:r w:rsidRPr="00817F3B">
        <w:rPr>
          <w:rStyle w:val="StyleUnderline"/>
          <w:highlight w:val="green"/>
        </w:rPr>
        <w:t xml:space="preserve">investors regard biotech as </w:t>
      </w:r>
      <w:proofErr w:type="gramStart"/>
      <w:r w:rsidRPr="00817F3B">
        <w:rPr>
          <w:rStyle w:val="StyleUnderline"/>
          <w:highlight w:val="green"/>
        </w:rPr>
        <w:t>a safe haven</w:t>
      </w:r>
      <w:proofErr w:type="gramEnd"/>
      <w:r w:rsidRPr="00817F3B">
        <w:rPr>
          <w:rStyle w:val="StyleUnderline"/>
        </w:rPr>
        <w:t xml:space="preserve">. </w:t>
      </w:r>
      <w:r w:rsidRPr="00817F3B">
        <w:t>One interviewee felt it had benefited from a halo effect during the pandemic.</w:t>
      </w:r>
    </w:p>
    <w:p w14:paraId="26090421" w14:textId="77777777" w:rsidR="00582F9D" w:rsidRPr="00817F3B" w:rsidRDefault="00582F9D" w:rsidP="00582F9D">
      <w:r w:rsidRPr="00817F3B">
        <w:t>More innovation on the horizon</w:t>
      </w:r>
    </w:p>
    <w:p w14:paraId="42F01C63" w14:textId="77777777" w:rsidR="00582F9D" w:rsidRPr="00817F3B" w:rsidRDefault="00582F9D" w:rsidP="00582F9D">
      <w:r w:rsidRPr="00817F3B">
        <w:t xml:space="preserve">The investors and executives we interviewed agreed that </w:t>
      </w:r>
      <w:r w:rsidRPr="00817F3B">
        <w:rPr>
          <w:rStyle w:val="StyleUnderline"/>
        </w:rPr>
        <w:t>biotech innovation c</w:t>
      </w:r>
      <w:r w:rsidRPr="00817F3B">
        <w:rPr>
          <w:rStyle w:val="StyleUnderline"/>
          <w:highlight w:val="green"/>
        </w:rPr>
        <w:t>ontinues to increase in quality and quantit</w:t>
      </w:r>
      <w:r w:rsidRPr="00817F3B">
        <w:rPr>
          <w:rStyle w:val="StyleUnderline"/>
        </w:rPr>
        <w:t>y despite the macroeconomic environment</w:t>
      </w:r>
      <w:r w:rsidRPr="00817F3B">
        <w:t xml:space="preserve">. Evidence can be seen in the accelerating pace of assets transitioning across the development lifecycle. When we tracked the number of assets transitioning to Phase I, Phase II, and Phase III clinical trials, we found that Phase I and Phase II </w:t>
      </w:r>
      <w:r w:rsidRPr="00817F3B">
        <w:rPr>
          <w:rStyle w:val="StyleUnderline"/>
        </w:rPr>
        <w:t xml:space="preserve">assets have transitioned 50 percent faster since 2018 </w:t>
      </w:r>
      <w:r w:rsidRPr="00817F3B">
        <w:t xml:space="preserve">than between 2013 and 2018, whereas Phase III assets have maintained much the same pace. There could be many reasons for this, but it is worth noting that </w:t>
      </w:r>
      <w:proofErr w:type="spellStart"/>
      <w:r w:rsidRPr="00817F3B">
        <w:t>biotechs</w:t>
      </w:r>
      <w:proofErr w:type="spellEnd"/>
      <w:r w:rsidRPr="00817F3B">
        <w:t xml:space="preserve"> with Phase I and Phase II assets as their lead assets have accounted for more than half of biotech IPOs. Having an early IPO gives a biotech earlier access to capital and leaves it with more scope to concentrate on science.</w:t>
      </w:r>
    </w:p>
    <w:p w14:paraId="107DD6DD" w14:textId="77777777" w:rsidR="00582F9D" w:rsidRPr="00817F3B" w:rsidRDefault="00582F9D" w:rsidP="00582F9D">
      <w:r w:rsidRPr="00817F3B">
        <w:t xml:space="preserve">Looking forward, the combination of advances in biological science and accelerating developments in technology and artificial intelligence has the potential to take innovation to a new level. A </w:t>
      </w:r>
      <w:hyperlink r:id="rId18" w:history="1">
        <w:r w:rsidRPr="00817F3B">
          <w:rPr>
            <w:rStyle w:val="Hyperlink"/>
          </w:rPr>
          <w:t>recent report</w:t>
        </w:r>
      </w:hyperlink>
      <w:r w:rsidRPr="00817F3B">
        <w:t xml:space="preserve"> from the McKinsey Global Institute analyzed the profound economic and social impact of biological innovation and found that biomolecules, biosystems, </w:t>
      </w:r>
      <w:proofErr w:type="spellStart"/>
      <w:r w:rsidRPr="00817F3B">
        <w:t>biomachines</w:t>
      </w:r>
      <w:proofErr w:type="spellEnd"/>
      <w:r w:rsidRPr="00817F3B">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46A8880B" w14:textId="77777777" w:rsidR="00582F9D" w:rsidRPr="00817F3B" w:rsidRDefault="00582F9D" w:rsidP="00582F9D">
      <w:pPr>
        <w:pStyle w:val="Heading4"/>
        <w:rPr>
          <w:rFonts w:cs="Calibri"/>
        </w:rPr>
      </w:pPr>
      <w:r w:rsidRPr="00817F3B">
        <w:rPr>
          <w:rFonts w:cs="Calibri"/>
        </w:rPr>
        <w:t>IPR key to innovation.</w:t>
      </w:r>
    </w:p>
    <w:p w14:paraId="4A77EAD5" w14:textId="77777777" w:rsidR="00582F9D" w:rsidRPr="00817F3B" w:rsidRDefault="00582F9D" w:rsidP="00582F9D">
      <w:r w:rsidRPr="00817F3B">
        <w:rPr>
          <w:rStyle w:val="Style13ptBold"/>
        </w:rPr>
        <w:t>Bacchus 20</w:t>
      </w:r>
      <w:r w:rsidRPr="00817F3B">
        <w:t xml:space="preserve"> [(James, member of the Herbert A. </w:t>
      </w:r>
      <w:proofErr w:type="spellStart"/>
      <w:r w:rsidRPr="00817F3B">
        <w:t>Stiefel</w:t>
      </w:r>
      <w:proofErr w:type="spellEnd"/>
      <w:r w:rsidRPr="00817F3B">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7578C93D" w14:textId="77777777" w:rsidR="00582F9D" w:rsidRPr="00817F3B" w:rsidRDefault="00582F9D" w:rsidP="00582F9D">
      <w:r w:rsidRPr="00817F3B">
        <w:t>At the heart of this emerging trade debate is</w:t>
      </w:r>
      <w:r w:rsidRPr="00817F3B">
        <w:rPr>
          <w:rStyle w:val="StyleUnderline"/>
        </w:rPr>
        <w:t xml:space="preserve"> a belief </w:t>
      </w:r>
      <w:r w:rsidRPr="00817F3B">
        <w:t>by many people worldwide</w:t>
      </w:r>
      <w:r w:rsidRPr="00817F3B">
        <w:rPr>
          <w:rStyle w:val="StyleUnderline"/>
        </w:rPr>
        <w:t xml:space="preserve"> that all medicines should be “global public goods.” </w:t>
      </w:r>
      <w:r w:rsidRPr="00817F3B">
        <w:rPr>
          <w:rStyle w:val="StyleUnderline"/>
          <w:highlight w:val="green"/>
        </w:rPr>
        <w:t>There is little room</w:t>
      </w:r>
      <w:r w:rsidRPr="00817F3B">
        <w:t xml:space="preserve"> in such a belief </w:t>
      </w:r>
      <w:r w:rsidRPr="00817F3B">
        <w:rPr>
          <w:rStyle w:val="StyleUnderline"/>
          <w:highlight w:val="green"/>
        </w:rPr>
        <w:t>for</w:t>
      </w:r>
      <w:r w:rsidRPr="00817F3B">
        <w:rPr>
          <w:rStyle w:val="StyleUnderline"/>
        </w:rPr>
        <w:t xml:space="preserve"> consideration of any rights to IP.</w:t>
      </w:r>
      <w:r w:rsidRPr="00817F3B">
        <w:t xml:space="preserve"> As one group of United Nations human rights experts expressed: “There is no room for … profitability in decision</w:t>
      </w:r>
      <w:r w:rsidRPr="00817F3B">
        <w:rPr>
          <w:rFonts w:ascii="Cambria Math" w:hAnsi="Cambria Math" w:cs="Cambria Math"/>
        </w:rPr>
        <w:t>‐</w:t>
      </w:r>
      <w:r w:rsidRPr="00817F3B">
        <w:rPr>
          <w:rFonts w:ascii="Times New Roman" w:hAnsi="Times New Roman" w:cs="Times New Roman"/>
        </w:rPr>
        <w:t>​</w:t>
      </w:r>
      <w:r w:rsidRPr="00817F3B">
        <w:t>making about access to vaccines, essential tests and treatments, and all other medical goods, services and supplies that are at the heart of the right to the highest attainable standard of health for all.”</w:t>
      </w:r>
      <w:hyperlink r:id="rId19" w:anchor="_ednref16" w:history="1">
        <w:r w:rsidRPr="00817F3B">
          <w:rPr>
            <w:rStyle w:val="Hyperlink"/>
          </w:rPr>
          <w:t>16</w:t>
        </w:r>
      </w:hyperlink>
    </w:p>
    <w:p w14:paraId="35CD1D86" w14:textId="77777777" w:rsidR="00582F9D" w:rsidRPr="00817F3B" w:rsidRDefault="00582F9D" w:rsidP="00582F9D">
      <w:pPr>
        <w:rPr>
          <w:rStyle w:val="StyleUnderline"/>
        </w:rPr>
      </w:pPr>
      <w:r w:rsidRPr="00817F3B">
        <w:t xml:space="preserve">This view is myopic. </w:t>
      </w:r>
      <w:r w:rsidRPr="00817F3B">
        <w:rPr>
          <w:rStyle w:val="StyleUnderline"/>
        </w:rPr>
        <w:t>Subordinating IP rights temporarily to pressing public needs</w:t>
      </w:r>
      <w:r w:rsidRPr="00817F3B">
        <w:t xml:space="preserve"> during a pandemic or other global health emergency </w:t>
      </w:r>
      <w:r w:rsidRPr="00817F3B">
        <w:rPr>
          <w:rStyle w:val="StyleUnderline"/>
        </w:rPr>
        <w:t xml:space="preserve">is one thing. </w:t>
      </w:r>
      <w:r w:rsidRPr="00817F3B">
        <w:rPr>
          <w:rStyle w:val="StyleUnderline"/>
          <w:highlight w:val="green"/>
        </w:rPr>
        <w:t xml:space="preserve">Eliminating </w:t>
      </w:r>
      <w:r w:rsidRPr="00817F3B">
        <w:rPr>
          <w:rStyle w:val="StyleUnderline"/>
        </w:rPr>
        <w:t>any consideration of “</w:t>
      </w:r>
      <w:r w:rsidRPr="00817F3B">
        <w:rPr>
          <w:rStyle w:val="StyleUnderline"/>
          <w:highlight w:val="green"/>
        </w:rPr>
        <w:t xml:space="preserve">profitability” in </w:t>
      </w:r>
      <w:r w:rsidRPr="00817F3B">
        <w:rPr>
          <w:rStyle w:val="StyleUnderline"/>
        </w:rPr>
        <w:t>all</w:t>
      </w:r>
      <w:r w:rsidRPr="00817F3B">
        <w:t xml:space="preserve"> policymaking relating to “access to </w:t>
      </w:r>
      <w:r w:rsidRPr="00817F3B">
        <w:rPr>
          <w:rStyle w:val="StyleUnderline"/>
          <w:highlight w:val="green"/>
        </w:rPr>
        <w:t>vaccines</w:t>
      </w:r>
      <w:r w:rsidRPr="00817F3B">
        <w:rPr>
          <w:rStyle w:val="StyleUnderline"/>
        </w:rPr>
        <w:t>, essential tests and treatments</w:t>
      </w:r>
      <w:r w:rsidRPr="00817F3B">
        <w:t xml:space="preserve">, and all other medical goods, services and supplies” </w:t>
      </w:r>
      <w:r w:rsidRPr="00817F3B">
        <w:rPr>
          <w:rStyle w:val="StyleUnderline"/>
        </w:rPr>
        <w:t>is quite another</w:t>
      </w:r>
      <w:r w:rsidRPr="00817F3B">
        <w:t>.</w:t>
      </w:r>
      <w:hyperlink r:id="rId20" w:anchor="_ednref17" w:history="1">
        <w:r w:rsidRPr="00817F3B">
          <w:rPr>
            <w:rStyle w:val="Hyperlink"/>
          </w:rPr>
          <w:t>17</w:t>
        </w:r>
      </w:hyperlink>
      <w:r w:rsidRPr="00817F3B">
        <w:t xml:space="preserve"> To be sure, there is a superficial moral appeal in such a view. But </w:t>
      </w:r>
      <w:r w:rsidRPr="00817F3B">
        <w:rPr>
          <w:rStyle w:val="StyleUnderline"/>
        </w:rPr>
        <w:t>does this moral appeal hold up if such a “human rights” approach does not result in meeting those urgent public needs?</w:t>
      </w:r>
    </w:p>
    <w:p w14:paraId="18F27AF8" w14:textId="77777777" w:rsidR="00582F9D" w:rsidRPr="00817F3B" w:rsidRDefault="00582F9D" w:rsidP="00582F9D">
      <w:pPr>
        <w:rPr>
          <w:rStyle w:val="Emphasis"/>
        </w:rPr>
      </w:pPr>
      <w:r w:rsidRPr="00817F3B">
        <w:rPr>
          <w:rStyle w:val="StyleUnderline"/>
        </w:rPr>
        <w:t>With the belief that medicines should be “public goods,” there is</w:t>
      </w:r>
      <w:r w:rsidRPr="00817F3B">
        <w:t xml:space="preserve"> literally </w:t>
      </w:r>
      <w:r w:rsidRPr="00817F3B">
        <w:rPr>
          <w:rStyle w:val="StyleUnderline"/>
        </w:rPr>
        <w:t>no support in some quarters for the application of the WTO TRIPS Agreement to IP rights in medicines</w:t>
      </w:r>
      <w:r w:rsidRPr="00817F3B">
        <w:t xml:space="preserve">. Any </w:t>
      </w:r>
      <w:r w:rsidRPr="00817F3B">
        <w:rPr>
          <w:rStyle w:val="StyleUnderline"/>
        </w:rPr>
        <w:t>protection of</w:t>
      </w:r>
      <w:r w:rsidRPr="00817F3B">
        <w:t xml:space="preserve"> the </w:t>
      </w:r>
      <w:r w:rsidRPr="00817F3B">
        <w:rPr>
          <w:rStyle w:val="StyleUnderline"/>
        </w:rPr>
        <w:t>IP rights</w:t>
      </w:r>
      <w:r w:rsidRPr="00817F3B">
        <w:t xml:space="preserve"> in such goods </w:t>
      </w:r>
      <w:r w:rsidRPr="00817F3B">
        <w:rPr>
          <w:rStyle w:val="StyleUnderline"/>
        </w:rPr>
        <w:t>is viewed as a violation of human rights</w:t>
      </w:r>
      <w:r w:rsidRPr="00817F3B">
        <w:t xml:space="preserve"> and of the overall public interest. This view, though, does not reflect the practical reality of a world in </w:t>
      </w:r>
      <w:r w:rsidRPr="00817F3B">
        <w:rPr>
          <w:highlight w:val="green"/>
        </w:rPr>
        <w:t xml:space="preserve">which </w:t>
      </w:r>
      <w:r w:rsidRPr="00817F3B">
        <w:rPr>
          <w:rStyle w:val="Emphasis"/>
          <w:highlight w:val="green"/>
        </w:rPr>
        <w:t>many medicines would</w:t>
      </w:r>
      <w:r w:rsidRPr="00817F3B">
        <w:rPr>
          <w:rStyle w:val="Emphasis"/>
        </w:rPr>
        <w:t xml:space="preserve"> simply </w:t>
      </w:r>
      <w:r w:rsidRPr="00817F3B">
        <w:rPr>
          <w:rStyle w:val="Emphasis"/>
          <w:highlight w:val="green"/>
        </w:rPr>
        <w:t>not exist if</w:t>
      </w:r>
      <w:r w:rsidRPr="00817F3B">
        <w:rPr>
          <w:rStyle w:val="Emphasis"/>
        </w:rPr>
        <w:t xml:space="preserve"> it were </w:t>
      </w:r>
      <w:r w:rsidRPr="00817F3B">
        <w:rPr>
          <w:rStyle w:val="Emphasis"/>
          <w:highlight w:val="green"/>
        </w:rPr>
        <w:t>not for</w:t>
      </w:r>
      <w:r w:rsidRPr="00817F3B">
        <w:rPr>
          <w:rStyle w:val="Emphasis"/>
        </w:rPr>
        <w:t xml:space="preserve"> the existence of </w:t>
      </w:r>
      <w:r w:rsidRPr="00817F3B">
        <w:rPr>
          <w:rStyle w:val="Emphasis"/>
          <w:highlight w:val="green"/>
        </w:rPr>
        <w:t xml:space="preserve">IP </w:t>
      </w:r>
      <w:r w:rsidRPr="00817F3B">
        <w:rPr>
          <w:rStyle w:val="Emphasis"/>
        </w:rPr>
        <w:t xml:space="preserve">rights and the </w:t>
      </w:r>
      <w:r w:rsidRPr="00817F3B">
        <w:rPr>
          <w:rStyle w:val="Emphasis"/>
          <w:highlight w:val="green"/>
        </w:rPr>
        <w:t>protections</w:t>
      </w:r>
      <w:r w:rsidRPr="00817F3B">
        <w:rPr>
          <w:rStyle w:val="Emphasis"/>
        </w:rPr>
        <w:t xml:space="preserve"> they are afforded.</w:t>
      </w:r>
    </w:p>
    <w:p w14:paraId="2964350A" w14:textId="77777777" w:rsidR="00582F9D" w:rsidRPr="00817F3B" w:rsidRDefault="00582F9D" w:rsidP="00582F9D">
      <w:r w:rsidRPr="00817F3B">
        <w:t>Technically, IP rights are exceptions to free trade. A long</w:t>
      </w:r>
      <w:r w:rsidRPr="00817F3B">
        <w:rPr>
          <w:rFonts w:ascii="Cambria Math" w:hAnsi="Cambria Math" w:cs="Cambria Math"/>
        </w:rPr>
        <w:t>‐</w:t>
      </w:r>
      <w:r w:rsidRPr="00817F3B">
        <w:rPr>
          <w:rFonts w:ascii="Times New Roman" w:hAnsi="Times New Roman" w:cs="Times New Roman"/>
        </w:rPr>
        <w:t>​</w:t>
      </w:r>
      <w:r w:rsidRPr="00817F3B">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04539C46" w14:textId="77777777" w:rsidR="00582F9D" w:rsidRPr="00817F3B" w:rsidRDefault="00582F9D" w:rsidP="00582F9D">
      <w:r w:rsidRPr="00817F3B">
        <w:t xml:space="preserve">The primary justification for granting and protecting </w:t>
      </w:r>
      <w:r w:rsidRPr="00817F3B">
        <w:rPr>
          <w:rStyle w:val="StyleUnderline"/>
        </w:rPr>
        <w:t>IP rights</w:t>
      </w:r>
      <w:r w:rsidRPr="00817F3B">
        <w:t xml:space="preserve"> is that they </w:t>
      </w:r>
      <w:r w:rsidRPr="00817F3B">
        <w:rPr>
          <w:rStyle w:val="StyleUnderline"/>
        </w:rPr>
        <w:t xml:space="preserve">are </w:t>
      </w:r>
      <w:r w:rsidRPr="00817F3B">
        <w:rPr>
          <w:rStyle w:val="StyleUnderline"/>
          <w:highlight w:val="green"/>
        </w:rPr>
        <w:t>incentives for innovation</w:t>
      </w:r>
      <w:r w:rsidRPr="00817F3B">
        <w:t xml:space="preserve">, which is </w:t>
      </w:r>
      <w:r w:rsidRPr="00817F3B">
        <w:rPr>
          <w:rStyle w:val="StyleUnderline"/>
          <w:highlight w:val="green"/>
        </w:rPr>
        <w:t>the main source for long</w:t>
      </w:r>
      <w:r w:rsidRPr="00817F3B">
        <w:rPr>
          <w:rStyle w:val="StyleUnderline"/>
          <w:rFonts w:ascii="Cambria Math" w:hAnsi="Cambria Math" w:cs="Cambria Math"/>
          <w:highlight w:val="green"/>
        </w:rPr>
        <w:t>‐</w:t>
      </w:r>
      <w:r w:rsidRPr="00817F3B">
        <w:rPr>
          <w:rStyle w:val="StyleUnderline"/>
          <w:rFonts w:ascii="Times New Roman" w:hAnsi="Times New Roman" w:cs="Times New Roman"/>
          <w:highlight w:val="green"/>
        </w:rPr>
        <w:t>​</w:t>
      </w:r>
      <w:r w:rsidRPr="00817F3B">
        <w:rPr>
          <w:rStyle w:val="StyleUnderline"/>
          <w:highlight w:val="green"/>
        </w:rPr>
        <w:t>term economic growth</w:t>
      </w:r>
      <w:r w:rsidRPr="00817F3B">
        <w:rPr>
          <w:rStyle w:val="StyleUnderline"/>
        </w:rPr>
        <w:t xml:space="preserve"> and enhancements in the quality of human life. IP rights spark innovation by “</w:t>
      </w:r>
      <w:r w:rsidRPr="00817F3B">
        <w:rPr>
          <w:rStyle w:val="StyleUnderline"/>
          <w:highlight w:val="green"/>
        </w:rPr>
        <w:t>enabling innovators to capture</w:t>
      </w:r>
      <w:r w:rsidRPr="00817F3B">
        <w:rPr>
          <w:rStyle w:val="StyleUnderline"/>
        </w:rPr>
        <w:t xml:space="preserve"> enough of the </w:t>
      </w:r>
      <w:r w:rsidRPr="00817F3B">
        <w:rPr>
          <w:rStyle w:val="StyleUnderline"/>
          <w:highlight w:val="green"/>
        </w:rPr>
        <w:t>benefits</w:t>
      </w:r>
      <w:r w:rsidRPr="00817F3B">
        <w:rPr>
          <w:rStyle w:val="StyleUnderline"/>
        </w:rPr>
        <w:t xml:space="preserve"> of their own innovative activity </w:t>
      </w:r>
      <w:r w:rsidRPr="00817F3B">
        <w:rPr>
          <w:rStyle w:val="StyleUnderline"/>
          <w:highlight w:val="green"/>
        </w:rPr>
        <w:t>to justify taking considerable risks.</w:t>
      </w:r>
      <w:r w:rsidRPr="00817F3B">
        <w:rPr>
          <w:rStyle w:val="StyleUnderline"/>
        </w:rPr>
        <w:t>”</w:t>
      </w:r>
      <w:hyperlink r:id="rId21" w:anchor="_ednref18" w:history="1">
        <w:r w:rsidRPr="00817F3B">
          <w:rPr>
            <w:rStyle w:val="Hyperlink"/>
          </w:rPr>
          <w:t>18</w:t>
        </w:r>
      </w:hyperlink>
      <w:r w:rsidRPr="00817F3B">
        <w:t> The knowledge from innovations inspired by IP rights spills over to inspire other innovations. The protection of IP rights promotes the diffusion, domestically and internationally, of innovative technologies and new know</w:t>
      </w:r>
      <w:r w:rsidRPr="00817F3B">
        <w:rPr>
          <w:rFonts w:ascii="Cambria Math" w:hAnsi="Cambria Math" w:cs="Cambria Math"/>
        </w:rPr>
        <w:t>‐</w:t>
      </w:r>
      <w:r w:rsidRPr="00817F3B">
        <w:rPr>
          <w:rFonts w:ascii="Times New Roman" w:hAnsi="Times New Roman" w:cs="Times New Roman"/>
        </w:rPr>
        <w:t>​</w:t>
      </w:r>
      <w:r w:rsidRPr="00817F3B">
        <w:t xml:space="preserve">how. Historically, </w:t>
      </w:r>
      <w:r w:rsidRPr="00817F3B">
        <w:rPr>
          <w:rStyle w:val="StyleUnderline"/>
        </w:rPr>
        <w:t>the principal factors of production have been land, labor, and capital. In the new pandemic world, perhaps an even more vital factor is the creation of knowledge, which adds enormously to “the wealth of nations.”</w:t>
      </w:r>
      <w:r w:rsidRPr="00817F3B">
        <w:t xml:space="preserve"> Digital and other economic growth in the 21st century is increasingly ideas</w:t>
      </w:r>
      <w:r w:rsidRPr="00817F3B">
        <w:rPr>
          <w:rFonts w:ascii="Cambria Math" w:hAnsi="Cambria Math" w:cs="Cambria Math"/>
        </w:rPr>
        <w:t>‐</w:t>
      </w:r>
      <w:r w:rsidRPr="00817F3B">
        <w:rPr>
          <w:rFonts w:ascii="Times New Roman" w:hAnsi="Times New Roman" w:cs="Times New Roman"/>
        </w:rPr>
        <w:t>​</w:t>
      </w:r>
      <w:r w:rsidRPr="00817F3B">
        <w:t xml:space="preserve">based and knowledge intensive. </w:t>
      </w:r>
      <w:r w:rsidRPr="00817F3B">
        <w:rPr>
          <w:rStyle w:val="StyleUnderline"/>
        </w:rPr>
        <w:t>Without IP rights as incentives, there would be less new knowledge and thus less innovation</w:t>
      </w:r>
      <w:r w:rsidRPr="00817F3B">
        <w:t>.</w:t>
      </w:r>
    </w:p>
    <w:p w14:paraId="169EE287" w14:textId="77777777" w:rsidR="00582F9D" w:rsidRPr="00817F3B" w:rsidRDefault="00582F9D" w:rsidP="00582F9D">
      <w:pPr>
        <w:pStyle w:val="Heading4"/>
        <w:rPr>
          <w:rFonts w:cs="Calibri"/>
        </w:rPr>
      </w:pPr>
      <w:r w:rsidRPr="00817F3B">
        <w:rPr>
          <w:rFonts w:cs="Calibri"/>
        </w:rPr>
        <w:t xml:space="preserve">Biopharmaceutical innovation is key to prevent </w:t>
      </w:r>
      <w:r w:rsidRPr="00817F3B">
        <w:rPr>
          <w:rFonts w:cs="Calibri"/>
          <w:u w:val="single"/>
        </w:rPr>
        <w:t>future pandemics</w:t>
      </w:r>
      <w:r w:rsidRPr="00817F3B">
        <w:rPr>
          <w:rFonts w:cs="Calibri"/>
        </w:rPr>
        <w:t xml:space="preserve"> and </w:t>
      </w:r>
      <w:r w:rsidRPr="00817F3B">
        <w:rPr>
          <w:rFonts w:cs="Calibri"/>
          <w:u w:val="single"/>
        </w:rPr>
        <w:t>bioterror</w:t>
      </w:r>
      <w:r w:rsidRPr="00817F3B">
        <w:rPr>
          <w:rFonts w:cs="Calibri"/>
        </w:rPr>
        <w:t>.</w:t>
      </w:r>
    </w:p>
    <w:p w14:paraId="68651840" w14:textId="77777777" w:rsidR="00582F9D" w:rsidRPr="00817F3B" w:rsidRDefault="00582F9D" w:rsidP="00582F9D">
      <w:r w:rsidRPr="00817F3B">
        <w:rPr>
          <w:rStyle w:val="Style13ptBold"/>
        </w:rPr>
        <w:t xml:space="preserve">Marjanovic and </w:t>
      </w:r>
      <w:proofErr w:type="spellStart"/>
      <w:r w:rsidRPr="00817F3B">
        <w:rPr>
          <w:rStyle w:val="Style13ptBold"/>
        </w:rPr>
        <w:t>Feijao</w:t>
      </w:r>
      <w:proofErr w:type="spellEnd"/>
      <w:r w:rsidRPr="00817F3B">
        <w:rPr>
          <w:rStyle w:val="Style13ptBold"/>
        </w:rPr>
        <w:t xml:space="preserve"> 20</w:t>
      </w:r>
      <w:r w:rsidRPr="00817F3B">
        <w:t xml:space="preserve"> [(Sonja Marjanovic, Ph.D., Judge Business School, University of Cambridge. Carolina </w:t>
      </w:r>
      <w:proofErr w:type="spellStart"/>
      <w:r w:rsidRPr="00817F3B">
        <w:t>Feijao</w:t>
      </w:r>
      <w:proofErr w:type="spellEnd"/>
      <w:r w:rsidRPr="00817F3B">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09604CD5" w14:textId="77777777" w:rsidR="00582F9D" w:rsidRPr="00817F3B" w:rsidRDefault="00582F9D" w:rsidP="00582F9D">
      <w:r w:rsidRPr="00817F3B">
        <w:t xml:space="preserve">As key actors in the healthcare innovation landscape, </w:t>
      </w:r>
      <w:r w:rsidRPr="00817F3B">
        <w:rPr>
          <w:rStyle w:val="StyleUnderline"/>
        </w:rPr>
        <w:t>pharmaceutical</w:t>
      </w:r>
      <w:r w:rsidRPr="00817F3B">
        <w:t xml:space="preserve"> and life sciences </w:t>
      </w:r>
      <w:r w:rsidRPr="00817F3B">
        <w:rPr>
          <w:rStyle w:val="StyleUnderline"/>
        </w:rPr>
        <w:t xml:space="preserve">companies have been called on to develop medicines, </w:t>
      </w:r>
      <w:proofErr w:type="gramStart"/>
      <w:r w:rsidRPr="00817F3B">
        <w:rPr>
          <w:rStyle w:val="StyleUnderline"/>
        </w:rPr>
        <w:t>vaccines</w:t>
      </w:r>
      <w:proofErr w:type="gramEnd"/>
      <w:r w:rsidRPr="00817F3B">
        <w:rPr>
          <w:rStyle w:val="StyleUnderline"/>
        </w:rPr>
        <w:t xml:space="preserve"> and diagnostics for pressing public health challenges</w:t>
      </w:r>
      <w:r w:rsidRPr="00817F3B">
        <w:t xml:space="preserve">. The COVID-19 crisis is one such challenge, but there are many others. For example, MERS, SARS, Ebola, Zika and avian and swine flu are also infectious diseases that represent public health threats. Infectious agents such as </w:t>
      </w:r>
      <w:r w:rsidRPr="00817F3B">
        <w:rPr>
          <w:rStyle w:val="StyleUnderline"/>
          <w:highlight w:val="green"/>
        </w:rPr>
        <w:t>anthrax</w:t>
      </w:r>
      <w:r w:rsidRPr="00817F3B">
        <w:rPr>
          <w:rStyle w:val="StyleUnderline"/>
        </w:rPr>
        <w:t xml:space="preserve">, </w:t>
      </w:r>
      <w:r w:rsidRPr="00817F3B">
        <w:rPr>
          <w:rStyle w:val="StyleUnderline"/>
          <w:highlight w:val="green"/>
        </w:rPr>
        <w:t>smallpox and tularemia</w:t>
      </w:r>
      <w:r w:rsidRPr="00817F3B">
        <w:rPr>
          <w:rStyle w:val="StyleUnderline"/>
        </w:rPr>
        <w:t xml:space="preserve"> could </w:t>
      </w:r>
      <w:r w:rsidRPr="00817F3B">
        <w:rPr>
          <w:rStyle w:val="StyleUnderline"/>
          <w:highlight w:val="green"/>
        </w:rPr>
        <w:t>present threats</w:t>
      </w:r>
      <w:r w:rsidRPr="00817F3B">
        <w:rPr>
          <w:rStyle w:val="StyleUnderline"/>
        </w:rPr>
        <w:t xml:space="preserve"> in a </w:t>
      </w:r>
      <w:r w:rsidRPr="00817F3B">
        <w:rPr>
          <w:rStyle w:val="StyleUnderline"/>
          <w:highlight w:val="green"/>
        </w:rPr>
        <w:t>bioterror</w:t>
      </w:r>
      <w:r w:rsidRPr="00817F3B">
        <w:rPr>
          <w:rStyle w:val="StyleUnderline"/>
        </w:rPr>
        <w:t>ism context</w:t>
      </w:r>
      <w:r w:rsidRPr="00817F3B">
        <w:t>.1 The general threat to public health that is posed by antimicrobial resistance is also well-</w:t>
      </w:r>
      <w:proofErr w:type="spellStart"/>
      <w:r w:rsidRPr="00817F3B">
        <w:t>recognised</w:t>
      </w:r>
      <w:proofErr w:type="spellEnd"/>
      <w:r w:rsidRPr="00817F3B">
        <w:t xml:space="preserve"> as an area in need of pharmaceutical innovation. </w:t>
      </w:r>
      <w:r w:rsidRPr="00817F3B">
        <w:rPr>
          <w:rStyle w:val="StyleUnderline"/>
        </w:rPr>
        <w:t>Innovating</w:t>
      </w:r>
      <w:r w:rsidRPr="00817F3B">
        <w:t xml:space="preserve"> in response to these challenges </w:t>
      </w:r>
      <w:r w:rsidRPr="00817F3B">
        <w:rPr>
          <w:rStyle w:val="StyleUnderline"/>
        </w:rPr>
        <w:t>does not always align well with pharmaceutical industry commercial models, shareholder expectations and competition</w:t>
      </w:r>
      <w:r w:rsidRPr="00817F3B">
        <w:t xml:space="preserve"> within the industry. However, </w:t>
      </w:r>
      <w:r w:rsidRPr="00817F3B">
        <w:rPr>
          <w:rStyle w:val="StyleUnderline"/>
        </w:rPr>
        <w:t xml:space="preserve">the expertise, </w:t>
      </w:r>
      <w:proofErr w:type="gramStart"/>
      <w:r w:rsidRPr="00817F3B">
        <w:rPr>
          <w:rStyle w:val="StyleUnderline"/>
        </w:rPr>
        <w:t>networks</w:t>
      </w:r>
      <w:proofErr w:type="gramEnd"/>
      <w:r w:rsidRPr="00817F3B">
        <w:rPr>
          <w:rStyle w:val="StyleUnderline"/>
        </w:rPr>
        <w:t xml:space="preserve"> and infrastructure that industry has</w:t>
      </w:r>
      <w:r w:rsidRPr="00817F3B">
        <w:t xml:space="preserve"> within its reach, </w:t>
      </w:r>
      <w:r w:rsidRPr="00817F3B">
        <w:rPr>
          <w:rStyle w:val="StyleUnderline"/>
        </w:rPr>
        <w:t>as well as public expectations and</w:t>
      </w:r>
      <w:r w:rsidRPr="00817F3B">
        <w:t xml:space="preserve"> the </w:t>
      </w:r>
      <w:r w:rsidRPr="00817F3B">
        <w:rPr>
          <w:rStyle w:val="StyleUnderline"/>
        </w:rPr>
        <w:t>moral imperative, make pharmaceutical companies</w:t>
      </w:r>
      <w:r w:rsidRPr="00817F3B">
        <w:t xml:space="preserve"> and the wider life sciences sector </w:t>
      </w:r>
      <w:r w:rsidRPr="00817F3B">
        <w:rPr>
          <w:rStyle w:val="StyleUnderline"/>
        </w:rPr>
        <w:t>an indispensable partner</w:t>
      </w:r>
      <w:r w:rsidRPr="00817F3B">
        <w:t xml:space="preserve"> in the search for solutions that save lives. This perspective argues for the need to establish more sustainable and scalable ways of </w:t>
      </w:r>
      <w:proofErr w:type="spellStart"/>
      <w:r w:rsidRPr="00817F3B">
        <w:t>incentivising</w:t>
      </w:r>
      <w:proofErr w:type="spellEnd"/>
      <w:r w:rsidRPr="00817F3B">
        <w:t xml:space="preserve"> pharmaceutical innovation in response to infectious disease threats to public health. It considers both past and current examples of efforts to </w:t>
      </w:r>
      <w:proofErr w:type="spellStart"/>
      <w:r w:rsidRPr="00817F3B">
        <w:t>mobilise</w:t>
      </w:r>
      <w:proofErr w:type="spellEnd"/>
      <w:r w:rsidRPr="00817F3B">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817F3B">
        <w:rPr>
          <w:rStyle w:val="StyleUnderline"/>
        </w:rPr>
        <w:t xml:space="preserve">we are seeing </w:t>
      </w:r>
      <w:r w:rsidRPr="00817F3B">
        <w:rPr>
          <w:rStyle w:val="StyleUnderline"/>
          <w:highlight w:val="green"/>
        </w:rPr>
        <w:t>industry-</w:t>
      </w:r>
      <w:r w:rsidRPr="00817F3B">
        <w:rPr>
          <w:rStyle w:val="StyleUnderline"/>
        </w:rPr>
        <w:t xml:space="preserve">wide </w:t>
      </w:r>
      <w:r w:rsidRPr="00817F3B">
        <w:rPr>
          <w:rStyle w:val="StyleUnderline"/>
          <w:highlight w:val="green"/>
        </w:rPr>
        <w:t xml:space="preserve">efforts </w:t>
      </w:r>
      <w:r w:rsidRPr="00817F3B">
        <w:rPr>
          <w:rStyle w:val="StyleUnderline"/>
        </w:rPr>
        <w:t>unfold at unprecedented scale and pace.</w:t>
      </w:r>
      <w:r w:rsidRPr="00817F3B">
        <w:t xml:space="preserve"> Whereas there is always scope for more activity, </w:t>
      </w:r>
      <w:r w:rsidRPr="00817F3B">
        <w:rPr>
          <w:rStyle w:val="StyleUnderline"/>
        </w:rPr>
        <w:t xml:space="preserve">industry is currently </w:t>
      </w:r>
      <w:r w:rsidRPr="00817F3B">
        <w:rPr>
          <w:rStyle w:val="StyleUnderline"/>
          <w:highlight w:val="green"/>
        </w:rPr>
        <w:t xml:space="preserve">contributing </w:t>
      </w:r>
      <w:proofErr w:type="gramStart"/>
      <w:r w:rsidRPr="00817F3B">
        <w:rPr>
          <w:rStyle w:val="StyleUnderline"/>
          <w:highlight w:val="green"/>
        </w:rPr>
        <w:t>in</w:t>
      </w:r>
      <w:proofErr w:type="gramEnd"/>
      <w:r w:rsidRPr="00817F3B">
        <w:rPr>
          <w:rStyle w:val="StyleUnderline"/>
          <w:highlight w:val="green"/>
        </w:rPr>
        <w:t xml:space="preserve"> a variety of ways</w:t>
      </w:r>
      <w:r w:rsidRPr="00817F3B">
        <w:rPr>
          <w:rStyle w:val="StyleUnderline"/>
        </w:rPr>
        <w:t xml:space="preserve">. Examples include </w:t>
      </w:r>
      <w:r w:rsidRPr="00817F3B">
        <w:rPr>
          <w:rStyle w:val="StyleUnderline"/>
          <w:highlight w:val="green"/>
        </w:rPr>
        <w:t>pharmaceutical companies donating existing compounds</w:t>
      </w:r>
      <w:r w:rsidRPr="00817F3B">
        <w:rPr>
          <w:rStyle w:val="StyleUnderline"/>
        </w:rPr>
        <w:t xml:space="preserve"> to assess their utility</w:t>
      </w:r>
      <w:r w:rsidRPr="00817F3B">
        <w:t xml:space="preserve"> in the fight against COVID19; </w:t>
      </w:r>
      <w:r w:rsidRPr="00817F3B">
        <w:rPr>
          <w:rStyle w:val="StyleUnderline"/>
          <w:highlight w:val="green"/>
        </w:rPr>
        <w:t>screening existing compound libraries</w:t>
      </w:r>
      <w:r w:rsidRPr="00817F3B">
        <w:rPr>
          <w:rStyle w:val="StyleUnderline"/>
        </w:rPr>
        <w:t xml:space="preserve"> in-house or with partners to see if they can be repurposed; </w:t>
      </w:r>
      <w:r w:rsidRPr="00817F3B">
        <w:rPr>
          <w:rStyle w:val="StyleUnderline"/>
          <w:highlight w:val="green"/>
        </w:rPr>
        <w:t>accelerating trials</w:t>
      </w:r>
      <w:r w:rsidRPr="00817F3B">
        <w:t xml:space="preserve"> for potentially effective medicine or vaccine candidates; </w:t>
      </w:r>
      <w:r w:rsidRPr="00817F3B">
        <w:rPr>
          <w:rStyle w:val="StyleUnderline"/>
        </w:rPr>
        <w:t xml:space="preserve">and in some cases </w:t>
      </w:r>
      <w:r w:rsidRPr="00817F3B">
        <w:rPr>
          <w:rStyle w:val="StyleUnderline"/>
          <w:highlight w:val="green"/>
        </w:rPr>
        <w:t>rapidly accelerating in-house r</w:t>
      </w:r>
      <w:r w:rsidRPr="00817F3B">
        <w:rPr>
          <w:rStyle w:val="StyleUnderline"/>
        </w:rPr>
        <w:t xml:space="preserve">esearch </w:t>
      </w:r>
      <w:r w:rsidRPr="00817F3B">
        <w:rPr>
          <w:rStyle w:val="StyleUnderline"/>
          <w:highlight w:val="green"/>
        </w:rPr>
        <w:t>and</w:t>
      </w:r>
      <w:r w:rsidRPr="00817F3B">
        <w:rPr>
          <w:rStyle w:val="StyleUnderline"/>
        </w:rPr>
        <w:t xml:space="preserve"> </w:t>
      </w:r>
      <w:r w:rsidRPr="00817F3B">
        <w:rPr>
          <w:rStyle w:val="StyleUnderline"/>
          <w:highlight w:val="green"/>
        </w:rPr>
        <w:t>d</w:t>
      </w:r>
      <w:r w:rsidRPr="00817F3B">
        <w:rPr>
          <w:rStyle w:val="StyleUnderline"/>
        </w:rPr>
        <w:t xml:space="preserve">evelopment </w:t>
      </w:r>
      <w:r w:rsidRPr="00817F3B">
        <w:t xml:space="preserve">to discover new treatments or vaccine agents and develop diagnostics tests.3,4 </w:t>
      </w:r>
      <w:r w:rsidRPr="00817F3B">
        <w:rPr>
          <w:rStyle w:val="StyleUnderline"/>
        </w:rPr>
        <w:t>Pharmaceutical companies are collaborating</w:t>
      </w:r>
      <w:r w:rsidRPr="00817F3B">
        <w:t xml:space="preserve"> with each other in some of these efforts </w:t>
      </w:r>
      <w:r w:rsidRPr="00817F3B">
        <w:rPr>
          <w:rStyle w:val="StyleUnderline"/>
        </w:rPr>
        <w:t>and participating in global R&amp;D partnerships</w:t>
      </w:r>
      <w:r w:rsidRPr="00817F3B">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817F3B">
        <w:t>realised</w:t>
      </w:r>
      <w:proofErr w:type="spellEnd"/>
      <w:r w:rsidRPr="00817F3B">
        <w:t xml:space="preserve"> across the industry, </w:t>
      </w:r>
      <w:r w:rsidRPr="00817F3B">
        <w:rPr>
          <w:rStyle w:val="StyleUnderline"/>
        </w:rPr>
        <w:t>there are likely to be relatively few companies that are ‘commercial’ winners</w:t>
      </w:r>
      <w:r w:rsidRPr="00817F3B">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817F3B">
        <w:rPr>
          <w:rStyle w:val="StyleUnderline"/>
        </w:rPr>
        <w:t>in the United States AbbVie has waived intellectual property rights for an existing combination product that is being tested for therapeutic potential against COVID-19</w:t>
      </w:r>
      <w:r w:rsidRPr="00817F3B">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817F3B">
        <w:t>mobilising</w:t>
      </w:r>
      <w:proofErr w:type="spellEnd"/>
      <w:r w:rsidRPr="00817F3B">
        <w:t xml:space="preserve"> substantial efforts to rise to the COVID-19 challenge at hand. However, we need to consider how pharmaceutical innovation for responding to emerging infectious diseases can best be enabled beyond the current crisis. </w:t>
      </w:r>
      <w:r w:rsidRPr="00817F3B">
        <w:rPr>
          <w:rStyle w:val="StyleUnderline"/>
          <w:highlight w:val="green"/>
        </w:rPr>
        <w:t>Many public health threats</w:t>
      </w:r>
      <w:r w:rsidRPr="00817F3B">
        <w:rPr>
          <w:rStyle w:val="StyleUnderline"/>
        </w:rPr>
        <w:t xml:space="preserve"> (</w:t>
      </w:r>
      <w:r w:rsidRPr="00817F3B">
        <w:rPr>
          <w:rStyle w:val="StyleUnderline"/>
          <w:highlight w:val="green"/>
        </w:rPr>
        <w:t>including</w:t>
      </w:r>
      <w:r w:rsidRPr="00817F3B">
        <w:rPr>
          <w:rStyle w:val="StyleUnderline"/>
        </w:rPr>
        <w:t xml:space="preserve"> those associated with other infectious diseases, </w:t>
      </w:r>
      <w:r w:rsidRPr="00817F3B">
        <w:rPr>
          <w:rStyle w:val="StyleUnderline"/>
          <w:highlight w:val="green"/>
        </w:rPr>
        <w:t>bioterrorism</w:t>
      </w:r>
      <w:r w:rsidRPr="00817F3B">
        <w:rPr>
          <w:rStyle w:val="StyleUnderline"/>
        </w:rPr>
        <w:t xml:space="preserve"> </w:t>
      </w:r>
      <w:r w:rsidRPr="00817F3B">
        <w:rPr>
          <w:rStyle w:val="StyleUnderline"/>
          <w:highlight w:val="green"/>
        </w:rPr>
        <w:t>agents</w:t>
      </w:r>
      <w:r w:rsidRPr="00817F3B">
        <w:rPr>
          <w:rStyle w:val="StyleUnderline"/>
        </w:rPr>
        <w:t xml:space="preserve"> and antimicrobial resistance) </w:t>
      </w:r>
      <w:r w:rsidRPr="00817F3B">
        <w:rPr>
          <w:rStyle w:val="StyleUnderline"/>
          <w:highlight w:val="green"/>
        </w:rPr>
        <w:t>are urgently in need of pharma</w:t>
      </w:r>
      <w:r w:rsidRPr="00817F3B">
        <w:rPr>
          <w:rStyle w:val="StyleUnderline"/>
        </w:rPr>
        <w:t xml:space="preserve">ceutical </w:t>
      </w:r>
      <w:r w:rsidRPr="00817F3B">
        <w:rPr>
          <w:rStyle w:val="StyleUnderline"/>
          <w:highlight w:val="green"/>
        </w:rPr>
        <w:t>innovation</w:t>
      </w:r>
      <w:r w:rsidRPr="00817F3B">
        <w:t xml:space="preserve">, even if their impacts are not as visible to society as COVID-19 is in the immediate term. </w:t>
      </w:r>
      <w:r w:rsidRPr="00817F3B">
        <w:rPr>
          <w:rStyle w:val="StyleUnderline"/>
        </w:rPr>
        <w:t>The pharmaceutical industry has responded to previous public health emergencies associated with infectious disease in recent times – for example</w:t>
      </w:r>
      <w:r w:rsidRPr="00817F3B">
        <w:t xml:space="preserve"> those associated with </w:t>
      </w:r>
      <w:r w:rsidRPr="00817F3B">
        <w:rPr>
          <w:rStyle w:val="StyleUnderline"/>
        </w:rPr>
        <w:t>Ebola and Zika</w:t>
      </w:r>
      <w:r w:rsidRPr="00817F3B">
        <w:t xml:space="preserve"> outbreaks.11 However, </w:t>
      </w:r>
      <w:r w:rsidRPr="00817F3B">
        <w:rPr>
          <w:rStyle w:val="StyleUnderline"/>
        </w:rPr>
        <w:t>it has done so to a lesser scale than for COVID-19 and with contributions from fewer companies</w:t>
      </w:r>
      <w:r w:rsidRPr="00817F3B">
        <w:t xml:space="preserve">. Similarly, </w:t>
      </w:r>
      <w:r w:rsidRPr="00817F3B">
        <w:rPr>
          <w:rStyle w:val="StyleUnderline"/>
        </w:rPr>
        <w:t>levels of activity in response to the threat of antimicrobial resistance are still low</w:t>
      </w:r>
      <w:r w:rsidRPr="00817F3B">
        <w:t xml:space="preserve">.12 There are important policy questions as to whether – and how – industry could engage with such public health threats to an even greater extent under improved innovation conditions. </w:t>
      </w:r>
    </w:p>
    <w:p w14:paraId="4E704B57" w14:textId="77777777" w:rsidR="00582F9D" w:rsidRPr="00817F3B" w:rsidRDefault="00582F9D" w:rsidP="00582F9D"/>
    <w:p w14:paraId="450718C7" w14:textId="77777777" w:rsidR="00582F9D" w:rsidRPr="00817F3B" w:rsidRDefault="00582F9D" w:rsidP="00582F9D">
      <w:pPr>
        <w:pStyle w:val="Heading4"/>
        <w:rPr>
          <w:rFonts w:cs="Calibri"/>
        </w:rPr>
      </w:pPr>
      <w:r w:rsidRPr="00817F3B">
        <w:rPr>
          <w:rFonts w:cs="Calibri"/>
        </w:rPr>
        <w:t>Bioterror causes extinction.</w:t>
      </w:r>
    </w:p>
    <w:p w14:paraId="3C4E71C5" w14:textId="77777777" w:rsidR="00582F9D" w:rsidRPr="00817F3B" w:rsidRDefault="00582F9D" w:rsidP="00582F9D">
      <w:r w:rsidRPr="00817F3B">
        <w:rPr>
          <w:rFonts w:eastAsia="Cambria"/>
          <w:b/>
          <w:bCs/>
          <w:sz w:val="26"/>
        </w:rPr>
        <w:t>Millett &amp; Snyder-Beattie ‘17</w:t>
      </w:r>
      <w:r w:rsidRPr="00817F3B">
        <w:rPr>
          <w:rFonts w:eastAsia="Cambria"/>
          <w:szCs w:val="16"/>
        </w:rPr>
        <w:t xml:space="preserve"> </w:t>
      </w:r>
      <w:r w:rsidRPr="00817F3B">
        <w:t xml:space="preserve">[(Piers Millett: </w:t>
      </w:r>
      <w:r w:rsidRPr="00817F3B">
        <w:rPr>
          <w:rFonts w:eastAsia="Cambria"/>
          <w:szCs w:val="16"/>
        </w:rPr>
        <w:t>Ph.D., Senior Research Fellow, Future of Humanity Institute, University of Oxford</w:t>
      </w:r>
      <w:r w:rsidRPr="00817F3B">
        <w:t xml:space="preserve">. Andrew Snyder-Beattie: </w:t>
      </w:r>
      <w:r w:rsidRPr="00817F3B">
        <w:rPr>
          <w:rFonts w:eastAsia="Cambria"/>
          <w:szCs w:val="16"/>
        </w:rPr>
        <w:t>M.S., Director of Research, Future of Humanity Institute, University of Oxford.</w:t>
      </w:r>
      <w:r w:rsidRPr="00817F3B">
        <w:t>) "</w:t>
      </w:r>
      <w:r w:rsidRPr="00817F3B">
        <w:rPr>
          <w:rFonts w:eastAsia="Cambria"/>
          <w:szCs w:val="16"/>
        </w:rPr>
        <w:t xml:space="preserve"> Existential Risk and Cost-Effective Biosecurity</w:t>
      </w:r>
      <w:r w:rsidRPr="00817F3B">
        <w:t xml:space="preserve">," </w:t>
      </w:r>
      <w:r w:rsidRPr="00817F3B">
        <w:rPr>
          <w:rFonts w:eastAsia="Cambria"/>
          <w:szCs w:val="16"/>
        </w:rPr>
        <w:t>Health Security, 15(4), 08-01-2017, https://www.liebertpub.com/doi/full/10.1089/hs.2017.0028</w:t>
      </w:r>
      <w:r w:rsidRPr="00817F3B">
        <w:t>] TDI</w:t>
      </w:r>
    </w:p>
    <w:p w14:paraId="286F667D" w14:textId="77777777" w:rsidR="00582F9D" w:rsidRPr="00F16A22" w:rsidRDefault="00582F9D" w:rsidP="00582F9D">
      <w:pPr>
        <w:shd w:val="clear" w:color="auto" w:fill="FFFFFF"/>
      </w:pPr>
      <w:r w:rsidRPr="00606EF0">
        <w:t>In the decades to come, </w:t>
      </w:r>
      <w:r w:rsidRPr="00606EF0">
        <w:rPr>
          <w:rStyle w:val="StyleUnderline"/>
          <w:highlight w:val="green"/>
        </w:rPr>
        <w:t>advanced bioweapons</w:t>
      </w:r>
      <w:r w:rsidRPr="00606EF0">
        <w:rPr>
          <w:rStyle w:val="StyleUnderline"/>
        </w:rPr>
        <w:t> could </w:t>
      </w:r>
      <w:r w:rsidRPr="00606EF0">
        <w:rPr>
          <w:rStyle w:val="Emphasis"/>
          <w:highlight w:val="green"/>
        </w:rPr>
        <w:t>threaten human existence</w:t>
      </w:r>
      <w:r w:rsidRPr="00606EF0">
        <w:t>. Al</w:t>
      </w:r>
      <w:r w:rsidRPr="00606EF0">
        <w:rPr>
          <w:rStyle w:val="StyleUnderline"/>
        </w:rPr>
        <w:t>though</w:t>
      </w:r>
      <w:r w:rsidRPr="00606EF0">
        <w:t> the </w:t>
      </w:r>
      <w:r w:rsidRPr="00606EF0">
        <w:rPr>
          <w:rStyle w:val="Emphasis"/>
        </w:rPr>
        <w:t>probability</w:t>
      </w:r>
      <w:r w:rsidRPr="00606EF0">
        <w:t> of human extinction from bioweapons </w:t>
      </w:r>
      <w:r w:rsidRPr="00606EF0">
        <w:rPr>
          <w:rStyle w:val="Emphasis"/>
        </w:rPr>
        <w:t>may</w:t>
      </w:r>
      <w:r w:rsidRPr="00606EF0">
        <w:rPr>
          <w:rStyle w:val="StyleUnderline"/>
        </w:rPr>
        <w:t xml:space="preserve"> be low, the </w:t>
      </w:r>
      <w:r w:rsidRPr="00606EF0">
        <w:rPr>
          <w:rStyle w:val="Emphasis"/>
        </w:rPr>
        <w:t>expected value</w:t>
      </w:r>
      <w:r w:rsidRPr="00606EF0">
        <w:rPr>
          <w:rStyle w:val="StyleUnderline"/>
        </w:rPr>
        <w:t xml:space="preserve"> of </w:t>
      </w:r>
      <w:r w:rsidRPr="00606EF0">
        <w:rPr>
          <w:rStyle w:val="Emphasis"/>
        </w:rPr>
        <w:t>reducing</w:t>
      </w:r>
      <w:r w:rsidRPr="00606EF0">
        <w:t xml:space="preserve"> the </w:t>
      </w:r>
      <w:r w:rsidRPr="00606EF0">
        <w:rPr>
          <w:rStyle w:val="StyleUnderline"/>
        </w:rPr>
        <w:t>risk could </w:t>
      </w:r>
      <w:r w:rsidRPr="00606EF0">
        <w:rPr>
          <w:rStyle w:val="Emphasis"/>
        </w:rPr>
        <w:t>still</w:t>
      </w:r>
      <w:r w:rsidRPr="00606EF0">
        <w:rPr>
          <w:rStyle w:val="StyleUnderline"/>
        </w:rPr>
        <w:t> be </w:t>
      </w:r>
      <w:r w:rsidRPr="00606EF0">
        <w:rPr>
          <w:rStyle w:val="Emphasis"/>
        </w:rPr>
        <w:t>large</w:t>
      </w:r>
      <w:r w:rsidRPr="00606EF0">
        <w:rPr>
          <w:rStyle w:val="StyleUnderline"/>
        </w:rPr>
        <w:t>, since</w:t>
      </w:r>
      <w:r w:rsidRPr="00606EF0">
        <w:t xml:space="preserve"> such </w:t>
      </w:r>
      <w:r w:rsidRPr="00606EF0">
        <w:rPr>
          <w:rStyle w:val="StyleUnderline"/>
        </w:rPr>
        <w:t>risks jeopardize</w:t>
      </w:r>
      <w:r w:rsidRPr="00606EF0">
        <w:t xml:space="preserve"> the existence of </w:t>
      </w:r>
      <w:r w:rsidRPr="00606EF0">
        <w:rPr>
          <w:rStyle w:val="Emphasis"/>
        </w:rPr>
        <w:t>all future generations</w:t>
      </w:r>
      <w:r w:rsidRPr="00606EF0">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w:t>
      </w:r>
      <w:r w:rsidRPr="00606EF0">
        <w:rPr>
          <w:rStyle w:val="Emphasis"/>
          <w:highlight w:val="green"/>
        </w:rPr>
        <w:t>Historically</w:t>
      </w:r>
      <w:r w:rsidRPr="00606EF0">
        <w:rPr>
          <w:rStyle w:val="Emphasis"/>
        </w:rPr>
        <w:t xml:space="preserve">, disease events have been </w:t>
      </w:r>
      <w:r w:rsidRPr="00606EF0">
        <w:rPr>
          <w:rStyle w:val="Emphasis"/>
          <w:highlight w:val="green"/>
        </w:rPr>
        <w:t>responsible for the greatest death tolls</w:t>
      </w:r>
      <w:r w:rsidRPr="00606EF0">
        <w:rPr>
          <w:rStyle w:val="StyleUnderline"/>
        </w:rPr>
        <w:t> on humanity</w:t>
      </w:r>
      <w:r w:rsidRPr="00606EF0">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606EF0">
        <w:rPr>
          <w:rStyle w:val="StyleUnderline"/>
        </w:rPr>
        <w:t xml:space="preserve">a future </w:t>
      </w:r>
      <w:r w:rsidRPr="00606EF0">
        <w:rPr>
          <w:rStyle w:val="StyleUnderline"/>
          <w:highlight w:val="green"/>
        </w:rPr>
        <w:t>pandemic could result in</w:t>
      </w:r>
      <w:r w:rsidRPr="00606EF0">
        <w:rPr>
          <w:rStyle w:val="StyleUnderline"/>
        </w:rPr>
        <w:t xml:space="preserve"> outright </w:t>
      </w:r>
      <w:r w:rsidRPr="00606EF0">
        <w:rPr>
          <w:rStyle w:val="StyleUnderline"/>
          <w:highlight w:val="green"/>
        </w:rPr>
        <w:t>human extinction</w:t>
      </w:r>
      <w:r w:rsidRPr="00606EF0">
        <w:rPr>
          <w:rStyle w:val="StyleUnderline"/>
        </w:rPr>
        <w:t xml:space="preserve"> or the irreversible collapse of civilization</w:t>
      </w:r>
      <w:r w:rsidRPr="00606EF0">
        <w:t>. </w:t>
      </w:r>
      <w:r w:rsidRPr="00606EF0">
        <w:rPr>
          <w:rStyle w:val="StyleUnderline"/>
        </w:rPr>
        <w:t>A </w:t>
      </w:r>
      <w:r w:rsidRPr="00606EF0">
        <w:rPr>
          <w:rStyle w:val="StyleUnderline"/>
          <w:highlight w:val="green"/>
        </w:rPr>
        <w:t>skeptic</w:t>
      </w:r>
      <w:r w:rsidRPr="00606EF0">
        <w:rPr>
          <w:rStyle w:val="StyleUnderline"/>
        </w:rPr>
        <w:t xml:space="preserve"> would have many good </w:t>
      </w:r>
      <w:r w:rsidRPr="00606EF0">
        <w:rPr>
          <w:rStyle w:val="StyleUnderline"/>
          <w:highlight w:val="green"/>
        </w:rPr>
        <w:t>reasons</w:t>
      </w:r>
      <w:r w:rsidRPr="00606EF0">
        <w:rPr>
          <w:rStyle w:val="StyleUnderline"/>
        </w:rPr>
        <w:t xml:space="preserve"> to think that existential risk from disease is unlikely. Such a disease would need to spread worldwide to </w:t>
      </w:r>
      <w:r w:rsidRPr="00606EF0">
        <w:rPr>
          <w:rStyle w:val="Emphasis"/>
        </w:rPr>
        <w:t>remote populations</w:t>
      </w:r>
      <w:r w:rsidRPr="00606EF0">
        <w:rPr>
          <w:rStyle w:val="StyleUnderline"/>
        </w:rPr>
        <w:t>, overcome </w:t>
      </w:r>
      <w:r w:rsidRPr="00606EF0">
        <w:rPr>
          <w:rStyle w:val="Emphasis"/>
        </w:rPr>
        <w:t>rare genetic resistances</w:t>
      </w:r>
      <w:r w:rsidRPr="00606EF0">
        <w:rPr>
          <w:rStyle w:val="StyleUnderline"/>
        </w:rPr>
        <w:t>, and </w:t>
      </w:r>
      <w:r w:rsidRPr="00606EF0">
        <w:rPr>
          <w:rStyle w:val="Emphasis"/>
        </w:rPr>
        <w:t>evade detection</w:t>
      </w:r>
      <w:r w:rsidRPr="00606EF0">
        <w:rPr>
          <w:rStyle w:val="StyleUnderline"/>
        </w:rPr>
        <w:t xml:space="preserve">, cures, and </w:t>
      </w:r>
      <w:r w:rsidRPr="00606EF0">
        <w:rPr>
          <w:rStyle w:val="Emphasis"/>
        </w:rPr>
        <w:t>countermeasures</w:t>
      </w:r>
      <w:r w:rsidRPr="00606EF0">
        <w:rPr>
          <w:rStyle w:val="StyleUnderline"/>
        </w:rPr>
        <w:t>. Even evolution itself may work in humanity's favor: </w:t>
      </w:r>
      <w:r w:rsidRPr="00606EF0">
        <w:rPr>
          <w:rStyle w:val="Emphasis"/>
        </w:rPr>
        <w:t>Virulence and transmission is often a trade-off</w:t>
      </w:r>
      <w:r w:rsidRPr="00606EF0">
        <w:rPr>
          <w:rStyle w:val="StyleUnderline"/>
        </w:rPr>
        <w:t>, and so </w:t>
      </w:r>
      <w:r w:rsidRPr="00606EF0">
        <w:rPr>
          <w:rStyle w:val="Emphasis"/>
        </w:rPr>
        <w:t>evolutionary pressures</w:t>
      </w:r>
      <w:r w:rsidRPr="00606EF0">
        <w:rPr>
          <w:rStyle w:val="StyleUnderline"/>
        </w:rPr>
        <w:t> could push against maximally lethal wild-type pathogens</w:t>
      </w:r>
      <w:r w:rsidRPr="00606EF0">
        <w:t>.5,6 </w:t>
      </w:r>
      <w:r w:rsidRPr="00606EF0">
        <w:rPr>
          <w:rStyle w:val="StyleUnderline"/>
        </w:rPr>
        <w:t>While these arguments</w:t>
      </w:r>
      <w:r w:rsidRPr="00606EF0">
        <w:t> point to a very small risk of human extinction, they </w:t>
      </w:r>
      <w:r w:rsidRPr="00606EF0">
        <w:rPr>
          <w:rStyle w:val="Emphasis"/>
          <w:highlight w:val="green"/>
        </w:rPr>
        <w:t>do not rule</w:t>
      </w:r>
      <w:r w:rsidRPr="00606EF0">
        <w:t xml:space="preserve"> the possibility </w:t>
      </w:r>
      <w:r w:rsidRPr="00606EF0">
        <w:rPr>
          <w:rStyle w:val="Emphasis"/>
          <w:highlight w:val="green"/>
        </w:rPr>
        <w:t>out</w:t>
      </w:r>
      <w:r w:rsidRPr="00606EF0">
        <w:t xml:space="preserve"> entirely. Although rare, there are recorded instances of </w:t>
      </w:r>
      <w:r w:rsidRPr="00606EF0">
        <w:rPr>
          <w:rStyle w:val="Emphasis"/>
          <w:highlight w:val="green"/>
        </w:rPr>
        <w:t>species going extinct due to disease</w:t>
      </w:r>
      <w:r w:rsidRPr="00606EF0">
        <w:rPr>
          <w:rStyle w:val="StyleUnderline"/>
        </w:rPr>
        <w:t>—primarily in amphibians, but also in 1 mammalian species of rat on Christmas Island</w:t>
      </w:r>
      <w:r w:rsidRPr="00606EF0">
        <w:t>.7,8 </w:t>
      </w:r>
      <w:r w:rsidRPr="00606EF0">
        <w:rPr>
          <w:rStyle w:val="StyleUnderline"/>
          <w:highlight w:val="green"/>
        </w:rPr>
        <w:t>There are</w:t>
      </w:r>
      <w:r w:rsidRPr="00606EF0">
        <w:rPr>
          <w:rStyle w:val="StyleUnderline"/>
        </w:rPr>
        <w:t> also </w:t>
      </w:r>
      <w:r w:rsidRPr="00606EF0">
        <w:rPr>
          <w:rStyle w:val="Emphasis"/>
          <w:highlight w:val="green"/>
        </w:rPr>
        <w:t>historical examples of</w:t>
      </w:r>
      <w:r w:rsidRPr="00606EF0">
        <w:rPr>
          <w:rStyle w:val="Emphasis"/>
        </w:rPr>
        <w:t xml:space="preserve"> large </w:t>
      </w:r>
      <w:r w:rsidRPr="00606EF0">
        <w:rPr>
          <w:rStyle w:val="Emphasis"/>
          <w:highlight w:val="green"/>
        </w:rPr>
        <w:t>human populations</w:t>
      </w:r>
      <w:r w:rsidRPr="00606EF0">
        <w:rPr>
          <w:rStyle w:val="Emphasis"/>
        </w:rPr>
        <w:t> being almost entirely </w:t>
      </w:r>
      <w:r w:rsidRPr="00606EF0">
        <w:rPr>
          <w:rStyle w:val="Emphasis"/>
          <w:highlight w:val="green"/>
        </w:rPr>
        <w:t>wiped out</w:t>
      </w:r>
      <w:r w:rsidRPr="00606EF0">
        <w:rPr>
          <w:rStyle w:val="StyleUnderline"/>
        </w:rPr>
        <w:t> by disease, especially when multiple diseases were simultaneously introduced into a population without immunity. The most striking examples of total population collapse include </w:t>
      </w:r>
      <w:r w:rsidRPr="00606EF0">
        <w:rPr>
          <w:rStyle w:val="Emphasis"/>
        </w:rPr>
        <w:t>native American tribes</w:t>
      </w:r>
      <w:r w:rsidRPr="00606EF0">
        <w:rPr>
          <w:rStyle w:val="StyleUnderline"/>
        </w:rPr>
        <w:t xml:space="preserve"> exposed to European diseases, such as the </w:t>
      </w:r>
      <w:proofErr w:type="spellStart"/>
      <w:r w:rsidRPr="00606EF0">
        <w:rPr>
          <w:rStyle w:val="StyleUnderline"/>
        </w:rPr>
        <w:t>Massachusett</w:t>
      </w:r>
      <w:proofErr w:type="spellEnd"/>
      <w:r w:rsidRPr="00606EF0">
        <w:t> (86% loss of population), </w:t>
      </w:r>
      <w:proofErr w:type="spellStart"/>
      <w:r w:rsidRPr="00606EF0">
        <w:rPr>
          <w:rStyle w:val="StyleUnderline"/>
        </w:rPr>
        <w:t>Quiripi-Unquachog</w:t>
      </w:r>
      <w:proofErr w:type="spellEnd"/>
      <w:r w:rsidRPr="00606EF0">
        <w:t> (95% loss of population), </w:t>
      </w:r>
      <w:r w:rsidRPr="00606EF0">
        <w:rPr>
          <w:rStyle w:val="StyleUnderline"/>
        </w:rPr>
        <w:t>and the Western Abenaki</w:t>
      </w:r>
      <w:r w:rsidRPr="00606EF0">
        <w:t> (which suffered a staggering 98% loss of population).9 </w:t>
      </w:r>
      <w:r w:rsidRPr="00606EF0">
        <w:rPr>
          <w:rStyle w:val="StyleUnderline"/>
        </w:rPr>
        <w:t>In the modern context, no single disease currently exists that combines the worst-case levels of transmissibility, lethality, resistance to countermeasures, and global reach. But </w:t>
      </w:r>
      <w:r w:rsidRPr="00606EF0">
        <w:rPr>
          <w:rStyle w:val="Emphasis"/>
          <w:highlight w:val="green"/>
        </w:rPr>
        <w:t>many diseases are proof</w:t>
      </w:r>
      <w:r w:rsidRPr="00606EF0">
        <w:rPr>
          <w:rStyle w:val="StyleUnderline"/>
        </w:rPr>
        <w:t> of principle that </w:t>
      </w:r>
      <w:r w:rsidRPr="00606EF0">
        <w:rPr>
          <w:rStyle w:val="Emphasis"/>
          <w:highlight w:val="green"/>
        </w:rPr>
        <w:t>each worst-case attribute can be realized</w:t>
      </w:r>
      <w:r w:rsidRPr="00606EF0">
        <w:rPr>
          <w:rStyle w:val="Emphasis"/>
        </w:rPr>
        <w:t xml:space="preserve"> independently</w:t>
      </w:r>
      <w:r w:rsidRPr="00606EF0">
        <w:t>. For example, </w:t>
      </w:r>
      <w:r w:rsidRPr="00606EF0">
        <w:rPr>
          <w:rStyle w:val="StyleUnderline"/>
        </w:rPr>
        <w:t>some diseases exhibit nearly a 100% case fatality ratio in the absence of treatment</w:t>
      </w:r>
      <w:r w:rsidRPr="00606EF0">
        <w:t>, such as rabies or septicemic plague. </w:t>
      </w:r>
      <w:r w:rsidRPr="00606EF0">
        <w:rPr>
          <w:rStyle w:val="StyleUnderline"/>
        </w:rPr>
        <w:t>Other diseases have a track record of spreading to virtually every human community worldwide, such as the 1918 flu</w:t>
      </w:r>
      <w:r w:rsidRPr="00606EF0">
        <w:t>,10 </w:t>
      </w:r>
      <w:r w:rsidRPr="00606EF0">
        <w:rPr>
          <w:rStyle w:val="StyleUnderline"/>
        </w:rPr>
        <w:t>and seroprevalence studies indicate that other pathogens, such as chickenpox and HSV-1, can successfully reach over 95% of a population</w:t>
      </w:r>
      <w:r w:rsidRPr="00606EF0">
        <w:t>.11,12 Under optimal virulence theory, </w:t>
      </w:r>
      <w:r w:rsidRPr="00606EF0">
        <w:rPr>
          <w:rStyle w:val="Emphasis"/>
        </w:rPr>
        <w:t>natural evolution</w:t>
      </w:r>
      <w:r w:rsidRPr="00606EF0">
        <w:rPr>
          <w:rStyle w:val="StyleUnderline"/>
        </w:rPr>
        <w:t> would be an </w:t>
      </w:r>
      <w:r w:rsidRPr="00606EF0">
        <w:rPr>
          <w:rStyle w:val="Emphasis"/>
        </w:rPr>
        <w:t>unlikely</w:t>
      </w:r>
      <w:r w:rsidRPr="00606EF0">
        <w:rPr>
          <w:rStyle w:val="StyleUnderline"/>
        </w:rPr>
        <w:t> source for pathogens with the </w:t>
      </w:r>
      <w:r w:rsidRPr="00606EF0">
        <w:rPr>
          <w:rStyle w:val="Emphasis"/>
        </w:rPr>
        <w:t>highest possible levels of transmissibility, virulence, and global reach</w:t>
      </w:r>
      <w:r w:rsidRPr="00606EF0">
        <w:rPr>
          <w:rStyle w:val="StyleUnderline"/>
        </w:rPr>
        <w:t>. But </w:t>
      </w:r>
      <w:r w:rsidRPr="00606EF0">
        <w:rPr>
          <w:rStyle w:val="Emphasis"/>
        </w:rPr>
        <w:t xml:space="preserve">advances in </w:t>
      </w:r>
      <w:r w:rsidRPr="00606EF0">
        <w:rPr>
          <w:rStyle w:val="Emphasis"/>
          <w:highlight w:val="green"/>
        </w:rPr>
        <w:t>biotech</w:t>
      </w:r>
      <w:r w:rsidRPr="00606EF0">
        <w:rPr>
          <w:rStyle w:val="StyleUnderline"/>
        </w:rPr>
        <w:t xml:space="preserve">nology </w:t>
      </w:r>
      <w:r w:rsidRPr="00606EF0">
        <w:rPr>
          <w:rStyle w:val="StyleUnderline"/>
          <w:highlight w:val="green"/>
        </w:rPr>
        <w:t>might</w:t>
      </w:r>
      <w:r w:rsidRPr="00606EF0">
        <w:rPr>
          <w:rStyle w:val="StyleUnderline"/>
        </w:rPr>
        <w:t xml:space="preserve"> allow the creation of diseases that </w:t>
      </w:r>
      <w:r w:rsidRPr="00606EF0">
        <w:rPr>
          <w:rStyle w:val="Emphasis"/>
          <w:highlight w:val="green"/>
        </w:rPr>
        <w:t>combine such traits</w:t>
      </w:r>
      <w:r w:rsidRPr="00606EF0">
        <w:t>. </w:t>
      </w:r>
      <w:r w:rsidRPr="00606EF0">
        <w:rPr>
          <w:rStyle w:val="StyleUnderline"/>
        </w:rPr>
        <w:t>Recent controversy has </w:t>
      </w:r>
      <w:r w:rsidRPr="00606EF0">
        <w:rPr>
          <w:rStyle w:val="Emphasis"/>
        </w:rPr>
        <w:t>already emerged</w:t>
      </w:r>
      <w:r w:rsidRPr="00606EF0">
        <w:rPr>
          <w:rStyle w:val="StyleUnderline"/>
        </w:rPr>
        <w:t> over a number of </w:t>
      </w:r>
      <w:r w:rsidRPr="00606EF0">
        <w:rPr>
          <w:rStyle w:val="Emphasis"/>
        </w:rPr>
        <w:t xml:space="preserve">scientific </w:t>
      </w:r>
      <w:r w:rsidRPr="00606EF0">
        <w:rPr>
          <w:rStyle w:val="Emphasis"/>
          <w:highlight w:val="green"/>
        </w:rPr>
        <w:t>experiments</w:t>
      </w:r>
      <w:r w:rsidRPr="00606EF0">
        <w:rPr>
          <w:rStyle w:val="StyleUnderline"/>
        </w:rPr>
        <w:t xml:space="preserve"> that </w:t>
      </w:r>
      <w:r w:rsidRPr="00606EF0">
        <w:rPr>
          <w:rStyle w:val="StyleUnderline"/>
          <w:highlight w:val="green"/>
        </w:rPr>
        <w:t>resulted in</w:t>
      </w:r>
      <w:r w:rsidRPr="00606EF0">
        <w:rPr>
          <w:rStyle w:val="StyleUnderline"/>
        </w:rPr>
        <w:t xml:space="preserve"> viruses with </w:t>
      </w:r>
      <w:r w:rsidRPr="00606EF0">
        <w:rPr>
          <w:rStyle w:val="StyleUnderline"/>
          <w:highlight w:val="green"/>
        </w:rPr>
        <w:t xml:space="preserve">enhanced </w:t>
      </w:r>
      <w:r w:rsidRPr="00606EF0">
        <w:rPr>
          <w:rStyle w:val="Emphasis"/>
          <w:highlight w:val="green"/>
        </w:rPr>
        <w:t>transmissibility</w:t>
      </w:r>
      <w:r w:rsidRPr="00606EF0">
        <w:rPr>
          <w:rStyle w:val="StyleUnderline"/>
          <w:highlight w:val="green"/>
        </w:rPr>
        <w:t xml:space="preserve">, </w:t>
      </w:r>
      <w:r w:rsidRPr="00606EF0">
        <w:rPr>
          <w:rStyle w:val="Emphasis"/>
          <w:highlight w:val="green"/>
        </w:rPr>
        <w:t>lethality</w:t>
      </w:r>
      <w:r w:rsidRPr="00606EF0">
        <w:rPr>
          <w:rStyle w:val="StyleUnderline"/>
        </w:rPr>
        <w:t xml:space="preserve">, and/or the ability to </w:t>
      </w:r>
      <w:r w:rsidRPr="00606EF0">
        <w:rPr>
          <w:rStyle w:val="StyleUnderline"/>
          <w:highlight w:val="green"/>
        </w:rPr>
        <w:t xml:space="preserve">overcome </w:t>
      </w:r>
      <w:r w:rsidRPr="00606EF0">
        <w:rPr>
          <w:rStyle w:val="Emphasis"/>
          <w:highlight w:val="green"/>
        </w:rPr>
        <w:t>therapeutics</w:t>
      </w:r>
      <w:r w:rsidRPr="00606EF0">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606EF0">
        <w:rPr>
          <w:rStyle w:val="StyleUnderline"/>
        </w:rPr>
        <w:t>Although these experiments had scientific merit and were not conducted with malicious intent, their implications are still worrying. This is especially true given that there is also a </w:t>
      </w:r>
      <w:r w:rsidRPr="00606EF0">
        <w:rPr>
          <w:rStyle w:val="Emphasis"/>
        </w:rPr>
        <w:t>long historical track record</w:t>
      </w:r>
      <w:r w:rsidRPr="00606EF0">
        <w:rPr>
          <w:rStyle w:val="StyleUnderline"/>
        </w:rPr>
        <w:t> </w:t>
      </w:r>
      <w:proofErr w:type="spellStart"/>
      <w:r w:rsidRPr="00606EF0">
        <w:rPr>
          <w:rStyle w:val="StyleUnderline"/>
        </w:rPr>
        <w:t>of</w:t>
      </w:r>
      <w:r w:rsidRPr="00606EF0">
        <w:rPr>
          <w:rStyle w:val="Emphasis"/>
        </w:rPr>
        <w:t>state</w:t>
      </w:r>
      <w:proofErr w:type="spellEnd"/>
      <w:r w:rsidRPr="00606EF0">
        <w:rPr>
          <w:rStyle w:val="Emphasis"/>
        </w:rPr>
        <w:t>-run bioweapon research</w:t>
      </w:r>
      <w:r w:rsidRPr="00606EF0">
        <w:rPr>
          <w:rStyle w:val="StyleUnderline"/>
        </w:rPr>
        <w:t> applying cutting-edge science and technology to design agents not previously seen in nature</w:t>
      </w:r>
      <w:r w:rsidRPr="00606EF0">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06EF0">
        <w:rPr>
          <w:rStyle w:val="StyleUnderline"/>
        </w:rPr>
        <w:t>the logic of deterrence and </w:t>
      </w:r>
      <w:r w:rsidRPr="00606EF0">
        <w:rPr>
          <w:rStyle w:val="Emphasis"/>
        </w:rPr>
        <w:t>m</w:t>
      </w:r>
      <w:r w:rsidRPr="00606EF0">
        <w:rPr>
          <w:rStyle w:val="StyleUnderline"/>
        </w:rPr>
        <w:t>utually </w:t>
      </w:r>
      <w:r w:rsidRPr="00606EF0">
        <w:rPr>
          <w:rStyle w:val="Emphasis"/>
        </w:rPr>
        <w:t>a</w:t>
      </w:r>
      <w:r w:rsidRPr="00606EF0">
        <w:rPr>
          <w:rStyle w:val="StyleUnderline"/>
        </w:rPr>
        <w:t>ssured </w:t>
      </w:r>
      <w:r w:rsidRPr="00606EF0">
        <w:rPr>
          <w:rStyle w:val="Emphasis"/>
        </w:rPr>
        <w:t>d</w:t>
      </w:r>
      <w:r w:rsidRPr="00606EF0">
        <w:rPr>
          <w:rStyle w:val="StyleUnderline"/>
        </w:rPr>
        <w:t>estruction could create such incentives in more unstable political environments</w:t>
      </w:r>
      <w:r w:rsidRPr="00606EF0">
        <w:t> or following a breakdown of the Biological Weapons Convention.25 </w:t>
      </w:r>
      <w:r w:rsidRPr="00606EF0">
        <w:rPr>
          <w:rStyle w:val="StyleUnderline"/>
        </w:rPr>
        <w:t>The </w:t>
      </w:r>
      <w:r w:rsidRPr="00606EF0">
        <w:rPr>
          <w:rStyle w:val="Emphasis"/>
        </w:rPr>
        <w:t>possibility of a war</w:t>
      </w:r>
      <w:r w:rsidRPr="00606EF0">
        <w:rPr>
          <w:rStyle w:val="StyleUnderline"/>
        </w:rPr>
        <w:t> between great powers could also increase the pressure to use such weapons—during the World Wars, bioweapons were used across multiple continents</w:t>
      </w:r>
      <w:r w:rsidRPr="00606EF0">
        <w:t>, with Germany targeting animals in WWI,26 and Japan using plague to cause an epidemic in China during WWII.27</w:t>
      </w:r>
    </w:p>
    <w:p w14:paraId="1870DFB1" w14:textId="77777777" w:rsidR="00C53F9E" w:rsidRPr="003261B2" w:rsidRDefault="00C53F9E" w:rsidP="00582F9D"/>
    <w:sectPr w:rsidR="00C53F9E" w:rsidRPr="003261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5A7EB3"/>
    <w:multiLevelType w:val="hybridMultilevel"/>
    <w:tmpl w:val="579EA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844B47"/>
    <w:multiLevelType w:val="hybridMultilevel"/>
    <w:tmpl w:val="F8323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FE6BDF"/>
    <w:multiLevelType w:val="hybridMultilevel"/>
    <w:tmpl w:val="53A20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C649DE"/>
    <w:multiLevelType w:val="hybridMultilevel"/>
    <w:tmpl w:val="FF12186C"/>
    <w:lvl w:ilvl="0" w:tplc="29A06D6A">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EC6223"/>
    <w:multiLevelType w:val="hybridMultilevel"/>
    <w:tmpl w:val="7040D42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50766B"/>
    <w:multiLevelType w:val="hybridMultilevel"/>
    <w:tmpl w:val="852A1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4"/>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61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83F"/>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61B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2F9D"/>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02C"/>
    <w:rsid w:val="00901726"/>
    <w:rsid w:val="00920E6A"/>
    <w:rsid w:val="00931816"/>
    <w:rsid w:val="00932C71"/>
    <w:rsid w:val="009509D5"/>
    <w:rsid w:val="009538F5"/>
    <w:rsid w:val="00957187"/>
    <w:rsid w:val="00960255"/>
    <w:rsid w:val="009603E1"/>
    <w:rsid w:val="00961C9D"/>
    <w:rsid w:val="00963065"/>
    <w:rsid w:val="009706D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12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630"/>
    <w:rsid w:val="00C51FC4"/>
    <w:rsid w:val="00C53F9E"/>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C1F68A"/>
  <w14:defaultImageDpi w14:val="300"/>
  <w15:docId w15:val="{14B390C7-DF63-A64B-A0B9-A55386294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61B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261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61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261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3261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61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1B2"/>
  </w:style>
  <w:style w:type="character" w:customStyle="1" w:styleId="Heading1Char">
    <w:name w:val="Heading 1 Char"/>
    <w:aliases w:val="Pocket Char"/>
    <w:basedOn w:val="DefaultParagraphFont"/>
    <w:link w:val="Heading1"/>
    <w:uiPriority w:val="9"/>
    <w:rsid w:val="003261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61B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261B2"/>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3261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261B2"/>
    <w:rPr>
      <w:b/>
      <w:sz w:val="26"/>
      <w:u w:val="none"/>
    </w:rPr>
  </w:style>
  <w:style w:type="character" w:customStyle="1" w:styleId="StyleUnderline">
    <w:name w:val="Style Underline"/>
    <w:aliases w:val="Underline,Intense Emphasis1,!!Style Underline,Style Bold Underline,apple-style-span + 6 pt,Bold,Kern at 16 pt,Intense Emphasis11,Intense Emphasis2,Intense Emphasis111,Intense Emphasis1111,Underline Char,HHeading 3 + 12 pt,Style,ci,c,Bo,S,8"/>
    <w:basedOn w:val="DefaultParagraphFont"/>
    <w:uiPriority w:val="1"/>
    <w:qFormat/>
    <w:rsid w:val="003261B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3261B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261B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3261B2"/>
    <w:rPr>
      <w:color w:val="auto"/>
      <w:u w:val="none"/>
    </w:rPr>
  </w:style>
  <w:style w:type="paragraph" w:styleId="DocumentMap">
    <w:name w:val="Document Map"/>
    <w:basedOn w:val="Normal"/>
    <w:link w:val="DocumentMapChar"/>
    <w:uiPriority w:val="99"/>
    <w:semiHidden/>
    <w:unhideWhenUsed/>
    <w:rsid w:val="003261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61B2"/>
    <w:rPr>
      <w:rFonts w:ascii="Lucida Grande" w:hAnsi="Lucida Grande" w:cs="Lucida Grande"/>
    </w:rPr>
  </w:style>
  <w:style w:type="paragraph" w:customStyle="1" w:styleId="Emphasis1">
    <w:name w:val="Emphasis1"/>
    <w:basedOn w:val="Normal"/>
    <w:link w:val="Emphasis"/>
    <w:autoRedefine/>
    <w:uiPriority w:val="20"/>
    <w:qFormat/>
    <w:rsid w:val="003261B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No Spacing,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3261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261B2"/>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bdr w:val="single" w:sz="8" w:space="0" w:color="auto"/>
    </w:rPr>
  </w:style>
  <w:style w:type="character" w:customStyle="1" w:styleId="underline">
    <w:name w:val="underline"/>
    <w:qFormat/>
    <w:rsid w:val="003261B2"/>
    <w:rPr>
      <w:rFonts w:ascii="Georgia" w:hAnsi="Georgia"/>
      <w:u w:val="single"/>
    </w:rPr>
  </w:style>
  <w:style w:type="character" w:styleId="Strong">
    <w:name w:val="Strong"/>
    <w:aliases w:val="8 pt font"/>
    <w:uiPriority w:val="22"/>
    <w:qFormat/>
    <w:rsid w:val="003261B2"/>
    <w:rPr>
      <w:rFonts w:ascii="Georgia" w:hAnsi="Georgia"/>
      <w:b/>
      <w:bCs/>
      <w:sz w:val="22"/>
    </w:rPr>
  </w:style>
  <w:style w:type="paragraph" w:styleId="ListParagraph">
    <w:name w:val="List Paragraph"/>
    <w:basedOn w:val="Normal"/>
    <w:uiPriority w:val="34"/>
    <w:qFormat/>
    <w:rsid w:val="003261B2"/>
    <w:pPr>
      <w:ind w:left="720"/>
      <w:contextualSpacing/>
    </w:pPr>
  </w:style>
  <w:style w:type="paragraph" w:styleId="NormalWeb">
    <w:name w:val="Normal (Web)"/>
    <w:basedOn w:val="Normal"/>
    <w:uiPriority w:val="99"/>
    <w:semiHidden/>
    <w:unhideWhenUsed/>
    <w:rsid w:val="003261B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oject-syndicate.org/commentary/bidens-trade-policy-is-a-lot-like-trumps-by-anne-o-krueger-2021-05" TargetMode="External"/><Relationship Id="rId18" Type="http://schemas.openxmlformats.org/officeDocument/2006/relationships/hyperlink" Target="https://www.mckinsey.com/industries/pharmaceuticals-and-medical-products/our-insights/the-bio-revolution-innovations-transforming-economies-societies-and-our-lives" TargetMode="External"/><Relationship Id="rId3" Type="http://schemas.openxmlformats.org/officeDocument/2006/relationships/customXml" Target="../customXml/item3.xml"/><Relationship Id="rId21" Type="http://schemas.openxmlformats.org/officeDocument/2006/relationships/hyperlink" Target="https://www.cato.org/free-trade-bulletin/unnecessary-proposal-wto-waiver-intellectual-property-rights-covid-19-vaccines" TargetMode="External"/><Relationship Id="rId7" Type="http://schemas.openxmlformats.org/officeDocument/2006/relationships/settings" Target="settings.xml"/><Relationship Id="rId12" Type="http://schemas.openxmlformats.org/officeDocument/2006/relationships/hyperlink" Target="http://www.clas.ufl.edu/ipsa/journal/articles/art_byles01.shtml" TargetMode="External"/><Relationship Id="rId17" Type="http://schemas.openxmlformats.org/officeDocument/2006/relationships/hyperlink" Target="https://www.mckinsey.com/business-functions/m-and-a/our-insights/a-new-prescription-for-m-and-a-in-pharma" TargetMode="External"/><Relationship Id="rId2" Type="http://schemas.openxmlformats.org/officeDocument/2006/relationships/customXml" Target="../customXml/item2.xml"/><Relationship Id="rId16" Type="http://schemas.openxmlformats.org/officeDocument/2006/relationships/hyperlink" Target="https://www.mckinsey.com/industries/pharmaceuticals-and-medical-products/our-insights/on-pins-and-needles-will-covid-19-vaccines-save-the-world" TargetMode="External"/><Relationship Id="rId20" Type="http://schemas.openxmlformats.org/officeDocument/2006/relationships/hyperlink" Target="https://www.cato.org/free-trade-bulletin/unnecessary-proposal-wto-waiver-intellectual-property-rights-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hyperlink" Target="https://www.mckinsey.com/industries/pharmaceuticals-and-medical-products/our-insights/whats-ahead-for-biotech-another-wave-or-low-tide" TargetMode="External"/><Relationship Id="rId23" Type="http://schemas.openxmlformats.org/officeDocument/2006/relationships/theme" Target="theme/theme1.xml"/><Relationship Id="rId10" Type="http://schemas.openxmlformats.org/officeDocument/2006/relationships/hyperlink" Target="http://www.johnemackinstitute.org/eJournal/article.asp?id=23" TargetMode="Externa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customXml" Target="../customXml/item4.xml"/><Relationship Id="rId9" Type="http://schemas.openxmlformats.org/officeDocument/2006/relationships/hyperlink" Target="https://www.thejakartapost.com/academia/2019/05/09/extinctions-not-driven-by-global-warming.html" TargetMode="External"/><Relationship Id="rId14" Type="http://schemas.openxmlformats.org/officeDocument/2006/relationships/hyperlink" Target="https://www.thejakartapost.com/academia/2019/05/09/extinctions-not-driven-by-global-warming.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16090</Words>
  <Characters>91717</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5</cp:revision>
  <dcterms:created xsi:type="dcterms:W3CDTF">2021-09-12T17:13:00Z</dcterms:created>
  <dcterms:modified xsi:type="dcterms:W3CDTF">2021-09-12T20:56:00Z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